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1DFB" w:rsidRPr="00791DFB" w:rsidRDefault="00791DFB" w:rsidP="004614FF">
      <w:pPr>
        <w:pStyle w:val="BasistekstNibud"/>
        <w:spacing w:line="276" w:lineRule="auto"/>
        <w:rPr>
          <w:i/>
          <w:iCs/>
        </w:rPr>
      </w:pPr>
      <w:r w:rsidRPr="00791DFB">
        <w:t>&lt;</w:t>
      </w:r>
      <w:r w:rsidRPr="00791DFB">
        <w:rPr>
          <w:i/>
          <w:iCs/>
        </w:rPr>
        <w:t>uw naam&gt;</w:t>
      </w:r>
    </w:p>
    <w:p w:rsidR="00791DFB" w:rsidRPr="00791DFB" w:rsidRDefault="00791DFB" w:rsidP="004614FF">
      <w:pPr>
        <w:pStyle w:val="BasistekstNibud"/>
        <w:spacing w:line="276" w:lineRule="auto"/>
        <w:rPr>
          <w:i/>
          <w:iCs/>
        </w:rPr>
      </w:pPr>
      <w:r w:rsidRPr="00791DFB">
        <w:rPr>
          <w:i/>
          <w:iCs/>
        </w:rPr>
        <w:t>&lt;adres&gt;</w:t>
      </w:r>
    </w:p>
    <w:p w:rsidR="00791DFB" w:rsidRPr="00791DFB" w:rsidRDefault="00791DFB" w:rsidP="004614FF">
      <w:pPr>
        <w:pStyle w:val="BasistekstNibud"/>
        <w:spacing w:line="276" w:lineRule="auto"/>
        <w:rPr>
          <w:i/>
          <w:iCs/>
        </w:rPr>
      </w:pPr>
      <w:r w:rsidRPr="00791DFB">
        <w:rPr>
          <w:i/>
          <w:iCs/>
        </w:rPr>
        <w:t>&lt;postcode en woonplaats&gt;</w:t>
      </w:r>
      <w:r w:rsidRPr="00791DFB">
        <w:rPr>
          <w:i/>
          <w:iCs/>
        </w:rPr>
        <w:br/>
        <w:t>&lt;e-mail&gt;</w:t>
      </w:r>
    </w:p>
    <w:p w:rsidR="00791DFB" w:rsidRPr="00791DFB" w:rsidRDefault="00791DFB" w:rsidP="004614FF">
      <w:pPr>
        <w:pStyle w:val="BasistekstNibud"/>
        <w:spacing w:line="276" w:lineRule="auto"/>
      </w:pPr>
      <w:r w:rsidRPr="00791DFB">
        <w:rPr>
          <w:i/>
          <w:iCs/>
        </w:rPr>
        <w:t>&lt;telefoonnummer</w:t>
      </w:r>
      <w:r w:rsidRPr="00791DFB">
        <w:t>&gt;</w:t>
      </w:r>
    </w:p>
    <w:p w:rsidR="00791DFB" w:rsidRPr="00791DFB" w:rsidRDefault="00791DFB" w:rsidP="004614FF">
      <w:pPr>
        <w:pStyle w:val="BasistekstNibud"/>
        <w:spacing w:line="276" w:lineRule="auto"/>
      </w:pPr>
    </w:p>
    <w:p w:rsidR="00791DFB" w:rsidRPr="00791DFB" w:rsidRDefault="00791DFB" w:rsidP="004614FF">
      <w:pPr>
        <w:pStyle w:val="BasistekstNibud"/>
        <w:spacing w:line="276" w:lineRule="auto"/>
        <w:rPr>
          <w:b/>
          <w:bCs/>
        </w:rPr>
      </w:pPr>
      <w:r w:rsidRPr="00791DFB">
        <w:rPr>
          <w:b/>
          <w:bCs/>
        </w:rPr>
        <w:t>Aan</w:t>
      </w:r>
    </w:p>
    <w:p w:rsidR="00791DFB" w:rsidRPr="00791DFB" w:rsidRDefault="00791DFB" w:rsidP="004614FF">
      <w:pPr>
        <w:pStyle w:val="BasistekstNibud"/>
        <w:spacing w:line="276" w:lineRule="auto"/>
        <w:rPr>
          <w:i/>
          <w:iCs/>
        </w:rPr>
      </w:pPr>
      <w:r w:rsidRPr="00791DFB">
        <w:t>&lt;</w:t>
      </w:r>
      <w:r w:rsidRPr="00791DFB">
        <w:rPr>
          <w:i/>
          <w:iCs/>
        </w:rPr>
        <w:t>naam schuldeiser&gt;</w:t>
      </w:r>
    </w:p>
    <w:p w:rsidR="00791DFB" w:rsidRPr="00791DFB" w:rsidRDefault="00791DFB" w:rsidP="004614FF">
      <w:pPr>
        <w:pStyle w:val="BasistekstNibud"/>
        <w:spacing w:line="276" w:lineRule="auto"/>
        <w:rPr>
          <w:i/>
          <w:iCs/>
        </w:rPr>
      </w:pPr>
      <w:r w:rsidRPr="00791DFB">
        <w:rPr>
          <w:i/>
          <w:iCs/>
        </w:rPr>
        <w:t>&lt;afdeling&gt;</w:t>
      </w:r>
    </w:p>
    <w:p w:rsidR="00791DFB" w:rsidRPr="00791DFB" w:rsidRDefault="00791DFB" w:rsidP="004614FF">
      <w:pPr>
        <w:pStyle w:val="BasistekstNibud"/>
        <w:spacing w:line="276" w:lineRule="auto"/>
        <w:rPr>
          <w:i/>
          <w:iCs/>
        </w:rPr>
      </w:pPr>
      <w:r w:rsidRPr="00791DFB">
        <w:rPr>
          <w:i/>
          <w:iCs/>
        </w:rPr>
        <w:t>&lt;adres&gt;</w:t>
      </w:r>
    </w:p>
    <w:p w:rsidR="00791DFB" w:rsidRPr="00791DFB" w:rsidRDefault="00791DFB" w:rsidP="004614FF">
      <w:pPr>
        <w:pStyle w:val="BasistekstNibud"/>
        <w:spacing w:line="276" w:lineRule="auto"/>
      </w:pPr>
      <w:r w:rsidRPr="00791DFB">
        <w:rPr>
          <w:i/>
          <w:iCs/>
        </w:rPr>
        <w:t>&lt;postcode en plaats</w:t>
      </w:r>
      <w:r w:rsidRPr="00791DFB">
        <w:t>&gt;</w:t>
      </w:r>
    </w:p>
    <w:p w:rsidR="00791DFB" w:rsidRPr="00791DFB" w:rsidRDefault="00791DFB" w:rsidP="004614FF">
      <w:pPr>
        <w:pStyle w:val="BasistekstNibud"/>
        <w:spacing w:line="276" w:lineRule="auto"/>
      </w:pPr>
    </w:p>
    <w:p w:rsidR="00791DFB" w:rsidRPr="00791DFB" w:rsidRDefault="00791DFB" w:rsidP="004614FF">
      <w:pPr>
        <w:pStyle w:val="BasistekstNibud"/>
        <w:spacing w:line="276" w:lineRule="auto"/>
      </w:pPr>
      <w:r w:rsidRPr="00791DFB">
        <w:t>&lt;</w:t>
      </w:r>
      <w:r w:rsidRPr="00791DFB">
        <w:rPr>
          <w:i/>
          <w:iCs/>
        </w:rPr>
        <w:t>woonplaats, datum</w:t>
      </w:r>
      <w:r w:rsidRPr="00791DFB">
        <w:t>&gt;</w:t>
      </w:r>
    </w:p>
    <w:p w:rsidR="00791DFB" w:rsidRPr="00791DFB" w:rsidRDefault="00791DFB" w:rsidP="004614FF">
      <w:pPr>
        <w:pStyle w:val="BasistekstNibud"/>
        <w:spacing w:line="276" w:lineRule="auto"/>
      </w:pPr>
      <w:bookmarkStart w:id="0" w:name="_GoBack"/>
      <w:bookmarkEnd w:id="0"/>
    </w:p>
    <w:p w:rsidR="00791DFB" w:rsidRPr="00791DFB" w:rsidRDefault="00791DFB" w:rsidP="004614FF">
      <w:pPr>
        <w:pStyle w:val="BasistekstNibud"/>
        <w:spacing w:line="276" w:lineRule="auto"/>
      </w:pPr>
    </w:p>
    <w:p w:rsidR="00791DFB" w:rsidRPr="00791DFB" w:rsidRDefault="00791DFB" w:rsidP="004614FF">
      <w:pPr>
        <w:pStyle w:val="BasistekstNibud"/>
        <w:spacing w:line="276" w:lineRule="auto"/>
      </w:pPr>
      <w:r w:rsidRPr="00791DFB">
        <w:t xml:space="preserve">Onderwerp: </w:t>
      </w:r>
      <w:r w:rsidRPr="00791DFB">
        <w:tab/>
      </w:r>
      <w:r w:rsidR="00602859" w:rsidRPr="00602859">
        <w:t>Verlaging van mijn maandelijkse aflossing</w:t>
      </w:r>
    </w:p>
    <w:p w:rsidR="00791DFB" w:rsidRPr="00791DFB" w:rsidRDefault="00791DFB" w:rsidP="004614FF">
      <w:pPr>
        <w:pStyle w:val="BasistekstNibud"/>
        <w:spacing w:line="276" w:lineRule="auto"/>
      </w:pPr>
      <w:r w:rsidRPr="00791DFB">
        <w:t xml:space="preserve">Kenmerk: </w:t>
      </w:r>
      <w:r w:rsidRPr="00791DFB">
        <w:tab/>
      </w:r>
      <w:r w:rsidRPr="00791DFB">
        <w:rPr>
          <w:i/>
          <w:iCs/>
        </w:rPr>
        <w:t>&lt;dossiernummer/relatienummer/klantnummer&gt;</w:t>
      </w:r>
    </w:p>
    <w:p w:rsidR="00791DFB" w:rsidRPr="00791DFB" w:rsidRDefault="00791DFB" w:rsidP="004614FF">
      <w:pPr>
        <w:pStyle w:val="BasistekstNibud"/>
        <w:spacing w:line="276" w:lineRule="auto"/>
      </w:pPr>
    </w:p>
    <w:p w:rsidR="00791DFB" w:rsidRPr="00791DFB" w:rsidRDefault="00791DFB" w:rsidP="004614FF">
      <w:pPr>
        <w:pStyle w:val="BasistekstNibud"/>
        <w:spacing w:line="276" w:lineRule="auto"/>
      </w:pPr>
    </w:p>
    <w:p w:rsidR="00791DFB" w:rsidRPr="00791DFB" w:rsidRDefault="00791DFB" w:rsidP="004614FF">
      <w:pPr>
        <w:pStyle w:val="BasistekstNibud"/>
        <w:spacing w:line="276" w:lineRule="auto"/>
      </w:pPr>
      <w:r w:rsidRPr="00791DFB">
        <w:t>Beste meneer, mevrouw,</w:t>
      </w:r>
    </w:p>
    <w:p w:rsidR="00C57C80" w:rsidRDefault="00C57C80" w:rsidP="004614FF">
      <w:pPr>
        <w:pStyle w:val="BasistekstNibud"/>
        <w:spacing w:line="276" w:lineRule="auto"/>
      </w:pPr>
    </w:p>
    <w:p w:rsidR="00791DFB" w:rsidRDefault="00791DFB" w:rsidP="004614FF">
      <w:pPr>
        <w:pStyle w:val="BasistekstNibud"/>
        <w:spacing w:line="276" w:lineRule="auto"/>
      </w:pPr>
      <w:r>
        <w:t xml:space="preserve">Op dit moment ben ik niet in staat de huidige aflossing van € </w:t>
      </w:r>
      <w:r w:rsidRPr="00791DFB">
        <w:rPr>
          <w:i/>
          <w:iCs/>
        </w:rPr>
        <w:t>&lt;bedrag&gt;</w:t>
      </w:r>
      <w:r>
        <w:t xml:space="preserve"> per maand aan uw vordering te betalen. Dat kom doordat </w:t>
      </w:r>
      <w:r w:rsidRPr="00791DFB">
        <w:rPr>
          <w:i/>
          <w:iCs/>
        </w:rPr>
        <w:t>&lt;persoonlijke reden(en) aangeven&gt;</w:t>
      </w:r>
      <w:r>
        <w:t xml:space="preserve">. </w:t>
      </w:r>
    </w:p>
    <w:p w:rsidR="00791DFB" w:rsidRDefault="00791DFB" w:rsidP="004614FF">
      <w:pPr>
        <w:pStyle w:val="BasistekstNibud"/>
        <w:spacing w:line="276" w:lineRule="auto"/>
      </w:pPr>
    </w:p>
    <w:p w:rsidR="00791DFB" w:rsidRDefault="00791DFB" w:rsidP="004614FF">
      <w:pPr>
        <w:pStyle w:val="BasistekstNibud"/>
        <w:spacing w:line="276" w:lineRule="auto"/>
      </w:pPr>
      <w:r>
        <w:t xml:space="preserve">Volgens mijn berekening (zie bijlage) kan ik wel maandelijks € </w:t>
      </w:r>
      <w:r w:rsidRPr="00791DFB">
        <w:rPr>
          <w:i/>
          <w:iCs/>
        </w:rPr>
        <w:t>&lt;bedrag</w:t>
      </w:r>
      <w:r>
        <w:rPr>
          <w:i/>
          <w:iCs/>
        </w:rPr>
        <w:t>&gt;</w:t>
      </w:r>
      <w:r>
        <w:t xml:space="preserve"> aflossen. Ik wil u daarom vragen om de maandelijkse aflossing tot dit bedrag te verlagen. </w:t>
      </w:r>
    </w:p>
    <w:p w:rsidR="00791DFB" w:rsidRDefault="00791DFB" w:rsidP="004614FF">
      <w:pPr>
        <w:pStyle w:val="BasistekstNibud"/>
        <w:spacing w:line="276" w:lineRule="auto"/>
      </w:pPr>
    </w:p>
    <w:p w:rsidR="00791DFB" w:rsidRDefault="00791DFB" w:rsidP="004614FF">
      <w:pPr>
        <w:pStyle w:val="BasistekstNibud"/>
        <w:spacing w:line="276" w:lineRule="auto"/>
      </w:pPr>
      <w:r>
        <w:t>Als ik meer kan aflossen doordat mijn inkomsten of vaste lasten veranderen,  zal ik u hierover onmiddellijk informeren.</w:t>
      </w:r>
    </w:p>
    <w:p w:rsidR="00791DFB" w:rsidRDefault="00791DFB" w:rsidP="004614FF">
      <w:pPr>
        <w:pStyle w:val="BasistekstNibud"/>
        <w:spacing w:line="276" w:lineRule="auto"/>
      </w:pPr>
    </w:p>
    <w:p w:rsidR="00791DFB" w:rsidRPr="00791DFB" w:rsidRDefault="00791DFB" w:rsidP="004614FF">
      <w:pPr>
        <w:pStyle w:val="BasistekstNibud"/>
        <w:spacing w:line="276" w:lineRule="auto"/>
      </w:pPr>
      <w:r w:rsidRPr="00791DFB">
        <w:t>Met vriendelijke groet,</w:t>
      </w:r>
    </w:p>
    <w:p w:rsidR="00791DFB" w:rsidRPr="00791DFB" w:rsidRDefault="00791DFB" w:rsidP="004614FF">
      <w:pPr>
        <w:pStyle w:val="BasistekstNibud"/>
        <w:spacing w:line="276" w:lineRule="auto"/>
      </w:pPr>
    </w:p>
    <w:p w:rsidR="00791DFB" w:rsidRPr="00791DFB" w:rsidRDefault="00791DFB" w:rsidP="004614FF">
      <w:pPr>
        <w:pStyle w:val="BasistekstNibud"/>
        <w:spacing w:line="276" w:lineRule="auto"/>
      </w:pPr>
      <w:r w:rsidRPr="00791DFB">
        <w:t>&lt;</w:t>
      </w:r>
      <w:r w:rsidRPr="00791DFB">
        <w:rPr>
          <w:i/>
          <w:iCs/>
        </w:rPr>
        <w:t>naam en handtekening</w:t>
      </w:r>
      <w:r w:rsidRPr="00791DFB">
        <w:t>&gt;</w:t>
      </w:r>
    </w:p>
    <w:p w:rsidR="00791DFB" w:rsidRDefault="00791DFB" w:rsidP="004614FF">
      <w:pPr>
        <w:pStyle w:val="BasistekstNibud"/>
        <w:spacing w:line="276" w:lineRule="auto"/>
      </w:pPr>
    </w:p>
    <w:p w:rsidR="00791DFB" w:rsidRDefault="00791DFB" w:rsidP="004614FF">
      <w:pPr>
        <w:pStyle w:val="BasistekstNibud"/>
        <w:spacing w:line="276" w:lineRule="auto"/>
      </w:pPr>
    </w:p>
    <w:p w:rsidR="00791DFB" w:rsidRDefault="00791DFB" w:rsidP="004614FF">
      <w:pPr>
        <w:pStyle w:val="BasistekstNibud"/>
        <w:spacing w:line="276" w:lineRule="auto"/>
      </w:pPr>
      <w:r w:rsidRPr="00791DFB">
        <w:t>Bijlage: Berekening aflossingsruimte en overzicht schuldeisers</w:t>
      </w:r>
    </w:p>
    <w:sectPr w:rsidR="00791DFB" w:rsidSect="008B3D8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002" w:right="1361" w:bottom="1622" w:left="1361" w:header="284" w:footer="284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4B3E" w:rsidRPr="008B3D8B" w:rsidRDefault="006D4B3E" w:rsidP="008B3D8B">
      <w:pPr>
        <w:pStyle w:val="Voettekst"/>
      </w:pPr>
    </w:p>
  </w:endnote>
  <w:endnote w:type="continuationSeparator" w:id="0">
    <w:p w:rsidR="006D4B3E" w:rsidRPr="008B3D8B" w:rsidRDefault="006D4B3E" w:rsidP="008B3D8B">
      <w:pPr>
        <w:pStyle w:val="Voetteks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elle SB">
    <w:panose1 w:val="00000000000000000000"/>
    <w:charset w:val="00"/>
    <w:family w:val="modern"/>
    <w:notTrueType/>
    <w:pitch w:val="variable"/>
    <w:sig w:usb0="80000087" w:usb1="0000004B" w:usb2="00000000" w:usb3="00000000" w:csb0="00000083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Museo Sans 5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0B" w:rsidRDefault="00AC0A0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0B" w:rsidRDefault="00AC0A0B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0B" w:rsidRDefault="00AC0A0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4B3E" w:rsidRPr="008B3D8B" w:rsidRDefault="006D4B3E" w:rsidP="008B3D8B">
      <w:pPr>
        <w:pStyle w:val="Voettekst"/>
      </w:pPr>
    </w:p>
  </w:footnote>
  <w:footnote w:type="continuationSeparator" w:id="0">
    <w:p w:rsidR="006D4B3E" w:rsidRPr="008B3D8B" w:rsidRDefault="006D4B3E" w:rsidP="008B3D8B">
      <w:pPr>
        <w:pStyle w:val="Voetteks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0B" w:rsidRDefault="00AC0A0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0B" w:rsidRDefault="00AC0A0B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0B" w:rsidRDefault="00AC0A0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A8CEA6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D966D86"/>
    <w:lvl w:ilvl="0">
      <w:start w:val="1"/>
      <w:numFmt w:val="decimal"/>
      <w:pStyle w:val="Lijstnummering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AF3CC"/>
    <w:lvl w:ilvl="0">
      <w:start w:val="1"/>
      <w:numFmt w:val="decimal"/>
      <w:pStyle w:val="Lijstnummering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E5A20A0"/>
    <w:lvl w:ilvl="0">
      <w:start w:val="1"/>
      <w:numFmt w:val="decimal"/>
      <w:pStyle w:val="Lijstnummering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9A03FC2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2A8064A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74A86CC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FE83CD8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E2380C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3E234A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FB0A3D"/>
    <w:multiLevelType w:val="multilevel"/>
    <w:tmpl w:val="749CE292"/>
    <w:styleLink w:val="OpsommingbolletjeNibud"/>
    <w:lvl w:ilvl="0">
      <w:start w:val="1"/>
      <w:numFmt w:val="bullet"/>
      <w:pStyle w:val="Opsommingbolletje1eniveauNibud"/>
      <w:lvlText w:val="•"/>
      <w:lvlJc w:val="left"/>
      <w:pPr>
        <w:ind w:left="284" w:hanging="284"/>
      </w:pPr>
      <w:rPr>
        <w:rFonts w:ascii="Verdana" w:hAnsi="Verdana" w:hint="default"/>
        <w:color w:val="E36C0A" w:themeColor="accent2"/>
      </w:rPr>
    </w:lvl>
    <w:lvl w:ilvl="1">
      <w:start w:val="1"/>
      <w:numFmt w:val="bullet"/>
      <w:pStyle w:val="Opsommingbolletje2eniveauNibud"/>
      <w:lvlText w:val="•"/>
      <w:lvlJc w:val="left"/>
      <w:pPr>
        <w:ind w:left="568" w:hanging="284"/>
      </w:pPr>
      <w:rPr>
        <w:rFonts w:ascii="Verdana" w:hAnsi="Verdana" w:hint="default"/>
        <w:color w:val="E36C0A" w:themeColor="accent2"/>
      </w:rPr>
    </w:lvl>
    <w:lvl w:ilvl="2">
      <w:start w:val="1"/>
      <w:numFmt w:val="bullet"/>
      <w:pStyle w:val="Opsommingbolletje3eniveauNibud"/>
      <w:lvlText w:val="•"/>
      <w:lvlJc w:val="left"/>
      <w:pPr>
        <w:ind w:left="852" w:hanging="284"/>
      </w:pPr>
      <w:rPr>
        <w:rFonts w:ascii="Verdana" w:hAnsi="Verdana" w:hint="default"/>
        <w:color w:val="E36C0A" w:themeColor="accent2"/>
      </w:rPr>
    </w:lvl>
    <w:lvl w:ilvl="3">
      <w:start w:val="1"/>
      <w:numFmt w:val="bullet"/>
      <w:lvlText w:val="•"/>
      <w:lvlJc w:val="left"/>
      <w:pPr>
        <w:ind w:left="1136" w:hanging="284"/>
      </w:pPr>
      <w:rPr>
        <w:rFonts w:ascii="Verdana" w:hAnsi="Verdana" w:hint="default"/>
        <w:color w:val="E36C0A" w:themeColor="accent2"/>
      </w:rPr>
    </w:lvl>
    <w:lvl w:ilvl="4">
      <w:start w:val="1"/>
      <w:numFmt w:val="bullet"/>
      <w:lvlText w:val="•"/>
      <w:lvlJc w:val="left"/>
      <w:pPr>
        <w:ind w:left="1420" w:hanging="284"/>
      </w:pPr>
      <w:rPr>
        <w:rFonts w:ascii="Verdana" w:hAnsi="Verdana" w:hint="default"/>
        <w:color w:val="E36C0A" w:themeColor="accent2"/>
      </w:rPr>
    </w:lvl>
    <w:lvl w:ilvl="5">
      <w:start w:val="1"/>
      <w:numFmt w:val="bullet"/>
      <w:lvlText w:val="•"/>
      <w:lvlJc w:val="left"/>
      <w:pPr>
        <w:ind w:left="1704" w:hanging="284"/>
      </w:pPr>
      <w:rPr>
        <w:rFonts w:ascii="Verdana" w:hAnsi="Verdana" w:hint="default"/>
        <w:color w:val="E36C0A" w:themeColor="accent2"/>
      </w:rPr>
    </w:lvl>
    <w:lvl w:ilvl="6">
      <w:start w:val="1"/>
      <w:numFmt w:val="bullet"/>
      <w:lvlText w:val="•"/>
      <w:lvlJc w:val="left"/>
      <w:pPr>
        <w:ind w:left="1988" w:hanging="284"/>
      </w:pPr>
      <w:rPr>
        <w:rFonts w:ascii="Verdana" w:hAnsi="Verdana" w:hint="default"/>
        <w:color w:val="E36C0A" w:themeColor="accent2"/>
      </w:rPr>
    </w:lvl>
    <w:lvl w:ilvl="7">
      <w:start w:val="1"/>
      <w:numFmt w:val="bullet"/>
      <w:lvlText w:val="•"/>
      <w:lvlJc w:val="left"/>
      <w:pPr>
        <w:ind w:left="2272" w:hanging="284"/>
      </w:pPr>
      <w:rPr>
        <w:rFonts w:ascii="Verdana" w:hAnsi="Verdana" w:hint="default"/>
        <w:color w:val="E36C0A" w:themeColor="accent2"/>
      </w:rPr>
    </w:lvl>
    <w:lvl w:ilvl="8">
      <w:start w:val="1"/>
      <w:numFmt w:val="bullet"/>
      <w:lvlText w:val="•"/>
      <w:lvlJc w:val="left"/>
      <w:pPr>
        <w:ind w:left="2556" w:hanging="284"/>
      </w:pPr>
      <w:rPr>
        <w:rFonts w:ascii="Verdana" w:hAnsi="Verdana" w:hint="default"/>
        <w:color w:val="E36C0A" w:themeColor="accent2"/>
      </w:rPr>
    </w:lvl>
  </w:abstractNum>
  <w:abstractNum w:abstractNumId="11" w15:restartNumberingAfterBreak="0">
    <w:nsid w:val="0A516E45"/>
    <w:multiLevelType w:val="multilevel"/>
    <w:tmpl w:val="888E2A22"/>
    <w:numStyleLink w:val="OpsommingopenrondjeNibud"/>
  </w:abstractNum>
  <w:abstractNum w:abstractNumId="12" w15:restartNumberingAfterBreak="0">
    <w:nsid w:val="0BC24928"/>
    <w:multiLevelType w:val="multilevel"/>
    <w:tmpl w:val="46E67930"/>
    <w:styleLink w:val="OpsommingstreepjeNibud"/>
    <w:lvl w:ilvl="0">
      <w:start w:val="1"/>
      <w:numFmt w:val="bullet"/>
      <w:pStyle w:val="Opsommingstreepje1eniveauNibud"/>
      <w:lvlText w:val="–"/>
      <w:lvlJc w:val="left"/>
      <w:pPr>
        <w:ind w:left="284" w:hanging="284"/>
      </w:pPr>
      <w:rPr>
        <w:rFonts w:ascii="Verdana" w:hAnsi="Verdana" w:hint="default"/>
        <w:color w:val="E36C0A" w:themeColor="accent2"/>
      </w:rPr>
    </w:lvl>
    <w:lvl w:ilvl="1">
      <w:start w:val="1"/>
      <w:numFmt w:val="bullet"/>
      <w:pStyle w:val="Opsommingstreepje2eniveauNibud"/>
      <w:lvlText w:val="–"/>
      <w:lvlJc w:val="left"/>
      <w:pPr>
        <w:ind w:left="568" w:hanging="284"/>
      </w:pPr>
      <w:rPr>
        <w:rFonts w:ascii="Verdana" w:hAnsi="Verdana" w:hint="default"/>
        <w:color w:val="E36C0A" w:themeColor="accent2"/>
      </w:rPr>
    </w:lvl>
    <w:lvl w:ilvl="2">
      <w:start w:val="1"/>
      <w:numFmt w:val="bullet"/>
      <w:pStyle w:val="Opsommingstreepje3eniveauNibud"/>
      <w:lvlText w:val="–"/>
      <w:lvlJc w:val="left"/>
      <w:pPr>
        <w:ind w:left="852" w:hanging="284"/>
      </w:pPr>
      <w:rPr>
        <w:rFonts w:ascii="Verdana" w:hAnsi="Verdana" w:hint="default"/>
        <w:color w:val="E36C0A" w:themeColor="accent2"/>
      </w:rPr>
    </w:lvl>
    <w:lvl w:ilvl="3">
      <w:start w:val="1"/>
      <w:numFmt w:val="bullet"/>
      <w:lvlText w:val="–"/>
      <w:lvlJc w:val="left"/>
      <w:pPr>
        <w:ind w:left="1136" w:hanging="284"/>
      </w:pPr>
      <w:rPr>
        <w:rFonts w:ascii="Verdana" w:hAnsi="Verdana" w:hint="default"/>
        <w:color w:val="E36C0A" w:themeColor="accent2"/>
      </w:rPr>
    </w:lvl>
    <w:lvl w:ilvl="4">
      <w:start w:val="1"/>
      <w:numFmt w:val="bullet"/>
      <w:lvlText w:val="–"/>
      <w:lvlJc w:val="left"/>
      <w:pPr>
        <w:ind w:left="1420" w:hanging="284"/>
      </w:pPr>
      <w:rPr>
        <w:rFonts w:ascii="Verdana" w:hAnsi="Verdana" w:hint="default"/>
        <w:color w:val="E36C0A" w:themeColor="accent2"/>
      </w:rPr>
    </w:lvl>
    <w:lvl w:ilvl="5">
      <w:start w:val="1"/>
      <w:numFmt w:val="bullet"/>
      <w:lvlText w:val="–"/>
      <w:lvlJc w:val="left"/>
      <w:pPr>
        <w:ind w:left="1704" w:hanging="284"/>
      </w:pPr>
      <w:rPr>
        <w:rFonts w:ascii="Verdana" w:hAnsi="Verdana" w:hint="default"/>
        <w:color w:val="E36C0A" w:themeColor="accent2"/>
      </w:rPr>
    </w:lvl>
    <w:lvl w:ilvl="6">
      <w:start w:val="1"/>
      <w:numFmt w:val="bullet"/>
      <w:lvlText w:val="–"/>
      <w:lvlJc w:val="left"/>
      <w:pPr>
        <w:ind w:left="1988" w:hanging="284"/>
      </w:pPr>
      <w:rPr>
        <w:rFonts w:ascii="Verdana" w:hAnsi="Verdana" w:hint="default"/>
        <w:color w:val="E36C0A" w:themeColor="accent2"/>
      </w:rPr>
    </w:lvl>
    <w:lvl w:ilvl="7">
      <w:start w:val="1"/>
      <w:numFmt w:val="bullet"/>
      <w:lvlText w:val="–"/>
      <w:lvlJc w:val="left"/>
      <w:pPr>
        <w:ind w:left="2272" w:hanging="284"/>
      </w:pPr>
      <w:rPr>
        <w:rFonts w:ascii="Verdana" w:hAnsi="Verdana" w:hint="default"/>
        <w:color w:val="E36C0A" w:themeColor="accent2"/>
      </w:rPr>
    </w:lvl>
    <w:lvl w:ilvl="8">
      <w:start w:val="1"/>
      <w:numFmt w:val="bullet"/>
      <w:lvlText w:val="–"/>
      <w:lvlJc w:val="left"/>
      <w:pPr>
        <w:ind w:left="2556" w:hanging="284"/>
      </w:pPr>
      <w:rPr>
        <w:rFonts w:ascii="Verdana" w:hAnsi="Verdana" w:hint="default"/>
        <w:color w:val="E36C0A" w:themeColor="accent2"/>
      </w:rPr>
    </w:lvl>
  </w:abstractNum>
  <w:abstractNum w:abstractNumId="13" w15:restartNumberingAfterBreak="0">
    <w:nsid w:val="10B933AC"/>
    <w:multiLevelType w:val="multilevel"/>
    <w:tmpl w:val="04130023"/>
    <w:styleLink w:val="Artikelsectie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Secti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11E353F4"/>
    <w:multiLevelType w:val="multilevel"/>
    <w:tmpl w:val="0413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4604A42"/>
    <w:multiLevelType w:val="multilevel"/>
    <w:tmpl w:val="749CE292"/>
    <w:numStyleLink w:val="OpsommingbolletjeNibud"/>
  </w:abstractNum>
  <w:abstractNum w:abstractNumId="16" w15:restartNumberingAfterBreak="0">
    <w:nsid w:val="18646BDC"/>
    <w:multiLevelType w:val="multilevel"/>
    <w:tmpl w:val="215E6FC2"/>
    <w:styleLink w:val="LijstFiguurtitelNibud"/>
    <w:lvl w:ilvl="0">
      <w:start w:val="1"/>
      <w:numFmt w:val="decimal"/>
      <w:pStyle w:val="TitelfiguurNibud"/>
      <w:suff w:val="space"/>
      <w:lvlText w:val="Figuur %1: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1AB37324"/>
    <w:multiLevelType w:val="multilevel"/>
    <w:tmpl w:val="4DC26452"/>
    <w:numStyleLink w:val="OpsommingtekenNibud"/>
  </w:abstractNum>
  <w:abstractNum w:abstractNumId="18" w15:restartNumberingAfterBreak="0">
    <w:nsid w:val="24B6094B"/>
    <w:multiLevelType w:val="multilevel"/>
    <w:tmpl w:val="D238367A"/>
    <w:numStyleLink w:val="OpsommingkleineletterNibud"/>
  </w:abstractNum>
  <w:abstractNum w:abstractNumId="19" w15:restartNumberingAfterBreak="0">
    <w:nsid w:val="2B5E5FA3"/>
    <w:multiLevelType w:val="multilevel"/>
    <w:tmpl w:val="46E67930"/>
    <w:numStyleLink w:val="OpsommingstreepjeNibud"/>
  </w:abstractNum>
  <w:abstractNum w:abstractNumId="20" w15:restartNumberingAfterBreak="0">
    <w:nsid w:val="2D665843"/>
    <w:multiLevelType w:val="multilevel"/>
    <w:tmpl w:val="581A4A72"/>
    <w:styleLink w:val="BijlagenummeringNibud"/>
    <w:lvl w:ilvl="0">
      <w:start w:val="1"/>
      <w:numFmt w:val="decimal"/>
      <w:pStyle w:val="Bijlagekop1Nibud"/>
      <w:suff w:val="space"/>
      <w:lvlText w:val="Bijlage %1 |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ijlagekop2Nibud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84" w:hanging="284"/>
      </w:pPr>
      <w:rPr>
        <w:rFonts w:hint="default"/>
      </w:rPr>
    </w:lvl>
  </w:abstractNum>
  <w:abstractNum w:abstractNumId="21" w15:restartNumberingAfterBreak="0">
    <w:nsid w:val="2D7E06B0"/>
    <w:multiLevelType w:val="multilevel"/>
    <w:tmpl w:val="D238367A"/>
    <w:styleLink w:val="OpsommingkleineletterNibud"/>
    <w:lvl w:ilvl="0">
      <w:start w:val="1"/>
      <w:numFmt w:val="lowerLetter"/>
      <w:pStyle w:val="Opsommingkleineletter1eniveauNibud"/>
      <w:lvlText w:val="%1."/>
      <w:lvlJc w:val="left"/>
      <w:pPr>
        <w:ind w:left="284" w:hanging="284"/>
      </w:pPr>
      <w:rPr>
        <w:rFonts w:hint="default"/>
        <w:color w:val="E36C0A" w:themeColor="accent2"/>
      </w:rPr>
    </w:lvl>
    <w:lvl w:ilvl="1">
      <w:start w:val="1"/>
      <w:numFmt w:val="lowerLetter"/>
      <w:pStyle w:val="Opsommingkleineletter2eniveauNibud"/>
      <w:lvlText w:val="%2."/>
      <w:lvlJc w:val="left"/>
      <w:pPr>
        <w:ind w:left="568" w:hanging="284"/>
      </w:pPr>
      <w:rPr>
        <w:rFonts w:hint="default"/>
        <w:color w:val="E36C0A" w:themeColor="accent2"/>
      </w:rPr>
    </w:lvl>
    <w:lvl w:ilvl="2">
      <w:start w:val="1"/>
      <w:numFmt w:val="lowerLetter"/>
      <w:pStyle w:val="Opsommingkleineletter3eniveauNibud"/>
      <w:lvlText w:val="%3."/>
      <w:lvlJc w:val="left"/>
      <w:pPr>
        <w:ind w:left="852" w:hanging="284"/>
      </w:pPr>
      <w:rPr>
        <w:rFonts w:hint="default"/>
        <w:color w:val="E36C0A" w:themeColor="accent2"/>
      </w:rPr>
    </w:lvl>
    <w:lvl w:ilvl="3">
      <w:start w:val="1"/>
      <w:numFmt w:val="lowerLetter"/>
      <w:lvlText w:val="%4."/>
      <w:lvlJc w:val="left"/>
      <w:pPr>
        <w:ind w:left="1136" w:hanging="284"/>
      </w:pPr>
      <w:rPr>
        <w:rFonts w:hint="default"/>
        <w:color w:val="E36C0A" w:themeColor="accent2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  <w:color w:val="E36C0A" w:themeColor="accent2"/>
      </w:rPr>
    </w:lvl>
    <w:lvl w:ilvl="5">
      <w:start w:val="1"/>
      <w:numFmt w:val="lowerLetter"/>
      <w:lvlText w:val="%6."/>
      <w:lvlJc w:val="left"/>
      <w:pPr>
        <w:ind w:left="1704" w:hanging="284"/>
      </w:pPr>
      <w:rPr>
        <w:rFonts w:hint="default"/>
        <w:color w:val="E36C0A" w:themeColor="accent2"/>
      </w:rPr>
    </w:lvl>
    <w:lvl w:ilvl="6">
      <w:start w:val="1"/>
      <w:numFmt w:val="lowerLetter"/>
      <w:lvlText w:val="%7."/>
      <w:lvlJc w:val="left"/>
      <w:pPr>
        <w:ind w:left="1985" w:hanging="284"/>
      </w:pPr>
      <w:rPr>
        <w:rFonts w:hint="default"/>
        <w:color w:val="E36C0A" w:themeColor="accent2"/>
      </w:rPr>
    </w:lvl>
    <w:lvl w:ilvl="7">
      <w:start w:val="1"/>
      <w:numFmt w:val="lowerLetter"/>
      <w:lvlText w:val="%8."/>
      <w:lvlJc w:val="left"/>
      <w:pPr>
        <w:ind w:left="2268" w:hanging="283"/>
      </w:pPr>
      <w:rPr>
        <w:rFonts w:hint="default"/>
        <w:color w:val="E36C0A" w:themeColor="accent2"/>
      </w:rPr>
    </w:lvl>
    <w:lvl w:ilvl="8">
      <w:start w:val="1"/>
      <w:numFmt w:val="lowerLetter"/>
      <w:lvlText w:val="%9."/>
      <w:lvlJc w:val="left"/>
      <w:pPr>
        <w:ind w:left="2552" w:hanging="284"/>
      </w:pPr>
      <w:rPr>
        <w:rFonts w:hint="default"/>
        <w:color w:val="E36C0A" w:themeColor="accent2"/>
      </w:rPr>
    </w:lvl>
  </w:abstractNum>
  <w:abstractNum w:abstractNumId="22" w15:restartNumberingAfterBreak="0">
    <w:nsid w:val="3029479C"/>
    <w:multiLevelType w:val="multilevel"/>
    <w:tmpl w:val="4DC26452"/>
    <w:numStyleLink w:val="OpsommingtekenNibud"/>
  </w:abstractNum>
  <w:abstractNum w:abstractNumId="23" w15:restartNumberingAfterBreak="0">
    <w:nsid w:val="319F6CE2"/>
    <w:multiLevelType w:val="multilevel"/>
    <w:tmpl w:val="AC385498"/>
    <w:styleLink w:val="LijsttabeltitelNibud"/>
    <w:lvl w:ilvl="0">
      <w:start w:val="1"/>
      <w:numFmt w:val="decimal"/>
      <w:pStyle w:val="TiteltabelNibud"/>
      <w:suff w:val="space"/>
      <w:lvlText w:val="Tabel %1: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38E90DEB"/>
    <w:multiLevelType w:val="multilevel"/>
    <w:tmpl w:val="581A4A72"/>
    <w:numStyleLink w:val="BijlagenummeringNibud"/>
  </w:abstractNum>
  <w:abstractNum w:abstractNumId="25" w15:restartNumberingAfterBreak="0">
    <w:nsid w:val="398A2A0C"/>
    <w:multiLevelType w:val="multilevel"/>
    <w:tmpl w:val="4516B434"/>
    <w:styleLink w:val="OpsommingnummerNibud"/>
    <w:lvl w:ilvl="0">
      <w:start w:val="1"/>
      <w:numFmt w:val="decimal"/>
      <w:pStyle w:val="Opsommingnummer1eniveauNibud"/>
      <w:lvlText w:val="%1."/>
      <w:lvlJc w:val="left"/>
      <w:pPr>
        <w:ind w:left="284" w:hanging="284"/>
      </w:pPr>
      <w:rPr>
        <w:rFonts w:hint="default"/>
        <w:color w:val="E36C0A" w:themeColor="accent2"/>
      </w:rPr>
    </w:lvl>
    <w:lvl w:ilvl="1">
      <w:start w:val="1"/>
      <w:numFmt w:val="decimal"/>
      <w:pStyle w:val="Opsommingnummer2eniveauNibud"/>
      <w:lvlText w:val="%2."/>
      <w:lvlJc w:val="left"/>
      <w:pPr>
        <w:ind w:left="568" w:hanging="284"/>
      </w:pPr>
      <w:rPr>
        <w:rFonts w:hint="default"/>
        <w:color w:val="E36C0A" w:themeColor="accent2"/>
      </w:rPr>
    </w:lvl>
    <w:lvl w:ilvl="2">
      <w:start w:val="1"/>
      <w:numFmt w:val="decimal"/>
      <w:pStyle w:val="Opsommingnummer3eniveauNibud"/>
      <w:lvlText w:val="%3."/>
      <w:lvlJc w:val="left"/>
      <w:pPr>
        <w:ind w:left="852" w:hanging="284"/>
      </w:pPr>
      <w:rPr>
        <w:rFonts w:hint="default"/>
        <w:color w:val="E36C0A" w:themeColor="accent2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  <w:color w:val="E36C0A" w:themeColor="accent2"/>
      </w:rPr>
    </w:lvl>
    <w:lvl w:ilvl="4">
      <w:start w:val="1"/>
      <w:numFmt w:val="decimal"/>
      <w:lvlText w:val="%5."/>
      <w:lvlJc w:val="left"/>
      <w:pPr>
        <w:ind w:left="1420" w:hanging="284"/>
      </w:pPr>
      <w:rPr>
        <w:rFonts w:hint="default"/>
        <w:color w:val="E36C0A" w:themeColor="accent2"/>
      </w:rPr>
    </w:lvl>
    <w:lvl w:ilvl="5">
      <w:start w:val="1"/>
      <w:numFmt w:val="decimal"/>
      <w:lvlText w:val="%6."/>
      <w:lvlJc w:val="left"/>
      <w:pPr>
        <w:ind w:left="1704" w:hanging="284"/>
      </w:pPr>
      <w:rPr>
        <w:rFonts w:hint="default"/>
        <w:color w:val="E36C0A" w:themeColor="accent2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  <w:color w:val="E36C0A" w:themeColor="accent2"/>
      </w:rPr>
    </w:lvl>
    <w:lvl w:ilvl="7">
      <w:start w:val="1"/>
      <w:numFmt w:val="decimal"/>
      <w:lvlText w:val="%8."/>
      <w:lvlJc w:val="left"/>
      <w:pPr>
        <w:ind w:left="2272" w:hanging="284"/>
      </w:pPr>
      <w:rPr>
        <w:rFonts w:hint="default"/>
        <w:color w:val="E36C0A" w:themeColor="accent2"/>
      </w:rPr>
    </w:lvl>
    <w:lvl w:ilvl="8">
      <w:start w:val="1"/>
      <w:numFmt w:val="decimal"/>
      <w:lvlText w:val="%9."/>
      <w:lvlJc w:val="left"/>
      <w:pPr>
        <w:ind w:left="2556" w:hanging="284"/>
      </w:pPr>
      <w:rPr>
        <w:rFonts w:hint="default"/>
        <w:color w:val="E36C0A" w:themeColor="accent2"/>
      </w:rPr>
    </w:lvl>
  </w:abstractNum>
  <w:abstractNum w:abstractNumId="26" w15:restartNumberingAfterBreak="0">
    <w:nsid w:val="40EF61F8"/>
    <w:multiLevelType w:val="multilevel"/>
    <w:tmpl w:val="670CAA5A"/>
    <w:styleLink w:val="KopnummeringNibud"/>
    <w:lvl w:ilvl="0">
      <w:start w:val="1"/>
      <w:numFmt w:val="decimal"/>
      <w:pStyle w:val="Kop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992" w:hanging="99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1276" w:hanging="1276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1418" w:hanging="1418"/>
      </w:pPr>
      <w:rPr>
        <w:rFonts w:hint="default"/>
      </w:rPr>
    </w:lvl>
  </w:abstractNum>
  <w:abstractNum w:abstractNumId="27" w15:restartNumberingAfterBreak="0">
    <w:nsid w:val="46A60AA0"/>
    <w:multiLevelType w:val="multilevel"/>
    <w:tmpl w:val="888E2A22"/>
    <w:styleLink w:val="OpsommingopenrondjeNibud"/>
    <w:lvl w:ilvl="0">
      <w:start w:val="1"/>
      <w:numFmt w:val="bullet"/>
      <w:pStyle w:val="Opsommingopenrondje1eniveauNibud"/>
      <w:lvlText w:val="○"/>
      <w:lvlJc w:val="left"/>
      <w:pPr>
        <w:ind w:left="284" w:hanging="284"/>
      </w:pPr>
      <w:rPr>
        <w:rFonts w:ascii="Calibri" w:hAnsi="Calibri" w:hint="default"/>
        <w:color w:val="E36C0A" w:themeColor="accent2"/>
      </w:rPr>
    </w:lvl>
    <w:lvl w:ilvl="1">
      <w:start w:val="1"/>
      <w:numFmt w:val="bullet"/>
      <w:pStyle w:val="Opsommingopenrondje2eniveauNibud"/>
      <w:lvlText w:val="○"/>
      <w:lvlJc w:val="left"/>
      <w:pPr>
        <w:ind w:left="568" w:hanging="284"/>
      </w:pPr>
      <w:rPr>
        <w:rFonts w:ascii="Calibri" w:hAnsi="Calibri" w:hint="default"/>
        <w:color w:val="E36C0A" w:themeColor="accent2"/>
      </w:rPr>
    </w:lvl>
    <w:lvl w:ilvl="2">
      <w:start w:val="1"/>
      <w:numFmt w:val="bullet"/>
      <w:pStyle w:val="Opsommingopenrondje3eniveauNibud"/>
      <w:lvlText w:val="○"/>
      <w:lvlJc w:val="left"/>
      <w:pPr>
        <w:ind w:left="852" w:hanging="284"/>
      </w:pPr>
      <w:rPr>
        <w:rFonts w:ascii="Calibri" w:hAnsi="Calibri" w:hint="default"/>
        <w:color w:val="E36C0A" w:themeColor="accent2"/>
      </w:rPr>
    </w:lvl>
    <w:lvl w:ilvl="3">
      <w:start w:val="1"/>
      <w:numFmt w:val="bullet"/>
      <w:lvlText w:val="○"/>
      <w:lvlJc w:val="left"/>
      <w:pPr>
        <w:ind w:left="1136" w:hanging="284"/>
      </w:pPr>
      <w:rPr>
        <w:rFonts w:ascii="Calibri" w:hAnsi="Calibri" w:hint="default"/>
        <w:color w:val="E36C0A" w:themeColor="accent2"/>
      </w:rPr>
    </w:lvl>
    <w:lvl w:ilvl="4">
      <w:start w:val="1"/>
      <w:numFmt w:val="bullet"/>
      <w:lvlText w:val="○"/>
      <w:lvlJc w:val="left"/>
      <w:pPr>
        <w:ind w:left="1420" w:hanging="284"/>
      </w:pPr>
      <w:rPr>
        <w:rFonts w:ascii="Calibri" w:hAnsi="Calibri" w:hint="default"/>
        <w:color w:val="E36C0A" w:themeColor="accent2"/>
      </w:rPr>
    </w:lvl>
    <w:lvl w:ilvl="5">
      <w:start w:val="1"/>
      <w:numFmt w:val="bullet"/>
      <w:lvlText w:val="○"/>
      <w:lvlJc w:val="left"/>
      <w:pPr>
        <w:ind w:left="1704" w:hanging="284"/>
      </w:pPr>
      <w:rPr>
        <w:rFonts w:ascii="Calibri" w:hAnsi="Calibri" w:hint="default"/>
        <w:color w:val="E36C0A" w:themeColor="accent2"/>
      </w:rPr>
    </w:lvl>
    <w:lvl w:ilvl="6">
      <w:start w:val="1"/>
      <w:numFmt w:val="bullet"/>
      <w:lvlText w:val="○"/>
      <w:lvlJc w:val="left"/>
      <w:pPr>
        <w:ind w:left="1988" w:hanging="284"/>
      </w:pPr>
      <w:rPr>
        <w:rFonts w:ascii="Calibri" w:hAnsi="Calibri" w:hint="default"/>
        <w:color w:val="E36C0A" w:themeColor="accent2"/>
      </w:rPr>
    </w:lvl>
    <w:lvl w:ilvl="7">
      <w:start w:val="1"/>
      <w:numFmt w:val="bullet"/>
      <w:lvlText w:val="○"/>
      <w:lvlJc w:val="left"/>
      <w:pPr>
        <w:ind w:left="2272" w:hanging="284"/>
      </w:pPr>
      <w:rPr>
        <w:rFonts w:ascii="Calibri" w:hAnsi="Calibri" w:hint="default"/>
        <w:color w:val="E36C0A" w:themeColor="accent2"/>
      </w:rPr>
    </w:lvl>
    <w:lvl w:ilvl="8">
      <w:start w:val="1"/>
      <w:numFmt w:val="bullet"/>
      <w:lvlText w:val="○"/>
      <w:lvlJc w:val="left"/>
      <w:pPr>
        <w:ind w:left="2556" w:hanging="284"/>
      </w:pPr>
      <w:rPr>
        <w:rFonts w:ascii="Calibri" w:hAnsi="Calibri" w:hint="default"/>
        <w:color w:val="E36C0A" w:themeColor="accent2"/>
      </w:rPr>
    </w:lvl>
  </w:abstractNum>
  <w:abstractNum w:abstractNumId="28" w15:restartNumberingAfterBreak="0">
    <w:nsid w:val="49E04A53"/>
    <w:multiLevelType w:val="multilevel"/>
    <w:tmpl w:val="7FB6E594"/>
    <w:styleLink w:val="AgendapuntlijstNibud"/>
    <w:lvl w:ilvl="0">
      <w:start w:val="1"/>
      <w:numFmt w:val="decimal"/>
      <w:pStyle w:val="AgendapuntNibud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4AF13309"/>
    <w:multiLevelType w:val="multilevel"/>
    <w:tmpl w:val="215E6FC2"/>
    <w:numStyleLink w:val="LijstFiguurtitelNibud"/>
  </w:abstractNum>
  <w:abstractNum w:abstractNumId="30" w15:restartNumberingAfterBreak="0">
    <w:nsid w:val="4C372459"/>
    <w:multiLevelType w:val="multilevel"/>
    <w:tmpl w:val="0413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03B7577"/>
    <w:multiLevelType w:val="multilevel"/>
    <w:tmpl w:val="4516B434"/>
    <w:numStyleLink w:val="OpsommingnummerNibud"/>
  </w:abstractNum>
  <w:abstractNum w:abstractNumId="32" w15:restartNumberingAfterBreak="0">
    <w:nsid w:val="63E16F97"/>
    <w:multiLevelType w:val="multilevel"/>
    <w:tmpl w:val="AC385498"/>
    <w:numStyleLink w:val="LijsttabeltitelNibud"/>
  </w:abstractNum>
  <w:abstractNum w:abstractNumId="33" w15:restartNumberingAfterBreak="0">
    <w:nsid w:val="63F335A0"/>
    <w:multiLevelType w:val="multilevel"/>
    <w:tmpl w:val="4DC26452"/>
    <w:styleLink w:val="OpsommingtekenNibud"/>
    <w:lvl w:ilvl="0">
      <w:start w:val="1"/>
      <w:numFmt w:val="bullet"/>
      <w:pStyle w:val="Opsommingteken1eniveauNibud"/>
      <w:lvlText w:val="–"/>
      <w:lvlJc w:val="left"/>
      <w:pPr>
        <w:ind w:left="284" w:hanging="284"/>
      </w:pPr>
      <w:rPr>
        <w:rFonts w:ascii="Verdana" w:hAnsi="Verdana" w:hint="default"/>
        <w:color w:val="E36C0A" w:themeColor="accent2"/>
      </w:rPr>
    </w:lvl>
    <w:lvl w:ilvl="1">
      <w:start w:val="1"/>
      <w:numFmt w:val="bullet"/>
      <w:pStyle w:val="Opsommingteken2eniveauNibud"/>
      <w:lvlText w:val="•"/>
      <w:lvlJc w:val="left"/>
      <w:pPr>
        <w:ind w:left="568" w:hanging="284"/>
      </w:pPr>
      <w:rPr>
        <w:rFonts w:ascii="Verdana" w:hAnsi="Verdana" w:hint="default"/>
        <w:color w:val="E36C0A" w:themeColor="accent2"/>
      </w:rPr>
    </w:lvl>
    <w:lvl w:ilvl="2">
      <w:start w:val="1"/>
      <w:numFmt w:val="bullet"/>
      <w:pStyle w:val="Opsommingteken3eniveauNibud"/>
      <w:lvlText w:val="&gt;"/>
      <w:lvlJc w:val="left"/>
      <w:pPr>
        <w:ind w:left="852" w:hanging="284"/>
      </w:pPr>
      <w:rPr>
        <w:rFonts w:ascii="Verdana" w:hAnsi="Verdana" w:hint="default"/>
        <w:color w:val="E36C0A" w:themeColor="accent2"/>
      </w:rPr>
    </w:lvl>
    <w:lvl w:ilvl="3">
      <w:start w:val="1"/>
      <w:numFmt w:val="bullet"/>
      <w:lvlText w:val="»"/>
      <w:lvlJc w:val="left"/>
      <w:pPr>
        <w:ind w:left="1136" w:hanging="284"/>
      </w:pPr>
      <w:rPr>
        <w:rFonts w:ascii="Verdana" w:hAnsi="Verdana" w:hint="default"/>
        <w:color w:val="E36C0A" w:themeColor="accent2"/>
      </w:rPr>
    </w:lvl>
    <w:lvl w:ilvl="4">
      <w:start w:val="1"/>
      <w:numFmt w:val="bullet"/>
      <w:lvlText w:val="-"/>
      <w:lvlJc w:val="left"/>
      <w:pPr>
        <w:ind w:left="1420" w:hanging="284"/>
      </w:pPr>
      <w:rPr>
        <w:rFonts w:ascii="Adelle SB" w:hAnsi="Adelle SB" w:hint="default"/>
        <w:color w:val="E36C0A" w:themeColor="accent2"/>
      </w:rPr>
    </w:lvl>
    <w:lvl w:ilvl="5">
      <w:start w:val="1"/>
      <w:numFmt w:val="bullet"/>
      <w:lvlText w:val="-"/>
      <w:lvlJc w:val="left"/>
      <w:pPr>
        <w:ind w:left="1704" w:hanging="284"/>
      </w:pPr>
      <w:rPr>
        <w:rFonts w:ascii="Adelle SB" w:hAnsi="Adelle SB" w:hint="default"/>
        <w:color w:val="E36C0A" w:themeColor="accent2"/>
      </w:rPr>
    </w:lvl>
    <w:lvl w:ilvl="6">
      <w:start w:val="1"/>
      <w:numFmt w:val="bullet"/>
      <w:lvlText w:val="-"/>
      <w:lvlJc w:val="left"/>
      <w:pPr>
        <w:ind w:left="1988" w:hanging="284"/>
      </w:pPr>
      <w:rPr>
        <w:rFonts w:ascii="Adelle SB" w:hAnsi="Adelle SB" w:hint="default"/>
        <w:color w:val="E36C0A" w:themeColor="accent2"/>
      </w:rPr>
    </w:lvl>
    <w:lvl w:ilvl="7">
      <w:start w:val="1"/>
      <w:numFmt w:val="bullet"/>
      <w:lvlText w:val="-"/>
      <w:lvlJc w:val="left"/>
      <w:pPr>
        <w:ind w:left="2272" w:hanging="284"/>
      </w:pPr>
      <w:rPr>
        <w:rFonts w:ascii="Adelle SB" w:hAnsi="Adelle SB" w:hint="default"/>
        <w:color w:val="E36C0A" w:themeColor="accent2"/>
      </w:rPr>
    </w:lvl>
    <w:lvl w:ilvl="8">
      <w:start w:val="1"/>
      <w:numFmt w:val="bullet"/>
      <w:lvlText w:val="-"/>
      <w:lvlJc w:val="left"/>
      <w:pPr>
        <w:ind w:left="2556" w:hanging="284"/>
      </w:pPr>
      <w:rPr>
        <w:rFonts w:ascii="Adelle SB" w:hAnsi="Adelle SB" w:hint="default"/>
        <w:color w:val="E36C0A" w:themeColor="accent2"/>
      </w:rPr>
    </w:lvl>
  </w:abstractNum>
  <w:abstractNum w:abstractNumId="34" w15:restartNumberingAfterBreak="0">
    <w:nsid w:val="6AF57531"/>
    <w:multiLevelType w:val="multilevel"/>
    <w:tmpl w:val="AC385498"/>
    <w:numStyleLink w:val="LijsttabeltitelNibud"/>
  </w:abstractNum>
  <w:abstractNum w:abstractNumId="35" w15:restartNumberingAfterBreak="0">
    <w:nsid w:val="6CAB1E63"/>
    <w:multiLevelType w:val="multilevel"/>
    <w:tmpl w:val="7FB6E594"/>
    <w:numStyleLink w:val="AgendapuntlijstNibud"/>
  </w:abstractNum>
  <w:abstractNum w:abstractNumId="36" w15:restartNumberingAfterBreak="0">
    <w:nsid w:val="74E677BF"/>
    <w:multiLevelType w:val="multilevel"/>
    <w:tmpl w:val="670CAA5A"/>
    <w:numStyleLink w:val="KopnummeringNibud"/>
  </w:abstractNum>
  <w:num w:numId="1">
    <w:abstractNumId w:val="10"/>
  </w:num>
  <w:num w:numId="2">
    <w:abstractNumId w:val="25"/>
  </w:num>
  <w:num w:numId="3">
    <w:abstractNumId w:val="27"/>
  </w:num>
  <w:num w:numId="4">
    <w:abstractNumId w:val="12"/>
  </w:num>
  <w:num w:numId="5">
    <w:abstractNumId w:val="30"/>
  </w:num>
  <w:num w:numId="6">
    <w:abstractNumId w:val="14"/>
  </w:num>
  <w:num w:numId="7">
    <w:abstractNumId w:val="13"/>
  </w:num>
  <w:num w:numId="8">
    <w:abstractNumId w:val="21"/>
  </w:num>
  <w:num w:numId="9">
    <w:abstractNumId w:val="26"/>
  </w:num>
  <w:num w:numId="10">
    <w:abstractNumId w:val="33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8"/>
  </w:num>
  <w:num w:numId="23">
    <w:abstractNumId w:val="35"/>
  </w:num>
  <w:num w:numId="24">
    <w:abstractNumId w:val="36"/>
  </w:num>
  <w:num w:numId="25">
    <w:abstractNumId w:val="31"/>
  </w:num>
  <w:num w:numId="26">
    <w:abstractNumId w:val="18"/>
  </w:num>
  <w:num w:numId="27">
    <w:abstractNumId w:val="15"/>
  </w:num>
  <w:num w:numId="28">
    <w:abstractNumId w:val="22"/>
  </w:num>
  <w:num w:numId="29">
    <w:abstractNumId w:val="19"/>
  </w:num>
  <w:num w:numId="30">
    <w:abstractNumId w:val="11"/>
  </w:num>
  <w:num w:numId="31">
    <w:abstractNumId w:val="16"/>
  </w:num>
  <w:num w:numId="32">
    <w:abstractNumId w:val="23"/>
  </w:num>
  <w:num w:numId="33">
    <w:abstractNumId w:val="34"/>
  </w:num>
  <w:num w:numId="34">
    <w:abstractNumId w:val="24"/>
  </w:num>
  <w:num w:numId="35">
    <w:abstractNumId w:val="17"/>
  </w:num>
  <w:num w:numId="36">
    <w:abstractNumId w:val="32"/>
  </w:num>
  <w:num w:numId="37">
    <w:abstractNumId w:val="29"/>
  </w:num>
  <w:num w:numId="38">
    <w:abstractNumId w:val="32"/>
  </w:num>
  <w:num w:numId="39">
    <w:abstractNumId w:val="3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nl-NL" w:vendorID="1" w:dllVersion="512" w:checkStyle="1"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9"/>
  <w:hyphenationZone w:val="340"/>
  <w:doNotHyphenateCaps/>
  <w:characterSpacingControl w:val="doNotCompress"/>
  <w:hdrShapeDefaults>
    <o:shapedefaults v:ext="edit" spidmax="2049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FB"/>
    <w:rsid w:val="00004562"/>
    <w:rsid w:val="00006237"/>
    <w:rsid w:val="0000663D"/>
    <w:rsid w:val="00010D95"/>
    <w:rsid w:val="00011BFA"/>
    <w:rsid w:val="00012581"/>
    <w:rsid w:val="0002562D"/>
    <w:rsid w:val="0003377A"/>
    <w:rsid w:val="00035232"/>
    <w:rsid w:val="000418EF"/>
    <w:rsid w:val="0004513F"/>
    <w:rsid w:val="00050D4B"/>
    <w:rsid w:val="0005205D"/>
    <w:rsid w:val="00052426"/>
    <w:rsid w:val="00052FF4"/>
    <w:rsid w:val="00053E43"/>
    <w:rsid w:val="0005430B"/>
    <w:rsid w:val="0005732F"/>
    <w:rsid w:val="000639DB"/>
    <w:rsid w:val="00066DF0"/>
    <w:rsid w:val="00072AAA"/>
    <w:rsid w:val="00074DAC"/>
    <w:rsid w:val="0009698A"/>
    <w:rsid w:val="000A1B78"/>
    <w:rsid w:val="000B00E7"/>
    <w:rsid w:val="000C0969"/>
    <w:rsid w:val="000C1A1A"/>
    <w:rsid w:val="000D6AB7"/>
    <w:rsid w:val="000E12DF"/>
    <w:rsid w:val="000E1539"/>
    <w:rsid w:val="000E55A1"/>
    <w:rsid w:val="000E6E43"/>
    <w:rsid w:val="000F213A"/>
    <w:rsid w:val="000F2D93"/>
    <w:rsid w:val="000F650E"/>
    <w:rsid w:val="001007B1"/>
    <w:rsid w:val="00100B98"/>
    <w:rsid w:val="00106601"/>
    <w:rsid w:val="00110A9F"/>
    <w:rsid w:val="001170AE"/>
    <w:rsid w:val="00122DED"/>
    <w:rsid w:val="00132265"/>
    <w:rsid w:val="00134E43"/>
    <w:rsid w:val="00135A2A"/>
    <w:rsid w:val="00135E7B"/>
    <w:rsid w:val="00137CBB"/>
    <w:rsid w:val="0014464B"/>
    <w:rsid w:val="00145B8E"/>
    <w:rsid w:val="0014640F"/>
    <w:rsid w:val="00152E4D"/>
    <w:rsid w:val="001579D8"/>
    <w:rsid w:val="001639F5"/>
    <w:rsid w:val="0018093D"/>
    <w:rsid w:val="00187A59"/>
    <w:rsid w:val="001A608C"/>
    <w:rsid w:val="001A64C4"/>
    <w:rsid w:val="001B1B37"/>
    <w:rsid w:val="001B4C7E"/>
    <w:rsid w:val="001C11BE"/>
    <w:rsid w:val="001C1DDD"/>
    <w:rsid w:val="001C6232"/>
    <w:rsid w:val="001C63E7"/>
    <w:rsid w:val="001D2384"/>
    <w:rsid w:val="001D2A06"/>
    <w:rsid w:val="001E2293"/>
    <w:rsid w:val="001E34AC"/>
    <w:rsid w:val="001F42C9"/>
    <w:rsid w:val="001F5985"/>
    <w:rsid w:val="001F5B4F"/>
    <w:rsid w:val="001F5C28"/>
    <w:rsid w:val="001F6547"/>
    <w:rsid w:val="0020548B"/>
    <w:rsid w:val="0020607F"/>
    <w:rsid w:val="00206E2A"/>
    <w:rsid w:val="00206FF8"/>
    <w:rsid w:val="002074B2"/>
    <w:rsid w:val="00216489"/>
    <w:rsid w:val="00220A9C"/>
    <w:rsid w:val="00224CDA"/>
    <w:rsid w:val="00225889"/>
    <w:rsid w:val="00230B64"/>
    <w:rsid w:val="00236DE9"/>
    <w:rsid w:val="00242226"/>
    <w:rsid w:val="002518D2"/>
    <w:rsid w:val="00252B9A"/>
    <w:rsid w:val="00253AED"/>
    <w:rsid w:val="00254088"/>
    <w:rsid w:val="00256039"/>
    <w:rsid w:val="00257AA9"/>
    <w:rsid w:val="00260419"/>
    <w:rsid w:val="00260CA6"/>
    <w:rsid w:val="00262D4E"/>
    <w:rsid w:val="002646C8"/>
    <w:rsid w:val="002655A2"/>
    <w:rsid w:val="00265CBE"/>
    <w:rsid w:val="00280D1D"/>
    <w:rsid w:val="00282B5D"/>
    <w:rsid w:val="00283592"/>
    <w:rsid w:val="00286914"/>
    <w:rsid w:val="00294CD2"/>
    <w:rsid w:val="0029536E"/>
    <w:rsid w:val="002A2E44"/>
    <w:rsid w:val="002B08A4"/>
    <w:rsid w:val="002B2998"/>
    <w:rsid w:val="002B64EE"/>
    <w:rsid w:val="002C46FB"/>
    <w:rsid w:val="002D0E88"/>
    <w:rsid w:val="002D52B2"/>
    <w:rsid w:val="002E2611"/>
    <w:rsid w:val="002E274E"/>
    <w:rsid w:val="002E68CD"/>
    <w:rsid w:val="002F678C"/>
    <w:rsid w:val="002F7B77"/>
    <w:rsid w:val="003063C0"/>
    <w:rsid w:val="00306785"/>
    <w:rsid w:val="00312D26"/>
    <w:rsid w:val="00317DEA"/>
    <w:rsid w:val="00322A9F"/>
    <w:rsid w:val="00323121"/>
    <w:rsid w:val="003349CA"/>
    <w:rsid w:val="00334D4B"/>
    <w:rsid w:val="00335B5E"/>
    <w:rsid w:val="00337DDE"/>
    <w:rsid w:val="00346631"/>
    <w:rsid w:val="00347094"/>
    <w:rsid w:val="0036336D"/>
    <w:rsid w:val="00364B2C"/>
    <w:rsid w:val="00364E1D"/>
    <w:rsid w:val="00365254"/>
    <w:rsid w:val="00365327"/>
    <w:rsid w:val="00374C23"/>
    <w:rsid w:val="00374D9A"/>
    <w:rsid w:val="00377612"/>
    <w:rsid w:val="00380DA4"/>
    <w:rsid w:val="00382603"/>
    <w:rsid w:val="003879D9"/>
    <w:rsid w:val="0039126D"/>
    <w:rsid w:val="003964D4"/>
    <w:rsid w:val="0039656A"/>
    <w:rsid w:val="003A5ED3"/>
    <w:rsid w:val="003A6677"/>
    <w:rsid w:val="003B14A0"/>
    <w:rsid w:val="003B595E"/>
    <w:rsid w:val="003D04B7"/>
    <w:rsid w:val="003D09E4"/>
    <w:rsid w:val="003D1737"/>
    <w:rsid w:val="003D414A"/>
    <w:rsid w:val="003D49E5"/>
    <w:rsid w:val="003E30F2"/>
    <w:rsid w:val="003E3B7D"/>
    <w:rsid w:val="003E766F"/>
    <w:rsid w:val="003F1F12"/>
    <w:rsid w:val="003F2747"/>
    <w:rsid w:val="004001AF"/>
    <w:rsid w:val="00410F28"/>
    <w:rsid w:val="0041674F"/>
    <w:rsid w:val="0042594D"/>
    <w:rsid w:val="00427F9C"/>
    <w:rsid w:val="00441FB6"/>
    <w:rsid w:val="004478D2"/>
    <w:rsid w:val="00451FDB"/>
    <w:rsid w:val="004564A6"/>
    <w:rsid w:val="00460433"/>
    <w:rsid w:val="004614FF"/>
    <w:rsid w:val="004656F6"/>
    <w:rsid w:val="004659D3"/>
    <w:rsid w:val="00466D71"/>
    <w:rsid w:val="00471C0F"/>
    <w:rsid w:val="00472E5E"/>
    <w:rsid w:val="004733C3"/>
    <w:rsid w:val="0047392D"/>
    <w:rsid w:val="0047518D"/>
    <w:rsid w:val="004804E1"/>
    <w:rsid w:val="00484C8E"/>
    <w:rsid w:val="00484EAA"/>
    <w:rsid w:val="00486319"/>
    <w:rsid w:val="00487543"/>
    <w:rsid w:val="004875E2"/>
    <w:rsid w:val="00490BBD"/>
    <w:rsid w:val="00495327"/>
    <w:rsid w:val="00496879"/>
    <w:rsid w:val="004A6699"/>
    <w:rsid w:val="004B2C90"/>
    <w:rsid w:val="004C51F8"/>
    <w:rsid w:val="004D2412"/>
    <w:rsid w:val="004F4A4D"/>
    <w:rsid w:val="004F5DBF"/>
    <w:rsid w:val="004F6A99"/>
    <w:rsid w:val="005017F3"/>
    <w:rsid w:val="00501A64"/>
    <w:rsid w:val="00503277"/>
    <w:rsid w:val="00503533"/>
    <w:rsid w:val="00503BFD"/>
    <w:rsid w:val="005043E5"/>
    <w:rsid w:val="00506CE8"/>
    <w:rsid w:val="00513D36"/>
    <w:rsid w:val="00515E2F"/>
    <w:rsid w:val="00521726"/>
    <w:rsid w:val="00526530"/>
    <w:rsid w:val="0053645C"/>
    <w:rsid w:val="00545244"/>
    <w:rsid w:val="00553801"/>
    <w:rsid w:val="00555F92"/>
    <w:rsid w:val="00560A80"/>
    <w:rsid w:val="005615BE"/>
    <w:rsid w:val="00562E3D"/>
    <w:rsid w:val="00570845"/>
    <w:rsid w:val="00575FFC"/>
    <w:rsid w:val="005818B8"/>
    <w:rsid w:val="0059027A"/>
    <w:rsid w:val="00590C4D"/>
    <w:rsid w:val="005A2BEC"/>
    <w:rsid w:val="005B4FAF"/>
    <w:rsid w:val="005B54C9"/>
    <w:rsid w:val="005C5603"/>
    <w:rsid w:val="005C6668"/>
    <w:rsid w:val="005C725E"/>
    <w:rsid w:val="005D4151"/>
    <w:rsid w:val="005D5E21"/>
    <w:rsid w:val="005E3E58"/>
    <w:rsid w:val="005E6C9A"/>
    <w:rsid w:val="00602859"/>
    <w:rsid w:val="006040DB"/>
    <w:rsid w:val="006046A0"/>
    <w:rsid w:val="00606D41"/>
    <w:rsid w:val="00612C22"/>
    <w:rsid w:val="00624485"/>
    <w:rsid w:val="00641E45"/>
    <w:rsid w:val="00647A67"/>
    <w:rsid w:val="00653D01"/>
    <w:rsid w:val="00664EE1"/>
    <w:rsid w:val="006662ED"/>
    <w:rsid w:val="006767B2"/>
    <w:rsid w:val="00685EED"/>
    <w:rsid w:val="006953A2"/>
    <w:rsid w:val="006A1637"/>
    <w:rsid w:val="006B6044"/>
    <w:rsid w:val="006C6A9D"/>
    <w:rsid w:val="006D0345"/>
    <w:rsid w:val="006D1154"/>
    <w:rsid w:val="006D2ECD"/>
    <w:rsid w:val="006D4B3E"/>
    <w:rsid w:val="006D68D5"/>
    <w:rsid w:val="006E6CA9"/>
    <w:rsid w:val="00703BD3"/>
    <w:rsid w:val="00705849"/>
    <w:rsid w:val="00706308"/>
    <w:rsid w:val="00712665"/>
    <w:rsid w:val="00712E0D"/>
    <w:rsid w:val="0071386B"/>
    <w:rsid w:val="0072336A"/>
    <w:rsid w:val="00723FAC"/>
    <w:rsid w:val="0072479C"/>
    <w:rsid w:val="00727B68"/>
    <w:rsid w:val="007358BA"/>
    <w:rsid w:val="007361EE"/>
    <w:rsid w:val="00743326"/>
    <w:rsid w:val="00747B4F"/>
    <w:rsid w:val="00750733"/>
    <w:rsid w:val="00750780"/>
    <w:rsid w:val="007525D1"/>
    <w:rsid w:val="00752725"/>
    <w:rsid w:val="00756C31"/>
    <w:rsid w:val="00763B35"/>
    <w:rsid w:val="00764AF2"/>
    <w:rsid w:val="00766E99"/>
    <w:rsid w:val="007702E8"/>
    <w:rsid w:val="00770652"/>
    <w:rsid w:val="00775717"/>
    <w:rsid w:val="00776618"/>
    <w:rsid w:val="00784D1B"/>
    <w:rsid w:val="007865DD"/>
    <w:rsid w:val="00787B55"/>
    <w:rsid w:val="0079179F"/>
    <w:rsid w:val="00791DFB"/>
    <w:rsid w:val="00793E98"/>
    <w:rsid w:val="00796A8D"/>
    <w:rsid w:val="007A1D8A"/>
    <w:rsid w:val="007B3114"/>
    <w:rsid w:val="007B5373"/>
    <w:rsid w:val="007C0010"/>
    <w:rsid w:val="007C037C"/>
    <w:rsid w:val="007C7B0E"/>
    <w:rsid w:val="007D47C1"/>
    <w:rsid w:val="007D4A7D"/>
    <w:rsid w:val="007D4DCE"/>
    <w:rsid w:val="007E7724"/>
    <w:rsid w:val="007F1417"/>
    <w:rsid w:val="007F1975"/>
    <w:rsid w:val="007F48F0"/>
    <w:rsid w:val="007F653F"/>
    <w:rsid w:val="008064EE"/>
    <w:rsid w:val="00810585"/>
    <w:rsid w:val="008222EE"/>
    <w:rsid w:val="00823AC1"/>
    <w:rsid w:val="00826EA4"/>
    <w:rsid w:val="008273E3"/>
    <w:rsid w:val="00832239"/>
    <w:rsid w:val="00843B35"/>
    <w:rsid w:val="00854B34"/>
    <w:rsid w:val="0086137E"/>
    <w:rsid w:val="00862AD1"/>
    <w:rsid w:val="00864AEF"/>
    <w:rsid w:val="008664DD"/>
    <w:rsid w:val="00866B64"/>
    <w:rsid w:val="008736AE"/>
    <w:rsid w:val="008760FB"/>
    <w:rsid w:val="008767E9"/>
    <w:rsid w:val="008775D3"/>
    <w:rsid w:val="00877BD5"/>
    <w:rsid w:val="008802D3"/>
    <w:rsid w:val="00886BB9"/>
    <w:rsid w:val="008870F0"/>
    <w:rsid w:val="00892D5E"/>
    <w:rsid w:val="008931CF"/>
    <w:rsid w:val="00893934"/>
    <w:rsid w:val="00893C16"/>
    <w:rsid w:val="008959CB"/>
    <w:rsid w:val="008A2A1D"/>
    <w:rsid w:val="008B0F94"/>
    <w:rsid w:val="008B3D8B"/>
    <w:rsid w:val="008B5CD1"/>
    <w:rsid w:val="008C2F90"/>
    <w:rsid w:val="008C6251"/>
    <w:rsid w:val="008D257A"/>
    <w:rsid w:val="008D7BDD"/>
    <w:rsid w:val="008E401D"/>
    <w:rsid w:val="008F5C16"/>
    <w:rsid w:val="0090254C"/>
    <w:rsid w:val="00904161"/>
    <w:rsid w:val="0090724E"/>
    <w:rsid w:val="00910D57"/>
    <w:rsid w:val="009221AC"/>
    <w:rsid w:val="009225D7"/>
    <w:rsid w:val="009261FD"/>
    <w:rsid w:val="0093053B"/>
    <w:rsid w:val="0093292A"/>
    <w:rsid w:val="00934750"/>
    <w:rsid w:val="00934E30"/>
    <w:rsid w:val="00935271"/>
    <w:rsid w:val="00943209"/>
    <w:rsid w:val="0094509D"/>
    <w:rsid w:val="00945318"/>
    <w:rsid w:val="00950DB4"/>
    <w:rsid w:val="009534C6"/>
    <w:rsid w:val="009606EB"/>
    <w:rsid w:val="00963973"/>
    <w:rsid w:val="00971786"/>
    <w:rsid w:val="00971B3B"/>
    <w:rsid w:val="00974DE0"/>
    <w:rsid w:val="00983BB6"/>
    <w:rsid w:val="009A7B87"/>
    <w:rsid w:val="009C1976"/>
    <w:rsid w:val="009C2F9E"/>
    <w:rsid w:val="009D16C0"/>
    <w:rsid w:val="009D3A4F"/>
    <w:rsid w:val="009D5AE2"/>
    <w:rsid w:val="009E5B9C"/>
    <w:rsid w:val="009F2CC2"/>
    <w:rsid w:val="00A002BD"/>
    <w:rsid w:val="00A01579"/>
    <w:rsid w:val="00A07FEF"/>
    <w:rsid w:val="00A1497C"/>
    <w:rsid w:val="00A21552"/>
    <w:rsid w:val="00A21956"/>
    <w:rsid w:val="00A42EEC"/>
    <w:rsid w:val="00A50406"/>
    <w:rsid w:val="00A50767"/>
    <w:rsid w:val="00A50801"/>
    <w:rsid w:val="00A60A58"/>
    <w:rsid w:val="00A61B21"/>
    <w:rsid w:val="00A65B09"/>
    <w:rsid w:val="00A670BB"/>
    <w:rsid w:val="00A76E7C"/>
    <w:rsid w:val="00A81961"/>
    <w:rsid w:val="00A871D6"/>
    <w:rsid w:val="00AB0D90"/>
    <w:rsid w:val="00AB1E21"/>
    <w:rsid w:val="00AB1E30"/>
    <w:rsid w:val="00AB2477"/>
    <w:rsid w:val="00AB56F0"/>
    <w:rsid w:val="00AB5DBD"/>
    <w:rsid w:val="00AB5EB2"/>
    <w:rsid w:val="00AB77BB"/>
    <w:rsid w:val="00AC0A0B"/>
    <w:rsid w:val="00AC273E"/>
    <w:rsid w:val="00AC7C2A"/>
    <w:rsid w:val="00AD24E6"/>
    <w:rsid w:val="00AD31A0"/>
    <w:rsid w:val="00AD4DF7"/>
    <w:rsid w:val="00AE0183"/>
    <w:rsid w:val="00AE2110"/>
    <w:rsid w:val="00AE2EB1"/>
    <w:rsid w:val="00B01DA1"/>
    <w:rsid w:val="00B11A76"/>
    <w:rsid w:val="00B233E3"/>
    <w:rsid w:val="00B346DF"/>
    <w:rsid w:val="00B40C32"/>
    <w:rsid w:val="00B460C2"/>
    <w:rsid w:val="00B47460"/>
    <w:rsid w:val="00B63EB9"/>
    <w:rsid w:val="00B75ED8"/>
    <w:rsid w:val="00B77809"/>
    <w:rsid w:val="00B860DC"/>
    <w:rsid w:val="00B92859"/>
    <w:rsid w:val="00B9540B"/>
    <w:rsid w:val="00BA011A"/>
    <w:rsid w:val="00BA3794"/>
    <w:rsid w:val="00BA3F4D"/>
    <w:rsid w:val="00BA79E3"/>
    <w:rsid w:val="00BB1FC1"/>
    <w:rsid w:val="00BB239A"/>
    <w:rsid w:val="00BB31CE"/>
    <w:rsid w:val="00BC0188"/>
    <w:rsid w:val="00BC260B"/>
    <w:rsid w:val="00BC265F"/>
    <w:rsid w:val="00BC6FB7"/>
    <w:rsid w:val="00BD40D8"/>
    <w:rsid w:val="00BE55A7"/>
    <w:rsid w:val="00BE64B3"/>
    <w:rsid w:val="00BF0F63"/>
    <w:rsid w:val="00BF29F4"/>
    <w:rsid w:val="00BF6A7B"/>
    <w:rsid w:val="00BF6B3C"/>
    <w:rsid w:val="00C06D9A"/>
    <w:rsid w:val="00C0702B"/>
    <w:rsid w:val="00C11B08"/>
    <w:rsid w:val="00C12133"/>
    <w:rsid w:val="00C14171"/>
    <w:rsid w:val="00C17A25"/>
    <w:rsid w:val="00C201EB"/>
    <w:rsid w:val="00C33308"/>
    <w:rsid w:val="00C4003A"/>
    <w:rsid w:val="00C41422"/>
    <w:rsid w:val="00C51137"/>
    <w:rsid w:val="00C57C80"/>
    <w:rsid w:val="00C6206C"/>
    <w:rsid w:val="00C647AA"/>
    <w:rsid w:val="00C72D11"/>
    <w:rsid w:val="00C83EE4"/>
    <w:rsid w:val="00C83FC5"/>
    <w:rsid w:val="00C863AE"/>
    <w:rsid w:val="00C87372"/>
    <w:rsid w:val="00C92E08"/>
    <w:rsid w:val="00C93473"/>
    <w:rsid w:val="00C971C1"/>
    <w:rsid w:val="00C97517"/>
    <w:rsid w:val="00CA1FE3"/>
    <w:rsid w:val="00CA332D"/>
    <w:rsid w:val="00CB18BE"/>
    <w:rsid w:val="00CB254D"/>
    <w:rsid w:val="00CB3533"/>
    <w:rsid w:val="00CB5C0C"/>
    <w:rsid w:val="00CB7600"/>
    <w:rsid w:val="00CB7D61"/>
    <w:rsid w:val="00CC123A"/>
    <w:rsid w:val="00CC6A4B"/>
    <w:rsid w:val="00CD245E"/>
    <w:rsid w:val="00CD7A5A"/>
    <w:rsid w:val="00CE2BA6"/>
    <w:rsid w:val="00CE564D"/>
    <w:rsid w:val="00CF2B0C"/>
    <w:rsid w:val="00CF62AF"/>
    <w:rsid w:val="00D023A0"/>
    <w:rsid w:val="00D16E87"/>
    <w:rsid w:val="00D27D0E"/>
    <w:rsid w:val="00D316D9"/>
    <w:rsid w:val="00D35DA7"/>
    <w:rsid w:val="00D47AD0"/>
    <w:rsid w:val="00D51DDF"/>
    <w:rsid w:val="00D57A57"/>
    <w:rsid w:val="00D613A9"/>
    <w:rsid w:val="00D616D7"/>
    <w:rsid w:val="00D62B8C"/>
    <w:rsid w:val="00D7163C"/>
    <w:rsid w:val="00D7238E"/>
    <w:rsid w:val="00D73003"/>
    <w:rsid w:val="00D73C03"/>
    <w:rsid w:val="00D81A72"/>
    <w:rsid w:val="00D82FF8"/>
    <w:rsid w:val="00D92EDA"/>
    <w:rsid w:val="00D9359B"/>
    <w:rsid w:val="00DA5661"/>
    <w:rsid w:val="00DA6E07"/>
    <w:rsid w:val="00DA7584"/>
    <w:rsid w:val="00DA7A62"/>
    <w:rsid w:val="00DB0413"/>
    <w:rsid w:val="00DB0F15"/>
    <w:rsid w:val="00DB3292"/>
    <w:rsid w:val="00DC2F99"/>
    <w:rsid w:val="00DC489D"/>
    <w:rsid w:val="00DC6A0D"/>
    <w:rsid w:val="00DC6B62"/>
    <w:rsid w:val="00DD140B"/>
    <w:rsid w:val="00DD2123"/>
    <w:rsid w:val="00DD2A9E"/>
    <w:rsid w:val="00DD509E"/>
    <w:rsid w:val="00DD55C1"/>
    <w:rsid w:val="00DE14C5"/>
    <w:rsid w:val="00DE2331"/>
    <w:rsid w:val="00DE2FD1"/>
    <w:rsid w:val="00DE4991"/>
    <w:rsid w:val="00DE5157"/>
    <w:rsid w:val="00DF1BBC"/>
    <w:rsid w:val="00E05BA5"/>
    <w:rsid w:val="00E07762"/>
    <w:rsid w:val="00E12CAA"/>
    <w:rsid w:val="00E14E58"/>
    <w:rsid w:val="00E318F2"/>
    <w:rsid w:val="00E32DF4"/>
    <w:rsid w:val="00E334BB"/>
    <w:rsid w:val="00E40A95"/>
    <w:rsid w:val="00E4520C"/>
    <w:rsid w:val="00E45F90"/>
    <w:rsid w:val="00E4637B"/>
    <w:rsid w:val="00E477A7"/>
    <w:rsid w:val="00E47E3C"/>
    <w:rsid w:val="00E52291"/>
    <w:rsid w:val="00E527BE"/>
    <w:rsid w:val="00E55F99"/>
    <w:rsid w:val="00E56EFE"/>
    <w:rsid w:val="00E60CE6"/>
    <w:rsid w:val="00E61D02"/>
    <w:rsid w:val="00E62D48"/>
    <w:rsid w:val="00E6431C"/>
    <w:rsid w:val="00E64BFF"/>
    <w:rsid w:val="00E65900"/>
    <w:rsid w:val="00E65D32"/>
    <w:rsid w:val="00E678A0"/>
    <w:rsid w:val="00E7078D"/>
    <w:rsid w:val="00E7085E"/>
    <w:rsid w:val="00E76843"/>
    <w:rsid w:val="00E87FB4"/>
    <w:rsid w:val="00E93CC8"/>
    <w:rsid w:val="00E93FCF"/>
    <w:rsid w:val="00E96BF0"/>
    <w:rsid w:val="00E9778E"/>
    <w:rsid w:val="00EB678E"/>
    <w:rsid w:val="00EB7B6C"/>
    <w:rsid w:val="00EB7C66"/>
    <w:rsid w:val="00EC72BE"/>
    <w:rsid w:val="00ED3384"/>
    <w:rsid w:val="00EE35E4"/>
    <w:rsid w:val="00EE39AD"/>
    <w:rsid w:val="00F005C9"/>
    <w:rsid w:val="00F014FE"/>
    <w:rsid w:val="00F04699"/>
    <w:rsid w:val="00F1404D"/>
    <w:rsid w:val="00F16B2B"/>
    <w:rsid w:val="00F16EDB"/>
    <w:rsid w:val="00F176C5"/>
    <w:rsid w:val="00F208DC"/>
    <w:rsid w:val="00F22CB3"/>
    <w:rsid w:val="00F234F5"/>
    <w:rsid w:val="00F3166C"/>
    <w:rsid w:val="00F33259"/>
    <w:rsid w:val="00F4470F"/>
    <w:rsid w:val="00F44FB8"/>
    <w:rsid w:val="00F502CA"/>
    <w:rsid w:val="00F519B9"/>
    <w:rsid w:val="00F55E8B"/>
    <w:rsid w:val="00F564F9"/>
    <w:rsid w:val="00F669BA"/>
    <w:rsid w:val="00F66BC0"/>
    <w:rsid w:val="00F677BE"/>
    <w:rsid w:val="00F7766C"/>
    <w:rsid w:val="00F81FF6"/>
    <w:rsid w:val="00F82076"/>
    <w:rsid w:val="00F94FCC"/>
    <w:rsid w:val="00F96F4C"/>
    <w:rsid w:val="00FA0EDA"/>
    <w:rsid w:val="00FA2287"/>
    <w:rsid w:val="00FA269F"/>
    <w:rsid w:val="00FB22AF"/>
    <w:rsid w:val="00FB2AAE"/>
    <w:rsid w:val="00FB7B37"/>
    <w:rsid w:val="00FB7F9C"/>
    <w:rsid w:val="00FC25E1"/>
    <w:rsid w:val="00FC3FA5"/>
    <w:rsid w:val="00FC6260"/>
    <w:rsid w:val="00FD2C03"/>
    <w:rsid w:val="00FD63B3"/>
    <w:rsid w:val="00FE1BFD"/>
    <w:rsid w:val="00FE2069"/>
    <w:rsid w:val="00FF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ddd"/>
    </o:shapedefaults>
    <o:shapelayout v:ext="edit">
      <o:idmap v:ext="edit" data="1"/>
    </o:shapelayout>
  </w:shapeDefaults>
  <w:decimalSymbol w:val=","/>
  <w:listSeparator w:val=";"/>
  <w15:chartTrackingRefBased/>
  <w15:docId w15:val="{864F0E32-86F6-4985-9E4C-B9B34CC53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>
      <w:pPr>
        <w:spacing w:line="240" w:lineRule="atLeast"/>
      </w:pPr>
    </w:pPrDefault>
  </w:docDefaults>
  <w:latentStyles w:defLockedState="0" w:defUIPriority="98" w:defSemiHidden="0" w:defUnhideWhenUsed="0" w:defQFormat="0" w:count="377">
    <w:lsdException w:name="Normal" w:uiPriority="4"/>
    <w:lsdException w:name="heading 1" w:uiPriority="4" w:qFormat="1"/>
    <w:lsdException w:name="heading 2" w:uiPriority="4" w:qFormat="1"/>
    <w:lsdException w:name="heading 3" w:uiPriority="4" w:qFormat="1"/>
    <w:lsdException w:name="heading 4" w:uiPriority="4"/>
    <w:lsdException w:name="heading 5" w:uiPriority="4"/>
    <w:lsdException w:name="heading 6" w:uiPriority="4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4" w:unhideWhenUsed="1"/>
    <w:lsdException w:name="toc 2" w:semiHidden="1" w:uiPriority="4" w:unhideWhenUsed="1"/>
    <w:lsdException w:name="toc 3" w:semiHidden="1" w:uiPriority="4" w:unhideWhenUsed="1"/>
    <w:lsdException w:name="toc 4" w:semiHidden="1" w:uiPriority="4" w:unhideWhenUsed="1"/>
    <w:lsdException w:name="toc 5" w:semiHidden="1" w:uiPriority="4" w:unhideWhenUsed="1"/>
    <w:lsdException w:name="toc 6" w:semiHidden="1" w:uiPriority="4" w:unhideWhenUsed="1"/>
    <w:lsdException w:name="toc 7" w:semiHidden="1" w:uiPriority="4" w:unhideWhenUsed="1"/>
    <w:lsdException w:name="toc 8" w:semiHidden="1" w:uiPriority="4" w:unhideWhenUsed="1"/>
    <w:lsdException w:name="toc 9" w:semiHidden="1" w:uiPriority="4" w:unhideWhenUsed="1"/>
    <w:lsdException w:name="Normal Indent" w:semiHidden="1" w:unhideWhenUsed="1"/>
    <w:lsdException w:name="footnote text" w:semiHidden="1" w:uiPriority="4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4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4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" w:unhideWhenUsed="1"/>
    <w:lsdException w:name="endnote text" w:semiHidden="1" w:uiPriority="4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4" w:unhideWhenUsed="1"/>
    <w:lsdException w:name="FollowedHyperlink" w:semiHidden="1" w:uiPriority="4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0"/>
    <w:lsdException w:name="Table Theme" w:semiHidden="1" w:uiPriority="0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aliases w:val="Standaard Nibud"/>
    <w:next w:val="BasistekstNibud"/>
    <w:uiPriority w:val="4"/>
    <w:rsid w:val="00306785"/>
    <w:pPr>
      <w:spacing w:line="260" w:lineRule="atLeast"/>
    </w:pPr>
    <w:rPr>
      <w:rFonts w:ascii="Verdana" w:hAnsi="Verdana" w:cs="Maiandra GD"/>
      <w:color w:val="4A4A49" w:themeColor="text1"/>
      <w:szCs w:val="18"/>
    </w:rPr>
  </w:style>
  <w:style w:type="paragraph" w:styleId="Kop1">
    <w:name w:val="heading 1"/>
    <w:aliases w:val="Kop 1 Nibud"/>
    <w:basedOn w:val="ZsysbasisNibud"/>
    <w:next w:val="BasistekstNibud"/>
    <w:uiPriority w:val="4"/>
    <w:qFormat/>
    <w:rsid w:val="00C14171"/>
    <w:pPr>
      <w:keepNext/>
      <w:keepLines/>
      <w:pageBreakBefore/>
      <w:numPr>
        <w:numId w:val="24"/>
      </w:numPr>
      <w:spacing w:after="300" w:line="340" w:lineRule="atLeast"/>
      <w:outlineLvl w:val="0"/>
    </w:pPr>
    <w:rPr>
      <w:bCs/>
      <w:color w:val="083984" w:themeColor="accent1"/>
      <w:sz w:val="28"/>
      <w:szCs w:val="32"/>
    </w:rPr>
  </w:style>
  <w:style w:type="paragraph" w:styleId="Kop2">
    <w:name w:val="heading 2"/>
    <w:aliases w:val="Kop 2 Nibud"/>
    <w:basedOn w:val="ZsysbasisNibud"/>
    <w:next w:val="BasistekstNibud"/>
    <w:uiPriority w:val="4"/>
    <w:qFormat/>
    <w:rsid w:val="00866B64"/>
    <w:pPr>
      <w:keepNext/>
      <w:keepLines/>
      <w:numPr>
        <w:ilvl w:val="1"/>
        <w:numId w:val="24"/>
      </w:numPr>
      <w:spacing w:before="260"/>
      <w:outlineLvl w:val="1"/>
    </w:pPr>
    <w:rPr>
      <w:bCs/>
      <w:iCs/>
      <w:color w:val="083984" w:themeColor="accent1"/>
      <w:szCs w:val="28"/>
    </w:rPr>
  </w:style>
  <w:style w:type="paragraph" w:styleId="Kop3">
    <w:name w:val="heading 3"/>
    <w:aliases w:val="Kop 3 Nibud"/>
    <w:basedOn w:val="ZsysbasisNibud"/>
    <w:next w:val="BasistekstNibud"/>
    <w:uiPriority w:val="4"/>
    <w:qFormat/>
    <w:rsid w:val="00866B64"/>
    <w:pPr>
      <w:keepNext/>
      <w:keepLines/>
      <w:numPr>
        <w:ilvl w:val="2"/>
        <w:numId w:val="24"/>
      </w:numPr>
      <w:spacing w:before="260"/>
      <w:outlineLvl w:val="2"/>
    </w:pPr>
    <w:rPr>
      <w:iCs/>
      <w:color w:val="083984" w:themeColor="accent1"/>
    </w:rPr>
  </w:style>
  <w:style w:type="paragraph" w:styleId="Kop4">
    <w:name w:val="heading 4"/>
    <w:aliases w:val="Kop 4 Nibud"/>
    <w:basedOn w:val="ZsysbasisNibud"/>
    <w:next w:val="BasistekstNibud"/>
    <w:uiPriority w:val="4"/>
    <w:rsid w:val="00866B64"/>
    <w:pPr>
      <w:keepNext/>
      <w:keepLines/>
      <w:numPr>
        <w:ilvl w:val="3"/>
        <w:numId w:val="24"/>
      </w:numPr>
      <w:outlineLvl w:val="3"/>
    </w:pPr>
    <w:rPr>
      <w:bCs/>
      <w:szCs w:val="24"/>
    </w:rPr>
  </w:style>
  <w:style w:type="paragraph" w:styleId="Kop5">
    <w:name w:val="heading 5"/>
    <w:aliases w:val="Kop 5 Nibud"/>
    <w:basedOn w:val="ZsysbasisNibud"/>
    <w:next w:val="BasistekstNibud"/>
    <w:uiPriority w:val="4"/>
    <w:rsid w:val="00866B64"/>
    <w:pPr>
      <w:keepNext/>
      <w:keepLines/>
      <w:numPr>
        <w:ilvl w:val="4"/>
        <w:numId w:val="24"/>
      </w:numPr>
      <w:outlineLvl w:val="4"/>
    </w:pPr>
    <w:rPr>
      <w:bCs/>
      <w:iCs/>
      <w:szCs w:val="22"/>
    </w:rPr>
  </w:style>
  <w:style w:type="paragraph" w:styleId="Kop6">
    <w:name w:val="heading 6"/>
    <w:aliases w:val="Kop 6 Nibud"/>
    <w:basedOn w:val="ZsysbasisNibud"/>
    <w:next w:val="BasistekstNibud"/>
    <w:uiPriority w:val="4"/>
    <w:rsid w:val="00866B64"/>
    <w:pPr>
      <w:keepNext/>
      <w:keepLines/>
      <w:numPr>
        <w:ilvl w:val="5"/>
        <w:numId w:val="24"/>
      </w:numPr>
      <w:outlineLvl w:val="5"/>
    </w:pPr>
  </w:style>
  <w:style w:type="paragraph" w:styleId="Kop7">
    <w:name w:val="heading 7"/>
    <w:aliases w:val="Kop 7 Nibud"/>
    <w:basedOn w:val="ZsysbasisNibud"/>
    <w:next w:val="BasistekstNibud"/>
    <w:uiPriority w:val="4"/>
    <w:rsid w:val="00866B64"/>
    <w:pPr>
      <w:keepNext/>
      <w:keepLines/>
      <w:numPr>
        <w:ilvl w:val="6"/>
        <w:numId w:val="24"/>
      </w:numPr>
      <w:outlineLvl w:val="6"/>
    </w:pPr>
    <w:rPr>
      <w:bCs/>
      <w:szCs w:val="20"/>
    </w:rPr>
  </w:style>
  <w:style w:type="paragraph" w:styleId="Kop8">
    <w:name w:val="heading 8"/>
    <w:aliases w:val="Kop 8 Nibud"/>
    <w:basedOn w:val="ZsysbasisNibud"/>
    <w:next w:val="BasistekstNibud"/>
    <w:uiPriority w:val="4"/>
    <w:rsid w:val="00866B64"/>
    <w:pPr>
      <w:keepNext/>
      <w:keepLines/>
      <w:numPr>
        <w:ilvl w:val="7"/>
        <w:numId w:val="24"/>
      </w:numPr>
      <w:outlineLvl w:val="7"/>
    </w:pPr>
    <w:rPr>
      <w:iCs/>
      <w:szCs w:val="20"/>
    </w:rPr>
  </w:style>
  <w:style w:type="paragraph" w:styleId="Kop9">
    <w:name w:val="heading 9"/>
    <w:aliases w:val="Kop 9 Nibud"/>
    <w:basedOn w:val="ZsysbasisNibud"/>
    <w:next w:val="BasistekstNibud"/>
    <w:uiPriority w:val="4"/>
    <w:rsid w:val="00866B64"/>
    <w:pPr>
      <w:keepNext/>
      <w:keepLines/>
      <w:numPr>
        <w:ilvl w:val="8"/>
        <w:numId w:val="24"/>
      </w:numPr>
      <w:outlineLvl w:val="8"/>
    </w:pPr>
    <w:rPr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asistekstNibud">
    <w:name w:val="Basistekst Nibud"/>
    <w:basedOn w:val="ZsysbasisNibud"/>
    <w:link w:val="BasistekstNibudChar"/>
    <w:qFormat/>
    <w:rsid w:val="00122DED"/>
  </w:style>
  <w:style w:type="paragraph" w:customStyle="1" w:styleId="ZsysbasisNibud">
    <w:name w:val="Zsysbasis Nibud"/>
    <w:next w:val="BasistekstNibud"/>
    <w:link w:val="ZsysbasisNibudChar"/>
    <w:uiPriority w:val="4"/>
    <w:semiHidden/>
    <w:rsid w:val="00306785"/>
    <w:pPr>
      <w:spacing w:line="260" w:lineRule="atLeast"/>
    </w:pPr>
    <w:rPr>
      <w:rFonts w:ascii="Verdana" w:hAnsi="Verdana" w:cs="Maiandra GD"/>
      <w:color w:val="4A4A49" w:themeColor="text1"/>
      <w:szCs w:val="18"/>
    </w:rPr>
  </w:style>
  <w:style w:type="paragraph" w:customStyle="1" w:styleId="BasistekstvetNibud">
    <w:name w:val="Basistekst vet Nibud"/>
    <w:basedOn w:val="ZsysbasisNibud"/>
    <w:next w:val="BasistekstNibud"/>
    <w:uiPriority w:val="1"/>
    <w:qFormat/>
    <w:rsid w:val="004A6699"/>
    <w:rPr>
      <w:b/>
      <w:bCs/>
    </w:rPr>
  </w:style>
  <w:style w:type="character" w:styleId="GevolgdeHyperlink">
    <w:name w:val="FollowedHyperlink"/>
    <w:aliases w:val="GevolgdeHyperlink Nibud"/>
    <w:basedOn w:val="Standaardalinea-lettertype"/>
    <w:uiPriority w:val="4"/>
    <w:rsid w:val="00B460C2"/>
    <w:rPr>
      <w:color w:val="auto"/>
      <w:u w:val="none"/>
    </w:rPr>
  </w:style>
  <w:style w:type="character" w:styleId="Hyperlink">
    <w:name w:val="Hyperlink"/>
    <w:aliases w:val="Hyperlink Nibud"/>
    <w:basedOn w:val="Standaardalinea-lettertype"/>
    <w:uiPriority w:val="4"/>
    <w:rsid w:val="00B460C2"/>
    <w:rPr>
      <w:color w:val="auto"/>
      <w:u w:val="none"/>
    </w:rPr>
  </w:style>
  <w:style w:type="paragraph" w:customStyle="1" w:styleId="AdresvakNibud">
    <w:name w:val="Adresvak Nibud"/>
    <w:basedOn w:val="ZsysbasisNibud"/>
    <w:uiPriority w:val="4"/>
    <w:rsid w:val="00280D1D"/>
    <w:pPr>
      <w:spacing w:line="260" w:lineRule="exact"/>
    </w:pPr>
    <w:rPr>
      <w:noProof/>
    </w:rPr>
  </w:style>
  <w:style w:type="paragraph" w:styleId="Koptekst">
    <w:name w:val="header"/>
    <w:basedOn w:val="ZsysbasisNibud"/>
    <w:next w:val="BasistekstNibud"/>
    <w:uiPriority w:val="98"/>
    <w:semiHidden/>
    <w:rsid w:val="00122DED"/>
  </w:style>
  <w:style w:type="paragraph" w:styleId="Voettekst">
    <w:name w:val="footer"/>
    <w:basedOn w:val="ZsysbasisNibud"/>
    <w:next w:val="BasistekstNibud"/>
    <w:uiPriority w:val="98"/>
    <w:semiHidden/>
    <w:rsid w:val="00122DED"/>
    <w:pPr>
      <w:jc w:val="right"/>
    </w:pPr>
  </w:style>
  <w:style w:type="paragraph" w:customStyle="1" w:styleId="KoptekstNibud">
    <w:name w:val="Koptekst Nibud"/>
    <w:basedOn w:val="ZsysbasisdocumentgegevensNibud"/>
    <w:uiPriority w:val="4"/>
    <w:rsid w:val="00122DED"/>
  </w:style>
  <w:style w:type="paragraph" w:customStyle="1" w:styleId="VoettekstonevenNibud">
    <w:name w:val="Voettekst oneven Nibud"/>
    <w:basedOn w:val="ZsysbasisdocumentgegevensNibud"/>
    <w:link w:val="VoettekstonevenNibudChar"/>
    <w:uiPriority w:val="4"/>
    <w:rsid w:val="007A1D8A"/>
    <w:pPr>
      <w:jc w:val="right"/>
    </w:pPr>
    <w:rPr>
      <w:color w:val="083984" w:themeColor="accent1"/>
      <w:sz w:val="16"/>
    </w:rPr>
  </w:style>
  <w:style w:type="numbering" w:styleId="111111">
    <w:name w:val="Outline List 2"/>
    <w:basedOn w:val="Geenlijst"/>
    <w:uiPriority w:val="98"/>
    <w:semiHidden/>
    <w:rsid w:val="00E07762"/>
    <w:pPr>
      <w:numPr>
        <w:numId w:val="5"/>
      </w:numPr>
    </w:pPr>
  </w:style>
  <w:style w:type="numbering" w:styleId="1ai">
    <w:name w:val="Outline List 1"/>
    <w:basedOn w:val="Geenlijst"/>
    <w:uiPriority w:val="98"/>
    <w:semiHidden/>
    <w:rsid w:val="00E07762"/>
    <w:pPr>
      <w:numPr>
        <w:numId w:val="6"/>
      </w:numPr>
    </w:pPr>
  </w:style>
  <w:style w:type="paragraph" w:customStyle="1" w:styleId="BasistekstcursiefNibud">
    <w:name w:val="Basistekst cursief Nibud"/>
    <w:basedOn w:val="ZsysbasisNibud"/>
    <w:next w:val="BasistekstNibud"/>
    <w:uiPriority w:val="2"/>
    <w:qFormat/>
    <w:rsid w:val="00122DED"/>
    <w:rPr>
      <w:i/>
      <w:iCs/>
    </w:rPr>
  </w:style>
  <w:style w:type="table" w:styleId="3D-effectenvoortabel1">
    <w:name w:val="Table 3D effects 1"/>
    <w:basedOn w:val="Standaardtabel"/>
    <w:semiHidden/>
    <w:rsid w:val="00451FD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semiHidden/>
    <w:rsid w:val="00451FD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semiHidden/>
    <w:rsid w:val="00451FD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nhef">
    <w:name w:val="Salutation"/>
    <w:basedOn w:val="ZsysbasisNibud"/>
    <w:next w:val="BasistekstNibud"/>
    <w:uiPriority w:val="98"/>
    <w:semiHidden/>
    <w:rsid w:val="0020607F"/>
  </w:style>
  <w:style w:type="paragraph" w:styleId="Adresenvelop">
    <w:name w:val="envelope address"/>
    <w:basedOn w:val="ZsysbasisNibud"/>
    <w:next w:val="BasistekstNibud"/>
    <w:uiPriority w:val="98"/>
    <w:semiHidden/>
    <w:rsid w:val="0020607F"/>
  </w:style>
  <w:style w:type="paragraph" w:styleId="Afsluiting">
    <w:name w:val="Closing"/>
    <w:basedOn w:val="ZsysbasisNibud"/>
    <w:next w:val="BasistekstNibud"/>
    <w:uiPriority w:val="98"/>
    <w:semiHidden/>
    <w:rsid w:val="0020607F"/>
  </w:style>
  <w:style w:type="paragraph" w:customStyle="1" w:styleId="Inspring1eniveauNibud">
    <w:name w:val="Inspring 1e niveau Nibud"/>
    <w:basedOn w:val="ZsysbasisNibud"/>
    <w:uiPriority w:val="4"/>
    <w:qFormat/>
    <w:rsid w:val="00122DED"/>
    <w:pPr>
      <w:tabs>
        <w:tab w:val="left" w:pos="284"/>
      </w:tabs>
      <w:ind w:left="284" w:hanging="284"/>
    </w:pPr>
  </w:style>
  <w:style w:type="paragraph" w:customStyle="1" w:styleId="Inspring2eniveauNibud">
    <w:name w:val="Inspring 2e niveau Nibud"/>
    <w:basedOn w:val="ZsysbasisNibud"/>
    <w:uiPriority w:val="4"/>
    <w:qFormat/>
    <w:rsid w:val="00122DED"/>
    <w:pPr>
      <w:tabs>
        <w:tab w:val="left" w:pos="567"/>
      </w:tabs>
      <w:ind w:left="568" w:hanging="284"/>
    </w:pPr>
  </w:style>
  <w:style w:type="paragraph" w:customStyle="1" w:styleId="Inspring3eniveauNibud">
    <w:name w:val="Inspring 3e niveau Nibud"/>
    <w:basedOn w:val="ZsysbasisNibud"/>
    <w:uiPriority w:val="4"/>
    <w:qFormat/>
    <w:rsid w:val="00122DED"/>
    <w:pPr>
      <w:tabs>
        <w:tab w:val="left" w:pos="851"/>
      </w:tabs>
      <w:ind w:left="851" w:hanging="284"/>
    </w:pPr>
  </w:style>
  <w:style w:type="paragraph" w:customStyle="1" w:styleId="Zwevend1eniveauNibud">
    <w:name w:val="Zwevend 1e niveau Nibud"/>
    <w:basedOn w:val="ZsysbasisNibud"/>
    <w:uiPriority w:val="4"/>
    <w:qFormat/>
    <w:rsid w:val="00122DED"/>
    <w:pPr>
      <w:ind w:left="284"/>
    </w:pPr>
  </w:style>
  <w:style w:type="paragraph" w:customStyle="1" w:styleId="Zwevend2eniveauNibud">
    <w:name w:val="Zwevend 2e niveau Nibud"/>
    <w:basedOn w:val="ZsysbasisNibud"/>
    <w:uiPriority w:val="4"/>
    <w:qFormat/>
    <w:rsid w:val="00122DED"/>
    <w:pPr>
      <w:ind w:left="567"/>
    </w:pPr>
  </w:style>
  <w:style w:type="paragraph" w:customStyle="1" w:styleId="Zwevend3eniveauNibud">
    <w:name w:val="Zwevend 3e niveau Nibud"/>
    <w:basedOn w:val="ZsysbasisNibud"/>
    <w:uiPriority w:val="4"/>
    <w:qFormat/>
    <w:rsid w:val="00122DED"/>
    <w:pPr>
      <w:ind w:left="851"/>
    </w:pPr>
  </w:style>
  <w:style w:type="paragraph" w:styleId="Inhopg1">
    <w:name w:val="toc 1"/>
    <w:aliases w:val="Inhopg 1 Nibud"/>
    <w:basedOn w:val="ZsysbasistocNibud"/>
    <w:next w:val="BasistekstNibud"/>
    <w:uiPriority w:val="4"/>
    <w:rsid w:val="00862AD1"/>
    <w:pPr>
      <w:ind w:left="510" w:hanging="510"/>
    </w:pPr>
  </w:style>
  <w:style w:type="paragraph" w:styleId="Inhopg2">
    <w:name w:val="toc 2"/>
    <w:aliases w:val="Inhopg 2 Nibud"/>
    <w:basedOn w:val="ZsysbasistocNibud"/>
    <w:next w:val="BasistekstNibud"/>
    <w:uiPriority w:val="4"/>
    <w:rsid w:val="00E65900"/>
  </w:style>
  <w:style w:type="paragraph" w:styleId="Inhopg3">
    <w:name w:val="toc 3"/>
    <w:aliases w:val="Inhopg 3 Nibud"/>
    <w:basedOn w:val="ZsysbasistocNibud"/>
    <w:next w:val="BasistekstNibud"/>
    <w:uiPriority w:val="4"/>
    <w:rsid w:val="00E65900"/>
  </w:style>
  <w:style w:type="paragraph" w:styleId="Inhopg4">
    <w:name w:val="toc 4"/>
    <w:aliases w:val="Inhopg 4 Nibud"/>
    <w:basedOn w:val="ZsysbasistocNibud"/>
    <w:next w:val="BasistekstNibud"/>
    <w:uiPriority w:val="4"/>
    <w:rsid w:val="00862AD1"/>
    <w:pPr>
      <w:ind w:left="0" w:firstLine="0"/>
    </w:pPr>
  </w:style>
  <w:style w:type="paragraph" w:styleId="Bronvermelding">
    <w:name w:val="table of authorities"/>
    <w:basedOn w:val="ZsysbasisNibud"/>
    <w:next w:val="BasistekstNibud"/>
    <w:uiPriority w:val="98"/>
    <w:semiHidden/>
    <w:rsid w:val="00F33259"/>
    <w:pPr>
      <w:ind w:left="180" w:hanging="180"/>
    </w:pPr>
  </w:style>
  <w:style w:type="paragraph" w:styleId="Index2">
    <w:name w:val="index 2"/>
    <w:basedOn w:val="ZsysbasisNibud"/>
    <w:next w:val="BasistekstNibud"/>
    <w:uiPriority w:val="98"/>
    <w:semiHidden/>
    <w:rsid w:val="00122DED"/>
  </w:style>
  <w:style w:type="paragraph" w:styleId="Index3">
    <w:name w:val="index 3"/>
    <w:basedOn w:val="ZsysbasisNibud"/>
    <w:next w:val="BasistekstNibud"/>
    <w:uiPriority w:val="98"/>
    <w:semiHidden/>
    <w:rsid w:val="00122DED"/>
  </w:style>
  <w:style w:type="paragraph" w:styleId="Ondertitel">
    <w:name w:val="Subtitle"/>
    <w:basedOn w:val="ZsysbasisNibud"/>
    <w:next w:val="BasistekstNibud"/>
    <w:uiPriority w:val="98"/>
    <w:semiHidden/>
    <w:rsid w:val="00122DED"/>
  </w:style>
  <w:style w:type="paragraph" w:styleId="Titel">
    <w:name w:val="Title"/>
    <w:basedOn w:val="ZsysbasisNibud"/>
    <w:next w:val="BasistekstNibud"/>
    <w:uiPriority w:val="98"/>
    <w:semiHidden/>
    <w:rsid w:val="00122DED"/>
  </w:style>
  <w:style w:type="paragraph" w:customStyle="1" w:styleId="Kop2zondernummerNibud">
    <w:name w:val="Kop 2 zonder nummer Nibud"/>
    <w:basedOn w:val="ZsysbasisNibud"/>
    <w:next w:val="BasistekstNibud"/>
    <w:uiPriority w:val="4"/>
    <w:qFormat/>
    <w:rsid w:val="00FA269F"/>
    <w:pPr>
      <w:keepNext/>
      <w:keepLines/>
      <w:spacing w:before="260"/>
    </w:pPr>
    <w:rPr>
      <w:bCs/>
      <w:iCs/>
      <w:color w:val="083984" w:themeColor="accent1"/>
      <w:szCs w:val="28"/>
    </w:rPr>
  </w:style>
  <w:style w:type="character" w:styleId="Paginanummer">
    <w:name w:val="page number"/>
    <w:basedOn w:val="Standaardalinea-lettertype"/>
    <w:uiPriority w:val="98"/>
    <w:semiHidden/>
    <w:rsid w:val="00122DED"/>
  </w:style>
  <w:style w:type="character" w:customStyle="1" w:styleId="zsysVeldMarkering">
    <w:name w:val="zsysVeldMarkering"/>
    <w:basedOn w:val="Standaardalinea-lettertype"/>
    <w:uiPriority w:val="97"/>
    <w:semiHidden/>
    <w:rsid w:val="00DF1BBC"/>
    <w:rPr>
      <w:color w:val="000000"/>
      <w:bdr w:val="none" w:sz="0" w:space="0" w:color="auto"/>
      <w:shd w:val="clear" w:color="auto" w:fill="FFFF00"/>
    </w:rPr>
  </w:style>
  <w:style w:type="paragraph" w:customStyle="1" w:styleId="Kop1zondernummerNibud">
    <w:name w:val="Kop 1 zonder nummer Nibud"/>
    <w:basedOn w:val="ZsysbasisNibud"/>
    <w:next w:val="BasistekstNibud"/>
    <w:uiPriority w:val="4"/>
    <w:qFormat/>
    <w:rsid w:val="00C14171"/>
    <w:pPr>
      <w:keepNext/>
      <w:keepLines/>
      <w:pageBreakBefore/>
      <w:spacing w:after="300" w:line="340" w:lineRule="atLeast"/>
    </w:pPr>
    <w:rPr>
      <w:bCs/>
      <w:color w:val="083984" w:themeColor="accent1"/>
      <w:sz w:val="28"/>
      <w:szCs w:val="32"/>
    </w:rPr>
  </w:style>
  <w:style w:type="paragraph" w:customStyle="1" w:styleId="Kop3zondernummerNibud">
    <w:name w:val="Kop 3 zonder nummer Nibud"/>
    <w:basedOn w:val="ZsysbasisNibud"/>
    <w:next w:val="BasistekstNibud"/>
    <w:uiPriority w:val="4"/>
    <w:qFormat/>
    <w:rsid w:val="000E1539"/>
    <w:pPr>
      <w:keepNext/>
      <w:keepLines/>
      <w:spacing w:before="260"/>
    </w:pPr>
    <w:rPr>
      <w:iCs/>
      <w:color w:val="083984" w:themeColor="accent1"/>
    </w:rPr>
  </w:style>
  <w:style w:type="paragraph" w:styleId="Index4">
    <w:name w:val="index 4"/>
    <w:basedOn w:val="Standaard"/>
    <w:next w:val="Standaard"/>
    <w:uiPriority w:val="98"/>
    <w:semiHidden/>
    <w:rsid w:val="00122DED"/>
    <w:pPr>
      <w:ind w:left="720" w:hanging="180"/>
    </w:pPr>
  </w:style>
  <w:style w:type="paragraph" w:styleId="Index5">
    <w:name w:val="index 5"/>
    <w:basedOn w:val="Standaard"/>
    <w:next w:val="Standaard"/>
    <w:uiPriority w:val="98"/>
    <w:semiHidden/>
    <w:rsid w:val="00122DED"/>
    <w:pPr>
      <w:ind w:left="900" w:hanging="180"/>
    </w:pPr>
  </w:style>
  <w:style w:type="paragraph" w:styleId="Index6">
    <w:name w:val="index 6"/>
    <w:basedOn w:val="Standaard"/>
    <w:next w:val="Standaard"/>
    <w:uiPriority w:val="98"/>
    <w:semiHidden/>
    <w:rsid w:val="00122DED"/>
    <w:pPr>
      <w:ind w:left="1080" w:hanging="180"/>
    </w:pPr>
  </w:style>
  <w:style w:type="paragraph" w:styleId="Index7">
    <w:name w:val="index 7"/>
    <w:basedOn w:val="Standaard"/>
    <w:next w:val="Standaard"/>
    <w:uiPriority w:val="98"/>
    <w:semiHidden/>
    <w:rsid w:val="00122DED"/>
    <w:pPr>
      <w:ind w:left="1260" w:hanging="180"/>
    </w:pPr>
  </w:style>
  <w:style w:type="paragraph" w:styleId="Index8">
    <w:name w:val="index 8"/>
    <w:basedOn w:val="Standaard"/>
    <w:next w:val="Standaard"/>
    <w:uiPriority w:val="98"/>
    <w:semiHidden/>
    <w:rsid w:val="00122DED"/>
    <w:pPr>
      <w:ind w:left="1440" w:hanging="180"/>
    </w:pPr>
  </w:style>
  <w:style w:type="paragraph" w:styleId="Index9">
    <w:name w:val="index 9"/>
    <w:basedOn w:val="Standaard"/>
    <w:next w:val="Standaard"/>
    <w:uiPriority w:val="98"/>
    <w:semiHidden/>
    <w:rsid w:val="00122DED"/>
    <w:pPr>
      <w:ind w:left="1620" w:hanging="180"/>
    </w:pPr>
  </w:style>
  <w:style w:type="paragraph" w:styleId="Inhopg5">
    <w:name w:val="toc 5"/>
    <w:aliases w:val="Inhopg 5 Nibud"/>
    <w:basedOn w:val="ZsysbasistocNibud"/>
    <w:next w:val="BasistekstNibud"/>
    <w:uiPriority w:val="4"/>
    <w:rsid w:val="003964D4"/>
  </w:style>
  <w:style w:type="paragraph" w:styleId="Inhopg6">
    <w:name w:val="toc 6"/>
    <w:aliases w:val="Inhopg 6 Nibud"/>
    <w:basedOn w:val="ZsysbasistocNibud"/>
    <w:next w:val="BasistekstNibud"/>
    <w:uiPriority w:val="4"/>
    <w:rsid w:val="003964D4"/>
  </w:style>
  <w:style w:type="paragraph" w:styleId="Inhopg7">
    <w:name w:val="toc 7"/>
    <w:aliases w:val="Inhopg 7 Nibud"/>
    <w:basedOn w:val="ZsysbasistocNibud"/>
    <w:next w:val="BasistekstNibud"/>
    <w:uiPriority w:val="4"/>
    <w:rsid w:val="003964D4"/>
  </w:style>
  <w:style w:type="paragraph" w:styleId="Inhopg8">
    <w:name w:val="toc 8"/>
    <w:aliases w:val="Inhopg 8 Nibud"/>
    <w:basedOn w:val="ZsysbasistocNibud"/>
    <w:next w:val="BasistekstNibud"/>
    <w:uiPriority w:val="4"/>
    <w:rsid w:val="00C14171"/>
    <w:pPr>
      <w:ind w:left="0" w:firstLine="0"/>
    </w:pPr>
  </w:style>
  <w:style w:type="paragraph" w:styleId="Inhopg9">
    <w:name w:val="toc 9"/>
    <w:aliases w:val="Inhopg 9 Nibud"/>
    <w:basedOn w:val="ZsysbasistocNibud"/>
    <w:next w:val="BasistekstNibud"/>
    <w:uiPriority w:val="4"/>
    <w:rsid w:val="003964D4"/>
  </w:style>
  <w:style w:type="paragraph" w:styleId="Afzender">
    <w:name w:val="envelope return"/>
    <w:basedOn w:val="ZsysbasisNibud"/>
    <w:next w:val="BasistekstNibud"/>
    <w:uiPriority w:val="98"/>
    <w:semiHidden/>
    <w:rsid w:val="0020607F"/>
  </w:style>
  <w:style w:type="numbering" w:styleId="Artikelsectie">
    <w:name w:val="Outline List 3"/>
    <w:basedOn w:val="Geenlijst"/>
    <w:uiPriority w:val="98"/>
    <w:semiHidden/>
    <w:rsid w:val="00E07762"/>
    <w:pPr>
      <w:numPr>
        <w:numId w:val="7"/>
      </w:numPr>
    </w:pPr>
  </w:style>
  <w:style w:type="paragraph" w:styleId="Berichtkop">
    <w:name w:val="Message Header"/>
    <w:basedOn w:val="ZsysbasisNibud"/>
    <w:next w:val="BasistekstNibud"/>
    <w:uiPriority w:val="98"/>
    <w:semiHidden/>
    <w:rsid w:val="0020607F"/>
  </w:style>
  <w:style w:type="paragraph" w:styleId="Bloktekst">
    <w:name w:val="Block Text"/>
    <w:basedOn w:val="ZsysbasisNibud"/>
    <w:next w:val="BasistekstNibud"/>
    <w:uiPriority w:val="98"/>
    <w:semiHidden/>
    <w:rsid w:val="0020607F"/>
  </w:style>
  <w:style w:type="table" w:styleId="Eenvoudigetabel1">
    <w:name w:val="Table Simple 1"/>
    <w:basedOn w:val="Standaardtabel"/>
    <w:semiHidden/>
    <w:rsid w:val="008D7BDD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semiHidden/>
    <w:rsid w:val="008D7BD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igentijdsetabel">
    <w:name w:val="Table Contemporary"/>
    <w:basedOn w:val="Standaardtabel"/>
    <w:semiHidden/>
    <w:rsid w:val="008D7BD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semiHidden/>
    <w:rsid w:val="008D7BDD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handtekening">
    <w:name w:val="E-mail Signature"/>
    <w:basedOn w:val="ZsysbasisNibud"/>
    <w:next w:val="BasistekstNibud"/>
    <w:uiPriority w:val="98"/>
    <w:semiHidden/>
    <w:rsid w:val="0020607F"/>
  </w:style>
  <w:style w:type="paragraph" w:styleId="Handtekening">
    <w:name w:val="Signature"/>
    <w:basedOn w:val="ZsysbasisNibud"/>
    <w:next w:val="BasistekstNibud"/>
    <w:uiPriority w:val="98"/>
    <w:semiHidden/>
    <w:rsid w:val="0020607F"/>
  </w:style>
  <w:style w:type="paragraph" w:styleId="HTML-voorafopgemaakt">
    <w:name w:val="HTML Preformatted"/>
    <w:basedOn w:val="ZsysbasisNibud"/>
    <w:next w:val="BasistekstNibud"/>
    <w:uiPriority w:val="98"/>
    <w:semiHidden/>
    <w:rsid w:val="0020607F"/>
  </w:style>
  <w:style w:type="table" w:styleId="Lichtelijst-accent6">
    <w:name w:val="Light List Accent 6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9E2CE" w:themeColor="accent6"/>
        <w:left w:val="single" w:sz="8" w:space="0" w:color="F9E2CE" w:themeColor="accent6"/>
        <w:bottom w:val="single" w:sz="8" w:space="0" w:color="F9E2CE" w:themeColor="accent6"/>
        <w:right w:val="single" w:sz="8" w:space="0" w:color="F9E2C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9E2C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</w:tcBorders>
      </w:tcPr>
    </w:tblStylePr>
    <w:tblStylePr w:type="band1Horz"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</w:tcBorders>
      </w:tcPr>
    </w:tblStylePr>
  </w:style>
  <w:style w:type="table" w:styleId="Lichtelijst-accent5">
    <w:name w:val="Light List Accent 5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CED7E6" w:themeColor="accent5"/>
        <w:left w:val="single" w:sz="8" w:space="0" w:color="CED7E6" w:themeColor="accent5"/>
        <w:bottom w:val="single" w:sz="8" w:space="0" w:color="CED7E6" w:themeColor="accent5"/>
        <w:right w:val="single" w:sz="8" w:space="0" w:color="CED7E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ED7E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</w:tcBorders>
      </w:tcPr>
    </w:tblStylePr>
    <w:tblStylePr w:type="band1Horz"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</w:tcBorders>
      </w:tcPr>
    </w:tblStylePr>
  </w:style>
  <w:style w:type="table" w:styleId="Lichtelijst-accent4">
    <w:name w:val="Light List Accent 4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EA76C" w:themeColor="accent4"/>
        <w:left w:val="single" w:sz="8" w:space="0" w:color="EEA76C" w:themeColor="accent4"/>
        <w:bottom w:val="single" w:sz="8" w:space="0" w:color="EEA76C" w:themeColor="accent4"/>
        <w:right w:val="single" w:sz="8" w:space="0" w:color="EEA76C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EA76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</w:tcBorders>
      </w:tcPr>
    </w:tblStylePr>
    <w:tblStylePr w:type="band1Horz"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</w:tcBorders>
      </w:tcPr>
    </w:tblStylePr>
  </w:style>
  <w:style w:type="table" w:styleId="Lichtelijst-accent3">
    <w:name w:val="Light List Accent 3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6B88B5" w:themeColor="accent3"/>
        <w:left w:val="single" w:sz="8" w:space="0" w:color="6B88B5" w:themeColor="accent3"/>
        <w:bottom w:val="single" w:sz="8" w:space="0" w:color="6B88B5" w:themeColor="accent3"/>
        <w:right w:val="single" w:sz="8" w:space="0" w:color="6B88B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B88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</w:tcBorders>
      </w:tcPr>
    </w:tblStylePr>
    <w:tblStylePr w:type="band1Horz"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</w:tcBorders>
      </w:tcPr>
    </w:tblStylePr>
  </w:style>
  <w:style w:type="paragraph" w:styleId="HTML-adres">
    <w:name w:val="HTML Address"/>
    <w:basedOn w:val="ZsysbasisNibud"/>
    <w:next w:val="BasistekstNibud"/>
    <w:uiPriority w:val="98"/>
    <w:semiHidden/>
    <w:rsid w:val="0020607F"/>
  </w:style>
  <w:style w:type="table" w:styleId="Lichtelijst-accent2">
    <w:name w:val="Light List Accent 2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36C0A" w:themeColor="accent2"/>
        <w:left w:val="single" w:sz="8" w:space="0" w:color="E36C0A" w:themeColor="accent2"/>
        <w:bottom w:val="single" w:sz="8" w:space="0" w:color="E36C0A" w:themeColor="accent2"/>
        <w:right w:val="single" w:sz="8" w:space="0" w:color="E36C0A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36C0A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</w:tcBorders>
      </w:tcPr>
    </w:tblStylePr>
    <w:tblStylePr w:type="band1Horz"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</w:tcBorders>
      </w:tcPr>
    </w:tblStylePr>
  </w:style>
  <w:style w:type="table" w:styleId="Lichtearcering-accent6">
    <w:name w:val="Light Shading Accent 6"/>
    <w:basedOn w:val="Standaardtabel"/>
    <w:uiPriority w:val="60"/>
    <w:semiHidden/>
    <w:rsid w:val="00E07762"/>
    <w:pPr>
      <w:spacing w:line="240" w:lineRule="auto"/>
    </w:pPr>
    <w:rPr>
      <w:color w:val="ECA568" w:themeColor="accent6" w:themeShade="BF"/>
    </w:rPr>
    <w:tblPr>
      <w:tblStyleRowBandSize w:val="1"/>
      <w:tblStyleColBandSize w:val="1"/>
      <w:tblBorders>
        <w:top w:val="single" w:sz="8" w:space="0" w:color="F9E2CE" w:themeColor="accent6"/>
        <w:bottom w:val="single" w:sz="8" w:space="0" w:color="F9E2CE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9E2CE" w:themeColor="accent6"/>
          <w:left w:val="nil"/>
          <w:bottom w:val="single" w:sz="8" w:space="0" w:color="F9E2CE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9E2CE" w:themeColor="accent6"/>
          <w:left w:val="nil"/>
          <w:bottom w:val="single" w:sz="8" w:space="0" w:color="F9E2CE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F7F2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F7F2" w:themeFill="accent6" w:themeFillTint="3F"/>
      </w:tcPr>
    </w:tblStylePr>
  </w:style>
  <w:style w:type="table" w:styleId="Klassieketabel1">
    <w:name w:val="Table Classic 1"/>
    <w:basedOn w:val="Standaardtabel"/>
    <w:semiHidden/>
    <w:rsid w:val="008D7BD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semiHidden/>
    <w:rsid w:val="008D7BD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semiHidden/>
    <w:rsid w:val="008D7BDD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semiHidden/>
    <w:rsid w:val="008D7BDD"/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semiHidden/>
    <w:rsid w:val="008D7BDD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semiHidden/>
    <w:rsid w:val="008D7BDD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Lijst">
    <w:name w:val="List"/>
    <w:basedOn w:val="ZsysbasisNibud"/>
    <w:next w:val="BasistekstNibud"/>
    <w:uiPriority w:val="98"/>
    <w:semiHidden/>
    <w:rsid w:val="00F33259"/>
    <w:pPr>
      <w:ind w:left="284" w:hanging="284"/>
    </w:pPr>
  </w:style>
  <w:style w:type="paragraph" w:styleId="Lijst2">
    <w:name w:val="List 2"/>
    <w:basedOn w:val="ZsysbasisNibud"/>
    <w:next w:val="BasistekstNibud"/>
    <w:uiPriority w:val="98"/>
    <w:semiHidden/>
    <w:rsid w:val="00F33259"/>
    <w:pPr>
      <w:ind w:left="568" w:hanging="284"/>
    </w:pPr>
  </w:style>
  <w:style w:type="paragraph" w:styleId="Lijst3">
    <w:name w:val="List 3"/>
    <w:basedOn w:val="ZsysbasisNibud"/>
    <w:next w:val="BasistekstNibud"/>
    <w:uiPriority w:val="98"/>
    <w:semiHidden/>
    <w:rsid w:val="00F33259"/>
    <w:pPr>
      <w:ind w:left="851" w:hanging="284"/>
    </w:pPr>
  </w:style>
  <w:style w:type="paragraph" w:styleId="Lijst4">
    <w:name w:val="List 4"/>
    <w:basedOn w:val="ZsysbasisNibud"/>
    <w:next w:val="BasistekstNibud"/>
    <w:uiPriority w:val="98"/>
    <w:semiHidden/>
    <w:rsid w:val="00F33259"/>
    <w:pPr>
      <w:ind w:left="1135" w:hanging="284"/>
    </w:pPr>
  </w:style>
  <w:style w:type="paragraph" w:styleId="Lijst5">
    <w:name w:val="List 5"/>
    <w:basedOn w:val="ZsysbasisNibud"/>
    <w:next w:val="BasistekstNibud"/>
    <w:uiPriority w:val="98"/>
    <w:semiHidden/>
    <w:rsid w:val="00F33259"/>
    <w:pPr>
      <w:ind w:left="1418" w:hanging="284"/>
    </w:pPr>
  </w:style>
  <w:style w:type="paragraph" w:styleId="Index1">
    <w:name w:val="index 1"/>
    <w:basedOn w:val="ZsysbasisNibud"/>
    <w:next w:val="BasistekstNibud"/>
    <w:uiPriority w:val="98"/>
    <w:semiHidden/>
    <w:rsid w:val="00F33259"/>
  </w:style>
  <w:style w:type="paragraph" w:styleId="Lijstopsomteken">
    <w:name w:val="List Bullet"/>
    <w:basedOn w:val="ZsysbasisNibud"/>
    <w:next w:val="BasistekstNibud"/>
    <w:uiPriority w:val="98"/>
    <w:semiHidden/>
    <w:rsid w:val="00E7078D"/>
    <w:pPr>
      <w:numPr>
        <w:numId w:val="12"/>
      </w:numPr>
      <w:ind w:left="357" w:hanging="357"/>
    </w:pPr>
  </w:style>
  <w:style w:type="paragraph" w:styleId="Lijstopsomteken2">
    <w:name w:val="List Bullet 2"/>
    <w:basedOn w:val="ZsysbasisNibud"/>
    <w:next w:val="BasistekstNibud"/>
    <w:uiPriority w:val="98"/>
    <w:semiHidden/>
    <w:rsid w:val="00E7078D"/>
    <w:pPr>
      <w:numPr>
        <w:numId w:val="13"/>
      </w:numPr>
      <w:ind w:left="641" w:hanging="357"/>
    </w:pPr>
  </w:style>
  <w:style w:type="paragraph" w:styleId="Lijstopsomteken3">
    <w:name w:val="List Bullet 3"/>
    <w:basedOn w:val="ZsysbasisNibud"/>
    <w:next w:val="BasistekstNibud"/>
    <w:uiPriority w:val="98"/>
    <w:semiHidden/>
    <w:rsid w:val="00E7078D"/>
    <w:pPr>
      <w:numPr>
        <w:numId w:val="14"/>
      </w:numPr>
      <w:ind w:left="924" w:hanging="357"/>
    </w:pPr>
  </w:style>
  <w:style w:type="paragraph" w:styleId="Lijstopsomteken4">
    <w:name w:val="List Bullet 4"/>
    <w:basedOn w:val="ZsysbasisNibud"/>
    <w:next w:val="BasistekstNibud"/>
    <w:uiPriority w:val="98"/>
    <w:semiHidden/>
    <w:rsid w:val="00E7078D"/>
    <w:pPr>
      <w:numPr>
        <w:numId w:val="15"/>
      </w:numPr>
      <w:ind w:left="1208" w:hanging="357"/>
    </w:pPr>
  </w:style>
  <w:style w:type="paragraph" w:styleId="Lijstnummering">
    <w:name w:val="List Number"/>
    <w:basedOn w:val="ZsysbasisNibud"/>
    <w:next w:val="BasistekstNibud"/>
    <w:uiPriority w:val="98"/>
    <w:semiHidden/>
    <w:rsid w:val="00705849"/>
    <w:pPr>
      <w:numPr>
        <w:numId w:val="17"/>
      </w:numPr>
      <w:ind w:left="357" w:hanging="357"/>
    </w:pPr>
  </w:style>
  <w:style w:type="paragraph" w:styleId="Lijstnummering2">
    <w:name w:val="List Number 2"/>
    <w:basedOn w:val="ZsysbasisNibud"/>
    <w:next w:val="BasistekstNibud"/>
    <w:uiPriority w:val="98"/>
    <w:semiHidden/>
    <w:rsid w:val="00705849"/>
    <w:pPr>
      <w:numPr>
        <w:numId w:val="18"/>
      </w:numPr>
      <w:ind w:left="641" w:hanging="357"/>
    </w:pPr>
  </w:style>
  <w:style w:type="paragraph" w:styleId="Lijstnummering3">
    <w:name w:val="List Number 3"/>
    <w:basedOn w:val="ZsysbasisNibud"/>
    <w:next w:val="BasistekstNibud"/>
    <w:uiPriority w:val="98"/>
    <w:semiHidden/>
    <w:rsid w:val="00705849"/>
    <w:pPr>
      <w:numPr>
        <w:numId w:val="19"/>
      </w:numPr>
      <w:ind w:left="924" w:hanging="357"/>
    </w:pPr>
  </w:style>
  <w:style w:type="paragraph" w:styleId="Lijstnummering4">
    <w:name w:val="List Number 4"/>
    <w:basedOn w:val="ZsysbasisNibud"/>
    <w:next w:val="BasistekstNibud"/>
    <w:uiPriority w:val="98"/>
    <w:semiHidden/>
    <w:rsid w:val="00705849"/>
    <w:pPr>
      <w:numPr>
        <w:numId w:val="20"/>
      </w:numPr>
      <w:ind w:left="1208" w:hanging="357"/>
    </w:pPr>
  </w:style>
  <w:style w:type="paragraph" w:styleId="Lijstnummering5">
    <w:name w:val="List Number 5"/>
    <w:basedOn w:val="ZsysbasisNibud"/>
    <w:next w:val="BasistekstNibud"/>
    <w:uiPriority w:val="98"/>
    <w:semiHidden/>
    <w:rsid w:val="00705849"/>
    <w:pPr>
      <w:numPr>
        <w:numId w:val="21"/>
      </w:numPr>
      <w:ind w:left="1491" w:hanging="357"/>
    </w:pPr>
  </w:style>
  <w:style w:type="paragraph" w:styleId="Lijstvoortzetting">
    <w:name w:val="List Continue"/>
    <w:basedOn w:val="ZsysbasisNibud"/>
    <w:next w:val="BasistekstNibud"/>
    <w:uiPriority w:val="98"/>
    <w:semiHidden/>
    <w:rsid w:val="00705849"/>
    <w:pPr>
      <w:ind w:left="284"/>
    </w:pPr>
  </w:style>
  <w:style w:type="paragraph" w:styleId="Lijstvoortzetting2">
    <w:name w:val="List Continue 2"/>
    <w:basedOn w:val="ZsysbasisNibud"/>
    <w:next w:val="BasistekstNibud"/>
    <w:uiPriority w:val="98"/>
    <w:semiHidden/>
    <w:rsid w:val="00705849"/>
    <w:pPr>
      <w:ind w:left="567"/>
    </w:pPr>
  </w:style>
  <w:style w:type="paragraph" w:styleId="Lijstvoortzetting3">
    <w:name w:val="List Continue 3"/>
    <w:basedOn w:val="ZsysbasisNibud"/>
    <w:next w:val="BasistekstNibud"/>
    <w:uiPriority w:val="98"/>
    <w:semiHidden/>
    <w:rsid w:val="00705849"/>
    <w:pPr>
      <w:ind w:left="851"/>
    </w:pPr>
  </w:style>
  <w:style w:type="paragraph" w:styleId="Lijstvoortzetting4">
    <w:name w:val="List Continue 4"/>
    <w:basedOn w:val="ZsysbasisNibud"/>
    <w:next w:val="BasistekstNibud"/>
    <w:uiPriority w:val="98"/>
    <w:semiHidden/>
    <w:rsid w:val="00705849"/>
    <w:pPr>
      <w:ind w:left="1134"/>
    </w:pPr>
  </w:style>
  <w:style w:type="paragraph" w:styleId="Lijstvoortzetting5">
    <w:name w:val="List Continue 5"/>
    <w:basedOn w:val="ZsysbasisNibud"/>
    <w:next w:val="BasistekstNibud"/>
    <w:uiPriority w:val="98"/>
    <w:semiHidden/>
    <w:rsid w:val="00705849"/>
    <w:pPr>
      <w:ind w:left="1418"/>
    </w:pPr>
  </w:style>
  <w:style w:type="character" w:styleId="Intensievebenadrukking">
    <w:name w:val="Intense Emphasis"/>
    <w:basedOn w:val="Standaardalinea-lettertype"/>
    <w:uiPriority w:val="98"/>
    <w:semiHidden/>
    <w:rsid w:val="00FC3FA5"/>
    <w:rPr>
      <w:b/>
      <w:bCs/>
      <w:i/>
      <w:iCs/>
      <w:color w:val="auto"/>
    </w:rPr>
  </w:style>
  <w:style w:type="paragraph" w:styleId="Normaalweb">
    <w:name w:val="Normal (Web)"/>
    <w:basedOn w:val="ZsysbasisNibud"/>
    <w:next w:val="BasistekstNibud"/>
    <w:uiPriority w:val="98"/>
    <w:semiHidden/>
    <w:rsid w:val="0020607F"/>
  </w:style>
  <w:style w:type="paragraph" w:styleId="Notitiekop">
    <w:name w:val="Note Heading"/>
    <w:basedOn w:val="ZsysbasisNibud"/>
    <w:next w:val="BasistekstNibud"/>
    <w:uiPriority w:val="98"/>
    <w:semiHidden/>
    <w:rsid w:val="0020607F"/>
  </w:style>
  <w:style w:type="paragraph" w:styleId="Plattetekst">
    <w:name w:val="Body Text"/>
    <w:basedOn w:val="ZsysbasisNibud"/>
    <w:next w:val="BasistekstNibud"/>
    <w:link w:val="PlattetekstChar"/>
    <w:uiPriority w:val="98"/>
    <w:semiHidden/>
    <w:rsid w:val="0020607F"/>
  </w:style>
  <w:style w:type="paragraph" w:styleId="Plattetekst2">
    <w:name w:val="Body Text 2"/>
    <w:basedOn w:val="ZsysbasisNibud"/>
    <w:next w:val="BasistekstNibud"/>
    <w:link w:val="Plattetekst2Char"/>
    <w:uiPriority w:val="98"/>
    <w:semiHidden/>
    <w:rsid w:val="00E7078D"/>
  </w:style>
  <w:style w:type="paragraph" w:styleId="Plattetekst3">
    <w:name w:val="Body Text 3"/>
    <w:basedOn w:val="ZsysbasisNibud"/>
    <w:next w:val="BasistekstNibud"/>
    <w:uiPriority w:val="98"/>
    <w:semiHidden/>
    <w:rsid w:val="0020607F"/>
  </w:style>
  <w:style w:type="paragraph" w:styleId="Platteteksteersteinspringing">
    <w:name w:val="Body Text First Indent"/>
    <w:basedOn w:val="ZsysbasisNibud"/>
    <w:next w:val="BasistekstNibud"/>
    <w:link w:val="PlatteteksteersteinspringingChar"/>
    <w:uiPriority w:val="98"/>
    <w:semiHidden/>
    <w:rsid w:val="00E7078D"/>
    <w:pPr>
      <w:ind w:firstLine="360"/>
    </w:pPr>
  </w:style>
  <w:style w:type="character" w:customStyle="1" w:styleId="PlatteteksteersteinspringingChar">
    <w:name w:val="Platte tekst eerste inspringing Char"/>
    <w:basedOn w:val="PlattetekstChar"/>
    <w:link w:val="Platteteksteersteinspringing"/>
    <w:rsid w:val="00E7078D"/>
    <w:rPr>
      <w:rFonts w:ascii="Verdana" w:hAnsi="Verdana" w:cs="Maiandra GD"/>
      <w:color w:val="4A4A49" w:themeColor="text1"/>
      <w:sz w:val="18"/>
      <w:szCs w:val="18"/>
    </w:rPr>
  </w:style>
  <w:style w:type="paragraph" w:styleId="Plattetekstinspringen">
    <w:name w:val="Body Text Indent"/>
    <w:basedOn w:val="ZsysbasisNibud"/>
    <w:next w:val="BasistekstNibud"/>
    <w:link w:val="PlattetekstinspringenChar"/>
    <w:uiPriority w:val="98"/>
    <w:semiHidden/>
    <w:rsid w:val="00E7078D"/>
    <w:pPr>
      <w:ind w:left="284"/>
    </w:pPr>
  </w:style>
  <w:style w:type="character" w:customStyle="1" w:styleId="PlattetekstinspringenChar">
    <w:name w:val="Platte tekst inspringen Char"/>
    <w:basedOn w:val="Standaardalinea-lettertype"/>
    <w:link w:val="Plattetekstinspringen"/>
    <w:rsid w:val="00E7078D"/>
    <w:rPr>
      <w:rFonts w:ascii="Maiandra GD" w:hAnsi="Maiandra GD" w:cs="Maiandra GD"/>
      <w:sz w:val="18"/>
      <w:szCs w:val="18"/>
    </w:rPr>
  </w:style>
  <w:style w:type="paragraph" w:styleId="Platteteksteersteinspringing2">
    <w:name w:val="Body Text First Indent 2"/>
    <w:basedOn w:val="ZsysbasisNibud"/>
    <w:next w:val="BasistekstNibud"/>
    <w:link w:val="Platteteksteersteinspringing2Char"/>
    <w:uiPriority w:val="98"/>
    <w:semiHidden/>
    <w:rsid w:val="00E7078D"/>
    <w:pPr>
      <w:ind w:left="360" w:firstLine="360"/>
    </w:pPr>
  </w:style>
  <w:style w:type="table" w:styleId="Professioneletabel">
    <w:name w:val="Table Professional"/>
    <w:basedOn w:val="Standaardtabel"/>
    <w:semiHidden/>
    <w:rsid w:val="008D7BD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ZsysbasisNibudChar">
    <w:name w:val="Zsysbasis Nibud Char"/>
    <w:basedOn w:val="Standaardalinea-lettertype"/>
    <w:link w:val="ZsysbasisNibud"/>
    <w:uiPriority w:val="4"/>
    <w:semiHidden/>
    <w:rsid w:val="00306785"/>
    <w:rPr>
      <w:rFonts w:ascii="Verdana" w:hAnsi="Verdana" w:cs="Maiandra GD"/>
      <w:color w:val="4A4A49" w:themeColor="text1"/>
      <w:szCs w:val="18"/>
    </w:rPr>
  </w:style>
  <w:style w:type="paragraph" w:styleId="Standaardinspringing">
    <w:name w:val="Normal Indent"/>
    <w:basedOn w:val="ZsysbasisNibud"/>
    <w:next w:val="BasistekstNibud"/>
    <w:uiPriority w:val="98"/>
    <w:semiHidden/>
    <w:rsid w:val="0020607F"/>
  </w:style>
  <w:style w:type="table" w:styleId="Tabelkolommen1">
    <w:name w:val="Table Columns 1"/>
    <w:basedOn w:val="Standaardtabel"/>
    <w:semiHidden/>
    <w:rsid w:val="008D7BDD"/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semiHidden/>
    <w:rsid w:val="008D7BD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semiHidden/>
    <w:rsid w:val="008D7BDD"/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semiHidden/>
    <w:rsid w:val="008D7BD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semiHidden/>
    <w:rsid w:val="008D7BDD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ijst1">
    <w:name w:val="Table List 1"/>
    <w:basedOn w:val="Standaardtabel"/>
    <w:semiHidden/>
    <w:rsid w:val="008D7BD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semiHidden/>
    <w:rsid w:val="008D7BD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semiHidden/>
    <w:rsid w:val="008D7BDD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semiHidden/>
    <w:rsid w:val="008D7BD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semiHidden/>
    <w:rsid w:val="008D7BD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semiHidden/>
    <w:rsid w:val="008D7BD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semiHidden/>
    <w:rsid w:val="008D7BD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raster">
    <w:name w:val="Table Grid"/>
    <w:basedOn w:val="Standaardtabel"/>
    <w:semiHidden/>
    <w:rsid w:val="00922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1">
    <w:name w:val="Table Grid 1"/>
    <w:basedOn w:val="Standaardtabel"/>
    <w:semiHidden/>
    <w:rsid w:val="008D7BD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semiHidden/>
    <w:rsid w:val="008D7BDD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semiHidden/>
    <w:rsid w:val="008D7BDD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semiHidden/>
    <w:rsid w:val="008D7BDD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semiHidden/>
    <w:rsid w:val="008D7BDD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thema">
    <w:name w:val="Table Theme"/>
    <w:basedOn w:val="Standaardtabel"/>
    <w:semiHidden/>
    <w:rsid w:val="008D7B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erfijndetabel1">
    <w:name w:val="Table Subtle 1"/>
    <w:basedOn w:val="Standaardtabel"/>
    <w:semiHidden/>
    <w:rsid w:val="008D7BD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semiHidden/>
    <w:rsid w:val="008D7BD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Voetnootmarkering">
    <w:name w:val="footnote reference"/>
    <w:aliases w:val="Voetnootmarkering Nibud"/>
    <w:basedOn w:val="Standaardalinea-lettertype"/>
    <w:uiPriority w:val="4"/>
    <w:rsid w:val="00CB7600"/>
    <w:rPr>
      <w:vertAlign w:val="superscript"/>
    </w:rPr>
  </w:style>
  <w:style w:type="paragraph" w:styleId="Voetnoottekst">
    <w:name w:val="footnote text"/>
    <w:aliases w:val="Voetnoottekst Nibud"/>
    <w:basedOn w:val="ZsysbasisNibud"/>
    <w:uiPriority w:val="4"/>
    <w:rsid w:val="00CC123A"/>
    <w:rPr>
      <w:color w:val="083984" w:themeColor="accent1"/>
      <w:sz w:val="14"/>
    </w:rPr>
  </w:style>
  <w:style w:type="table" w:styleId="Webtabel1">
    <w:name w:val="Table Web 1"/>
    <w:basedOn w:val="Standaardtabel"/>
    <w:semiHidden/>
    <w:rsid w:val="008D7BDD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semiHidden/>
    <w:rsid w:val="008D7BDD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semiHidden/>
    <w:rsid w:val="008D7BD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Zwaar">
    <w:name w:val="Strong"/>
    <w:basedOn w:val="Standaardalinea-lettertype"/>
    <w:uiPriority w:val="98"/>
    <w:semiHidden/>
    <w:rsid w:val="00451FDB"/>
    <w:rPr>
      <w:b w:val="0"/>
      <w:bCs w:val="0"/>
    </w:rPr>
  </w:style>
  <w:style w:type="paragraph" w:styleId="Datum">
    <w:name w:val="Date"/>
    <w:basedOn w:val="ZsysbasisNibud"/>
    <w:next w:val="BasistekstNibud"/>
    <w:uiPriority w:val="98"/>
    <w:semiHidden/>
    <w:rsid w:val="0020607F"/>
  </w:style>
  <w:style w:type="paragraph" w:styleId="Tekstzonderopmaak">
    <w:name w:val="Plain Text"/>
    <w:basedOn w:val="ZsysbasisNibud"/>
    <w:next w:val="BasistekstNibud"/>
    <w:uiPriority w:val="98"/>
    <w:semiHidden/>
    <w:rsid w:val="0020607F"/>
  </w:style>
  <w:style w:type="paragraph" w:styleId="Ballontekst">
    <w:name w:val="Balloon Text"/>
    <w:basedOn w:val="ZsysbasisNibud"/>
    <w:next w:val="BasistekstNibud"/>
    <w:uiPriority w:val="98"/>
    <w:semiHidden/>
    <w:rsid w:val="0020607F"/>
  </w:style>
  <w:style w:type="paragraph" w:styleId="Bijschrift">
    <w:name w:val="caption"/>
    <w:aliases w:val="Bijschrift Nibud"/>
    <w:basedOn w:val="ZsysbasisNibud"/>
    <w:next w:val="BasistekstNibud"/>
    <w:uiPriority w:val="4"/>
    <w:qFormat/>
    <w:rsid w:val="0020607F"/>
  </w:style>
  <w:style w:type="character" w:customStyle="1" w:styleId="TekstopmerkingChar">
    <w:name w:val="Tekst opmerking Char"/>
    <w:basedOn w:val="ZsysbasisNibudChar"/>
    <w:link w:val="Tekstopmerking"/>
    <w:semiHidden/>
    <w:rsid w:val="008736AE"/>
    <w:rPr>
      <w:rFonts w:ascii="Verdana" w:hAnsi="Verdana" w:cs="Maiandra GD"/>
      <w:color w:val="4A4A49" w:themeColor="text1"/>
      <w:sz w:val="18"/>
      <w:szCs w:val="18"/>
    </w:rPr>
  </w:style>
  <w:style w:type="paragraph" w:styleId="Documentstructuur">
    <w:name w:val="Document Map"/>
    <w:basedOn w:val="ZsysbasisNibud"/>
    <w:next w:val="BasistekstNibud"/>
    <w:uiPriority w:val="98"/>
    <w:semiHidden/>
    <w:rsid w:val="0020607F"/>
  </w:style>
  <w:style w:type="table" w:styleId="Lichtearcering-accent5">
    <w:name w:val="Light Shading Accent 5"/>
    <w:basedOn w:val="Standaardtabel"/>
    <w:uiPriority w:val="60"/>
    <w:semiHidden/>
    <w:rsid w:val="00E07762"/>
    <w:pPr>
      <w:spacing w:line="240" w:lineRule="auto"/>
    </w:pPr>
    <w:rPr>
      <w:color w:val="859BC1" w:themeColor="accent5" w:themeShade="BF"/>
    </w:rPr>
    <w:tblPr>
      <w:tblStyleRowBandSize w:val="1"/>
      <w:tblStyleColBandSize w:val="1"/>
      <w:tblBorders>
        <w:top w:val="single" w:sz="8" w:space="0" w:color="CED7E6" w:themeColor="accent5"/>
        <w:bottom w:val="single" w:sz="8" w:space="0" w:color="CED7E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ED7E6" w:themeColor="accent5"/>
          <w:left w:val="nil"/>
          <w:bottom w:val="single" w:sz="8" w:space="0" w:color="CED7E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ED7E6" w:themeColor="accent5"/>
          <w:left w:val="nil"/>
          <w:bottom w:val="single" w:sz="8" w:space="0" w:color="CED7E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F5F8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F5F8" w:themeFill="accent5" w:themeFillTint="3F"/>
      </w:tcPr>
    </w:tblStylePr>
  </w:style>
  <w:style w:type="paragraph" w:styleId="Eindnoottekst">
    <w:name w:val="endnote text"/>
    <w:aliases w:val="Eindnoottekst Nibud"/>
    <w:basedOn w:val="ZsysbasisNibud"/>
    <w:next w:val="BasistekstNibud"/>
    <w:uiPriority w:val="4"/>
    <w:rsid w:val="009D16C0"/>
    <w:rPr>
      <w:color w:val="083984" w:themeColor="accent1"/>
      <w:sz w:val="14"/>
    </w:rPr>
  </w:style>
  <w:style w:type="paragraph" w:styleId="Indexkop">
    <w:name w:val="index heading"/>
    <w:basedOn w:val="ZsysbasisNibud"/>
    <w:next w:val="BasistekstNibud"/>
    <w:uiPriority w:val="98"/>
    <w:semiHidden/>
    <w:rsid w:val="0020607F"/>
  </w:style>
  <w:style w:type="paragraph" w:styleId="Kopbronvermelding">
    <w:name w:val="toa heading"/>
    <w:basedOn w:val="ZsysbasisNibud"/>
    <w:next w:val="BasistekstNibud"/>
    <w:uiPriority w:val="98"/>
    <w:semiHidden/>
    <w:rsid w:val="0020607F"/>
  </w:style>
  <w:style w:type="paragraph" w:styleId="Lijstopsomteken5">
    <w:name w:val="List Bullet 5"/>
    <w:basedOn w:val="ZsysbasisNibud"/>
    <w:next w:val="BasistekstNibud"/>
    <w:uiPriority w:val="98"/>
    <w:semiHidden/>
    <w:rsid w:val="00E7078D"/>
    <w:pPr>
      <w:numPr>
        <w:numId w:val="16"/>
      </w:numPr>
      <w:ind w:left="1491" w:hanging="357"/>
    </w:pPr>
  </w:style>
  <w:style w:type="paragraph" w:styleId="Macrotekst">
    <w:name w:val="macro"/>
    <w:basedOn w:val="ZsysbasisNibud"/>
    <w:next w:val="BasistekstNibud"/>
    <w:uiPriority w:val="98"/>
    <w:semiHidden/>
    <w:rsid w:val="0020607F"/>
  </w:style>
  <w:style w:type="paragraph" w:styleId="Tekstopmerking">
    <w:name w:val="annotation text"/>
    <w:basedOn w:val="ZsysbasisNibud"/>
    <w:next w:val="BasistekstNibud"/>
    <w:link w:val="TekstopmerkingChar"/>
    <w:uiPriority w:val="98"/>
    <w:semiHidden/>
    <w:rsid w:val="0020607F"/>
  </w:style>
  <w:style w:type="character" w:styleId="Intensieveverwijzing">
    <w:name w:val="Intense Reference"/>
    <w:basedOn w:val="Standaardalinea-lettertype"/>
    <w:uiPriority w:val="98"/>
    <w:semiHidden/>
    <w:rsid w:val="00FC3FA5"/>
    <w:rPr>
      <w:b/>
      <w:bCs/>
      <w:smallCaps/>
      <w:color w:val="auto"/>
      <w:spacing w:val="5"/>
      <w:u w:val="single"/>
    </w:rPr>
  </w:style>
  <w:style w:type="character" w:styleId="Verwijzingopmerking">
    <w:name w:val="annotation reference"/>
    <w:basedOn w:val="Standaardalinea-lettertype"/>
    <w:uiPriority w:val="98"/>
    <w:semiHidden/>
    <w:rsid w:val="0020607F"/>
    <w:rPr>
      <w:sz w:val="18"/>
      <w:szCs w:val="18"/>
    </w:rPr>
  </w:style>
  <w:style w:type="paragraph" w:customStyle="1" w:styleId="Opsommingteken1eniveauNibud">
    <w:name w:val="Opsomming teken 1e niveau Nibud"/>
    <w:basedOn w:val="ZsysbasisNibud"/>
    <w:uiPriority w:val="4"/>
    <w:rsid w:val="00647A67"/>
    <w:pPr>
      <w:numPr>
        <w:numId w:val="35"/>
      </w:numPr>
    </w:pPr>
  </w:style>
  <w:style w:type="paragraph" w:customStyle="1" w:styleId="Opsommingteken2eniveauNibud">
    <w:name w:val="Opsomming teken 2e niveau Nibud"/>
    <w:basedOn w:val="ZsysbasisNibud"/>
    <w:uiPriority w:val="4"/>
    <w:rsid w:val="00647A67"/>
    <w:pPr>
      <w:numPr>
        <w:ilvl w:val="1"/>
        <w:numId w:val="35"/>
      </w:numPr>
    </w:pPr>
  </w:style>
  <w:style w:type="paragraph" w:customStyle="1" w:styleId="Opsommingteken3eniveauNibud">
    <w:name w:val="Opsomming teken 3e niveau Nibud"/>
    <w:basedOn w:val="ZsysbasisNibud"/>
    <w:uiPriority w:val="4"/>
    <w:rsid w:val="00647A67"/>
    <w:pPr>
      <w:numPr>
        <w:ilvl w:val="2"/>
        <w:numId w:val="35"/>
      </w:numPr>
    </w:pPr>
  </w:style>
  <w:style w:type="paragraph" w:customStyle="1" w:styleId="Opsommingbolletje1eniveauNibud">
    <w:name w:val="Opsomming bolletje 1e niveau Nibud"/>
    <w:basedOn w:val="ZsysbasisNibud"/>
    <w:uiPriority w:val="4"/>
    <w:qFormat/>
    <w:rsid w:val="005017F3"/>
    <w:pPr>
      <w:numPr>
        <w:numId w:val="27"/>
      </w:numPr>
    </w:pPr>
  </w:style>
  <w:style w:type="paragraph" w:customStyle="1" w:styleId="Opsommingbolletje2eniveauNibud">
    <w:name w:val="Opsomming bolletje 2e niveau Nibud"/>
    <w:basedOn w:val="ZsysbasisNibud"/>
    <w:uiPriority w:val="4"/>
    <w:qFormat/>
    <w:rsid w:val="005017F3"/>
    <w:pPr>
      <w:numPr>
        <w:ilvl w:val="1"/>
        <w:numId w:val="27"/>
      </w:numPr>
    </w:pPr>
  </w:style>
  <w:style w:type="paragraph" w:customStyle="1" w:styleId="Opsommingbolletje3eniveauNibud">
    <w:name w:val="Opsomming bolletje 3e niveau Nibud"/>
    <w:basedOn w:val="ZsysbasisNibud"/>
    <w:uiPriority w:val="4"/>
    <w:qFormat/>
    <w:rsid w:val="005017F3"/>
    <w:pPr>
      <w:numPr>
        <w:ilvl w:val="2"/>
        <w:numId w:val="27"/>
      </w:numPr>
    </w:pPr>
  </w:style>
  <w:style w:type="numbering" w:customStyle="1" w:styleId="OpsommingbolletjeNibud">
    <w:name w:val="Opsomming bolletje Nibud"/>
    <w:uiPriority w:val="4"/>
    <w:semiHidden/>
    <w:rsid w:val="005017F3"/>
    <w:pPr>
      <w:numPr>
        <w:numId w:val="1"/>
      </w:numPr>
    </w:pPr>
  </w:style>
  <w:style w:type="paragraph" w:customStyle="1" w:styleId="Opsommingkleineletter1eniveauNibud">
    <w:name w:val="Opsomming kleine letter 1e niveau Nibud"/>
    <w:basedOn w:val="ZsysbasisNibud"/>
    <w:uiPriority w:val="4"/>
    <w:qFormat/>
    <w:rsid w:val="0093292A"/>
    <w:pPr>
      <w:numPr>
        <w:numId w:val="26"/>
      </w:numPr>
    </w:pPr>
  </w:style>
  <w:style w:type="paragraph" w:customStyle="1" w:styleId="Opsommingkleineletter2eniveauNibud">
    <w:name w:val="Opsomming kleine letter 2e niveau Nibud"/>
    <w:basedOn w:val="ZsysbasisNibud"/>
    <w:uiPriority w:val="4"/>
    <w:qFormat/>
    <w:rsid w:val="0093292A"/>
    <w:pPr>
      <w:numPr>
        <w:ilvl w:val="1"/>
        <w:numId w:val="26"/>
      </w:numPr>
    </w:pPr>
  </w:style>
  <w:style w:type="paragraph" w:customStyle="1" w:styleId="Opsommingkleineletter3eniveauNibud">
    <w:name w:val="Opsomming kleine letter 3e niveau Nibud"/>
    <w:basedOn w:val="ZsysbasisNibud"/>
    <w:uiPriority w:val="4"/>
    <w:qFormat/>
    <w:rsid w:val="0093292A"/>
    <w:pPr>
      <w:numPr>
        <w:ilvl w:val="2"/>
        <w:numId w:val="26"/>
      </w:numPr>
    </w:pPr>
  </w:style>
  <w:style w:type="numbering" w:customStyle="1" w:styleId="OpsommingkleineletterNibud">
    <w:name w:val="Opsomming kleine letter Nibud"/>
    <w:uiPriority w:val="4"/>
    <w:semiHidden/>
    <w:rsid w:val="0093292A"/>
    <w:pPr>
      <w:numPr>
        <w:numId w:val="8"/>
      </w:numPr>
    </w:pPr>
  </w:style>
  <w:style w:type="paragraph" w:customStyle="1" w:styleId="Opsommingnummer1eniveauNibud">
    <w:name w:val="Opsomming nummer 1e niveau Nibud"/>
    <w:basedOn w:val="ZsysbasisNibud"/>
    <w:uiPriority w:val="4"/>
    <w:qFormat/>
    <w:rsid w:val="0093292A"/>
    <w:pPr>
      <w:numPr>
        <w:numId w:val="25"/>
      </w:numPr>
    </w:pPr>
  </w:style>
  <w:style w:type="paragraph" w:customStyle="1" w:styleId="Opsommingnummer2eniveauNibud">
    <w:name w:val="Opsomming nummer 2e niveau Nibud"/>
    <w:basedOn w:val="ZsysbasisNibud"/>
    <w:uiPriority w:val="4"/>
    <w:qFormat/>
    <w:rsid w:val="0093292A"/>
    <w:pPr>
      <w:numPr>
        <w:ilvl w:val="1"/>
        <w:numId w:val="25"/>
      </w:numPr>
    </w:pPr>
  </w:style>
  <w:style w:type="paragraph" w:customStyle="1" w:styleId="Opsommingnummer3eniveauNibud">
    <w:name w:val="Opsomming nummer 3e niveau Nibud"/>
    <w:basedOn w:val="ZsysbasisNibud"/>
    <w:uiPriority w:val="4"/>
    <w:qFormat/>
    <w:rsid w:val="0093292A"/>
    <w:pPr>
      <w:numPr>
        <w:ilvl w:val="2"/>
        <w:numId w:val="25"/>
      </w:numPr>
    </w:pPr>
  </w:style>
  <w:style w:type="numbering" w:customStyle="1" w:styleId="OpsommingnummerNibud">
    <w:name w:val="Opsomming nummer Nibud"/>
    <w:uiPriority w:val="4"/>
    <w:semiHidden/>
    <w:rsid w:val="0093292A"/>
    <w:pPr>
      <w:numPr>
        <w:numId w:val="2"/>
      </w:numPr>
    </w:pPr>
  </w:style>
  <w:style w:type="paragraph" w:customStyle="1" w:styleId="Opsommingopenrondje1eniveauNibud">
    <w:name w:val="Opsomming open rondje 1e niveau Nibud"/>
    <w:basedOn w:val="ZsysbasisNibud"/>
    <w:uiPriority w:val="4"/>
    <w:rsid w:val="00647A67"/>
    <w:pPr>
      <w:numPr>
        <w:numId w:val="30"/>
      </w:numPr>
    </w:pPr>
  </w:style>
  <w:style w:type="paragraph" w:customStyle="1" w:styleId="Opsommingopenrondje2eniveauNibud">
    <w:name w:val="Opsomming open rondje 2e niveau Nibud"/>
    <w:basedOn w:val="ZsysbasisNibud"/>
    <w:uiPriority w:val="4"/>
    <w:rsid w:val="00647A67"/>
    <w:pPr>
      <w:numPr>
        <w:ilvl w:val="1"/>
        <w:numId w:val="30"/>
      </w:numPr>
    </w:pPr>
  </w:style>
  <w:style w:type="paragraph" w:customStyle="1" w:styleId="Opsommingopenrondje3eniveauNibud">
    <w:name w:val="Opsomming open rondje 3e niveau Nibud"/>
    <w:basedOn w:val="ZsysbasisNibud"/>
    <w:uiPriority w:val="4"/>
    <w:rsid w:val="00647A67"/>
    <w:pPr>
      <w:numPr>
        <w:ilvl w:val="2"/>
        <w:numId w:val="30"/>
      </w:numPr>
    </w:pPr>
  </w:style>
  <w:style w:type="numbering" w:customStyle="1" w:styleId="OpsommingopenrondjeNibud">
    <w:name w:val="Opsomming open rondje Nibud"/>
    <w:uiPriority w:val="4"/>
    <w:semiHidden/>
    <w:rsid w:val="00647A67"/>
    <w:pPr>
      <w:numPr>
        <w:numId w:val="3"/>
      </w:numPr>
    </w:pPr>
  </w:style>
  <w:style w:type="paragraph" w:customStyle="1" w:styleId="Opsommingstreepje1eniveauNibud">
    <w:name w:val="Opsomming streepje 1e niveau Nibud"/>
    <w:basedOn w:val="ZsysbasisNibud"/>
    <w:uiPriority w:val="4"/>
    <w:qFormat/>
    <w:rsid w:val="00B01DA1"/>
    <w:pPr>
      <w:numPr>
        <w:numId w:val="29"/>
      </w:numPr>
    </w:pPr>
  </w:style>
  <w:style w:type="paragraph" w:customStyle="1" w:styleId="Opsommingstreepje2eniveauNibud">
    <w:name w:val="Opsomming streepje 2e niveau Nibud"/>
    <w:basedOn w:val="ZsysbasisNibud"/>
    <w:uiPriority w:val="4"/>
    <w:qFormat/>
    <w:rsid w:val="00B01DA1"/>
    <w:pPr>
      <w:numPr>
        <w:ilvl w:val="1"/>
        <w:numId w:val="29"/>
      </w:numPr>
    </w:pPr>
  </w:style>
  <w:style w:type="paragraph" w:customStyle="1" w:styleId="Opsommingstreepje3eniveauNibud">
    <w:name w:val="Opsomming streepje 3e niveau Nibud"/>
    <w:basedOn w:val="ZsysbasisNibud"/>
    <w:uiPriority w:val="4"/>
    <w:qFormat/>
    <w:rsid w:val="00B01DA1"/>
    <w:pPr>
      <w:numPr>
        <w:ilvl w:val="2"/>
        <w:numId w:val="29"/>
      </w:numPr>
    </w:pPr>
  </w:style>
  <w:style w:type="numbering" w:customStyle="1" w:styleId="OpsommingstreepjeNibud">
    <w:name w:val="Opsomming streepje Nibud"/>
    <w:uiPriority w:val="4"/>
    <w:semiHidden/>
    <w:rsid w:val="00B01DA1"/>
    <w:pPr>
      <w:numPr>
        <w:numId w:val="4"/>
      </w:numPr>
    </w:pPr>
  </w:style>
  <w:style w:type="character" w:styleId="Titelvanboek">
    <w:name w:val="Book Title"/>
    <w:basedOn w:val="Standaardalinea-lettertype"/>
    <w:uiPriority w:val="98"/>
    <w:semiHidden/>
    <w:rsid w:val="00E07762"/>
    <w:rPr>
      <w:b/>
      <w:bCs/>
      <w:smallCaps/>
      <w:spacing w:val="5"/>
    </w:rPr>
  </w:style>
  <w:style w:type="character" w:styleId="Tekstvantijdelijkeaanduiding">
    <w:name w:val="Placeholder Text"/>
    <w:basedOn w:val="zsysVeldMarkering"/>
    <w:uiPriority w:val="98"/>
    <w:semiHidden/>
    <w:rsid w:val="004C51F8"/>
    <w:rPr>
      <w:color w:val="000000"/>
      <w:bdr w:val="none" w:sz="0" w:space="0" w:color="auto"/>
      <w:shd w:val="clear" w:color="auto" w:fill="FFFF00"/>
    </w:rPr>
  </w:style>
  <w:style w:type="character" w:styleId="Subtieleverwijzing">
    <w:name w:val="Subtle Reference"/>
    <w:basedOn w:val="Standaardalinea-lettertype"/>
    <w:uiPriority w:val="98"/>
    <w:semiHidden/>
    <w:rsid w:val="008736AE"/>
    <w:rPr>
      <w:smallCaps/>
      <w:color w:val="auto"/>
      <w:u w:val="single"/>
    </w:rPr>
  </w:style>
  <w:style w:type="character" w:styleId="Subtielebenadrukking">
    <w:name w:val="Subtle Emphasis"/>
    <w:basedOn w:val="Standaardalinea-lettertype"/>
    <w:uiPriority w:val="98"/>
    <w:semiHidden/>
    <w:rsid w:val="00FC3FA5"/>
    <w:rPr>
      <w:i/>
      <w:iCs/>
      <w:color w:val="auto"/>
    </w:rPr>
  </w:style>
  <w:style w:type="table" w:styleId="Lichtearcering-accent4">
    <w:name w:val="Light Shading Accent 4"/>
    <w:basedOn w:val="Standaardtabel"/>
    <w:uiPriority w:val="60"/>
    <w:semiHidden/>
    <w:rsid w:val="00E07762"/>
    <w:pPr>
      <w:spacing w:line="240" w:lineRule="auto"/>
    </w:pPr>
    <w:rPr>
      <w:color w:val="E5771E" w:themeColor="accent4" w:themeShade="BF"/>
    </w:rPr>
    <w:tblPr>
      <w:tblStyleRowBandSize w:val="1"/>
      <w:tblStyleColBandSize w:val="1"/>
      <w:tblBorders>
        <w:top w:val="single" w:sz="8" w:space="0" w:color="EEA76C" w:themeColor="accent4"/>
        <w:bottom w:val="single" w:sz="8" w:space="0" w:color="EEA76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A76C" w:themeColor="accent4"/>
          <w:left w:val="nil"/>
          <w:bottom w:val="single" w:sz="8" w:space="0" w:color="EEA76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A76C" w:themeColor="accent4"/>
          <w:left w:val="nil"/>
          <w:bottom w:val="single" w:sz="8" w:space="0" w:color="EEA76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E9DA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E9DA" w:themeFill="accent4" w:themeFillTint="3F"/>
      </w:tcPr>
    </w:tblStylePr>
  </w:style>
  <w:style w:type="table" w:styleId="Lichtearcering-accent3">
    <w:name w:val="Light Shading Accent 3"/>
    <w:basedOn w:val="Standaardtabel"/>
    <w:uiPriority w:val="60"/>
    <w:semiHidden/>
    <w:rsid w:val="00E07762"/>
    <w:pPr>
      <w:spacing w:line="240" w:lineRule="auto"/>
    </w:pPr>
    <w:rPr>
      <w:color w:val="48638F" w:themeColor="accent3" w:themeShade="BF"/>
    </w:rPr>
    <w:tblPr>
      <w:tblStyleRowBandSize w:val="1"/>
      <w:tblStyleColBandSize w:val="1"/>
      <w:tblBorders>
        <w:top w:val="single" w:sz="8" w:space="0" w:color="6B88B5" w:themeColor="accent3"/>
        <w:bottom w:val="single" w:sz="8" w:space="0" w:color="6B88B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B88B5" w:themeColor="accent3"/>
          <w:left w:val="nil"/>
          <w:bottom w:val="single" w:sz="8" w:space="0" w:color="6B88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B88B5" w:themeColor="accent3"/>
          <w:left w:val="nil"/>
          <w:bottom w:val="single" w:sz="8" w:space="0" w:color="6B88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1EC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E1EC" w:themeFill="accent3" w:themeFillTint="3F"/>
      </w:tcPr>
    </w:tblStylePr>
  </w:style>
  <w:style w:type="table" w:styleId="Lichtearcering-accent2">
    <w:name w:val="Light Shading Accent 2"/>
    <w:basedOn w:val="Standaardtabel"/>
    <w:uiPriority w:val="60"/>
    <w:semiHidden/>
    <w:rsid w:val="00E07762"/>
    <w:pPr>
      <w:spacing w:line="240" w:lineRule="auto"/>
    </w:pPr>
    <w:rPr>
      <w:color w:val="A95007" w:themeColor="accent2" w:themeShade="BF"/>
    </w:rPr>
    <w:tblPr>
      <w:tblStyleRowBandSize w:val="1"/>
      <w:tblStyleColBandSize w:val="1"/>
      <w:tblBorders>
        <w:top w:val="single" w:sz="8" w:space="0" w:color="E36C0A" w:themeColor="accent2"/>
        <w:bottom w:val="single" w:sz="8" w:space="0" w:color="E36C0A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36C0A" w:themeColor="accent2"/>
          <w:left w:val="nil"/>
          <w:bottom w:val="single" w:sz="8" w:space="0" w:color="E36C0A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36C0A" w:themeColor="accent2"/>
          <w:left w:val="nil"/>
          <w:bottom w:val="single" w:sz="8" w:space="0" w:color="E36C0A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ABE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DABE" w:themeFill="accent2" w:themeFillTint="3F"/>
      </w:tcPr>
    </w:tblStylePr>
  </w:style>
  <w:style w:type="table" w:styleId="Lichtraster-accent6">
    <w:name w:val="Light Grid Accent 6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9E2CE" w:themeColor="accent6"/>
        <w:left w:val="single" w:sz="8" w:space="0" w:color="F9E2CE" w:themeColor="accent6"/>
        <w:bottom w:val="single" w:sz="8" w:space="0" w:color="F9E2CE" w:themeColor="accent6"/>
        <w:right w:val="single" w:sz="8" w:space="0" w:color="F9E2CE" w:themeColor="accent6"/>
        <w:insideH w:val="single" w:sz="8" w:space="0" w:color="F9E2CE" w:themeColor="accent6"/>
        <w:insideV w:val="single" w:sz="8" w:space="0" w:color="F9E2CE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18" w:space="0" w:color="F9E2CE" w:themeColor="accent6"/>
          <w:right w:val="single" w:sz="8" w:space="0" w:color="F9E2CE" w:themeColor="accent6"/>
          <w:insideH w:val="nil"/>
          <w:insideV w:val="single" w:sz="8" w:space="0" w:color="F9E2CE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  <w:insideH w:val="nil"/>
          <w:insideV w:val="single" w:sz="8" w:space="0" w:color="F9E2CE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</w:tcBorders>
      </w:tcPr>
    </w:tblStylePr>
    <w:tblStylePr w:type="band1Vert"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</w:tcBorders>
        <w:shd w:val="clear" w:color="auto" w:fill="FDF7F2" w:themeFill="accent6" w:themeFillTint="3F"/>
      </w:tcPr>
    </w:tblStylePr>
    <w:tblStylePr w:type="band1Horz"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  <w:insideV w:val="single" w:sz="8" w:space="0" w:color="F9E2CE" w:themeColor="accent6"/>
        </w:tcBorders>
        <w:shd w:val="clear" w:color="auto" w:fill="FDF7F2" w:themeFill="accent6" w:themeFillTint="3F"/>
      </w:tcPr>
    </w:tblStylePr>
    <w:tblStylePr w:type="band2Horz"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  <w:insideV w:val="single" w:sz="8" w:space="0" w:color="F9E2CE" w:themeColor="accent6"/>
        </w:tcBorders>
      </w:tcPr>
    </w:tblStylePr>
  </w:style>
  <w:style w:type="table" w:styleId="Lichtraster-accent5">
    <w:name w:val="Light Grid Accent 5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CED7E6" w:themeColor="accent5"/>
        <w:left w:val="single" w:sz="8" w:space="0" w:color="CED7E6" w:themeColor="accent5"/>
        <w:bottom w:val="single" w:sz="8" w:space="0" w:color="CED7E6" w:themeColor="accent5"/>
        <w:right w:val="single" w:sz="8" w:space="0" w:color="CED7E6" w:themeColor="accent5"/>
        <w:insideH w:val="single" w:sz="8" w:space="0" w:color="CED7E6" w:themeColor="accent5"/>
        <w:insideV w:val="single" w:sz="8" w:space="0" w:color="CED7E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18" w:space="0" w:color="CED7E6" w:themeColor="accent5"/>
          <w:right w:val="single" w:sz="8" w:space="0" w:color="CED7E6" w:themeColor="accent5"/>
          <w:insideH w:val="nil"/>
          <w:insideV w:val="single" w:sz="8" w:space="0" w:color="CED7E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  <w:insideH w:val="nil"/>
          <w:insideV w:val="single" w:sz="8" w:space="0" w:color="CED7E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</w:tcBorders>
      </w:tcPr>
    </w:tblStylePr>
    <w:tblStylePr w:type="band1Vert"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</w:tcBorders>
        <w:shd w:val="clear" w:color="auto" w:fill="F2F5F8" w:themeFill="accent5" w:themeFillTint="3F"/>
      </w:tcPr>
    </w:tblStylePr>
    <w:tblStylePr w:type="band1Horz"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  <w:insideV w:val="single" w:sz="8" w:space="0" w:color="CED7E6" w:themeColor="accent5"/>
        </w:tcBorders>
        <w:shd w:val="clear" w:color="auto" w:fill="F2F5F8" w:themeFill="accent5" w:themeFillTint="3F"/>
      </w:tcPr>
    </w:tblStylePr>
    <w:tblStylePr w:type="band2Horz"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  <w:insideV w:val="single" w:sz="8" w:space="0" w:color="CED7E6" w:themeColor="accent5"/>
        </w:tcBorders>
      </w:tcPr>
    </w:tblStylePr>
  </w:style>
  <w:style w:type="table" w:styleId="Lichtraster-accent4">
    <w:name w:val="Light Grid Accent 4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EA76C" w:themeColor="accent4"/>
        <w:left w:val="single" w:sz="8" w:space="0" w:color="EEA76C" w:themeColor="accent4"/>
        <w:bottom w:val="single" w:sz="8" w:space="0" w:color="EEA76C" w:themeColor="accent4"/>
        <w:right w:val="single" w:sz="8" w:space="0" w:color="EEA76C" w:themeColor="accent4"/>
        <w:insideH w:val="single" w:sz="8" w:space="0" w:color="EEA76C" w:themeColor="accent4"/>
        <w:insideV w:val="single" w:sz="8" w:space="0" w:color="EEA76C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18" w:space="0" w:color="EEA76C" w:themeColor="accent4"/>
          <w:right w:val="single" w:sz="8" w:space="0" w:color="EEA76C" w:themeColor="accent4"/>
          <w:insideH w:val="nil"/>
          <w:insideV w:val="single" w:sz="8" w:space="0" w:color="EEA76C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  <w:insideH w:val="nil"/>
          <w:insideV w:val="single" w:sz="8" w:space="0" w:color="EEA76C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</w:tcBorders>
      </w:tcPr>
    </w:tblStylePr>
    <w:tblStylePr w:type="band1Vert"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</w:tcBorders>
        <w:shd w:val="clear" w:color="auto" w:fill="FAE9DA" w:themeFill="accent4" w:themeFillTint="3F"/>
      </w:tcPr>
    </w:tblStylePr>
    <w:tblStylePr w:type="band1Horz"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  <w:insideV w:val="single" w:sz="8" w:space="0" w:color="EEA76C" w:themeColor="accent4"/>
        </w:tcBorders>
        <w:shd w:val="clear" w:color="auto" w:fill="FAE9DA" w:themeFill="accent4" w:themeFillTint="3F"/>
      </w:tcPr>
    </w:tblStylePr>
    <w:tblStylePr w:type="band2Horz"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  <w:insideV w:val="single" w:sz="8" w:space="0" w:color="EEA76C" w:themeColor="accent4"/>
        </w:tcBorders>
      </w:tcPr>
    </w:tblStylePr>
  </w:style>
  <w:style w:type="table" w:styleId="Lichtraster-accent3">
    <w:name w:val="Light Grid Accent 3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6B88B5" w:themeColor="accent3"/>
        <w:left w:val="single" w:sz="8" w:space="0" w:color="6B88B5" w:themeColor="accent3"/>
        <w:bottom w:val="single" w:sz="8" w:space="0" w:color="6B88B5" w:themeColor="accent3"/>
        <w:right w:val="single" w:sz="8" w:space="0" w:color="6B88B5" w:themeColor="accent3"/>
        <w:insideH w:val="single" w:sz="8" w:space="0" w:color="6B88B5" w:themeColor="accent3"/>
        <w:insideV w:val="single" w:sz="8" w:space="0" w:color="6B88B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18" w:space="0" w:color="6B88B5" w:themeColor="accent3"/>
          <w:right w:val="single" w:sz="8" w:space="0" w:color="6B88B5" w:themeColor="accent3"/>
          <w:insideH w:val="nil"/>
          <w:insideV w:val="single" w:sz="8" w:space="0" w:color="6B88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  <w:insideH w:val="nil"/>
          <w:insideV w:val="single" w:sz="8" w:space="0" w:color="6B88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</w:tcBorders>
      </w:tcPr>
    </w:tblStylePr>
    <w:tblStylePr w:type="band1Vert"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</w:tcBorders>
        <w:shd w:val="clear" w:color="auto" w:fill="DAE1EC" w:themeFill="accent3" w:themeFillTint="3F"/>
      </w:tcPr>
    </w:tblStylePr>
    <w:tblStylePr w:type="band1Horz"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  <w:insideV w:val="single" w:sz="8" w:space="0" w:color="6B88B5" w:themeColor="accent3"/>
        </w:tcBorders>
        <w:shd w:val="clear" w:color="auto" w:fill="DAE1EC" w:themeFill="accent3" w:themeFillTint="3F"/>
      </w:tcPr>
    </w:tblStylePr>
    <w:tblStylePr w:type="band2Horz"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  <w:insideV w:val="single" w:sz="8" w:space="0" w:color="6B88B5" w:themeColor="accent3"/>
        </w:tcBorders>
      </w:tcPr>
    </w:tblStylePr>
  </w:style>
  <w:style w:type="table" w:styleId="Lichtraster-accent2">
    <w:name w:val="Light Grid Accent 2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36C0A" w:themeColor="accent2"/>
        <w:left w:val="single" w:sz="8" w:space="0" w:color="E36C0A" w:themeColor="accent2"/>
        <w:bottom w:val="single" w:sz="8" w:space="0" w:color="E36C0A" w:themeColor="accent2"/>
        <w:right w:val="single" w:sz="8" w:space="0" w:color="E36C0A" w:themeColor="accent2"/>
        <w:insideH w:val="single" w:sz="8" w:space="0" w:color="E36C0A" w:themeColor="accent2"/>
        <w:insideV w:val="single" w:sz="8" w:space="0" w:color="E36C0A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18" w:space="0" w:color="E36C0A" w:themeColor="accent2"/>
          <w:right w:val="single" w:sz="8" w:space="0" w:color="E36C0A" w:themeColor="accent2"/>
          <w:insideH w:val="nil"/>
          <w:insideV w:val="single" w:sz="8" w:space="0" w:color="E36C0A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  <w:insideH w:val="nil"/>
          <w:insideV w:val="single" w:sz="8" w:space="0" w:color="E36C0A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</w:tcBorders>
      </w:tcPr>
    </w:tblStylePr>
    <w:tblStylePr w:type="band1Vert"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</w:tcBorders>
        <w:shd w:val="clear" w:color="auto" w:fill="FCDABE" w:themeFill="accent2" w:themeFillTint="3F"/>
      </w:tcPr>
    </w:tblStylePr>
    <w:tblStylePr w:type="band1Horz"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  <w:insideV w:val="single" w:sz="8" w:space="0" w:color="E36C0A" w:themeColor="accent2"/>
        </w:tcBorders>
        <w:shd w:val="clear" w:color="auto" w:fill="FCDABE" w:themeFill="accent2" w:themeFillTint="3F"/>
      </w:tcPr>
    </w:tblStylePr>
    <w:tblStylePr w:type="band2Horz"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  <w:insideV w:val="single" w:sz="8" w:space="0" w:color="E36C0A" w:themeColor="accent2"/>
        </w:tcBorders>
      </w:tcPr>
    </w:tblStylePr>
  </w:style>
  <w:style w:type="table" w:styleId="Kleurrijkelijst-accent6">
    <w:name w:val="Colorful List Accent 6"/>
    <w:basedOn w:val="Standaardtabel"/>
    <w:uiPriority w:val="72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FEFBF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4A7C8" w:themeFill="accent5" w:themeFillShade="CC"/>
      </w:tcPr>
    </w:tblStylePr>
    <w:tblStylePr w:type="lastRow">
      <w:rPr>
        <w:b/>
        <w:bCs/>
        <w:color w:val="94A7C8" w:themeColor="accent5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F7F2" w:themeFill="accent6" w:themeFillTint="3F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Kleurrijkelijst-accent5">
    <w:name w:val="Colorful List Accent 5"/>
    <w:basedOn w:val="Standaardtabel"/>
    <w:uiPriority w:val="72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FAFAF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FB17C" w:themeFill="accent6" w:themeFillShade="CC"/>
      </w:tcPr>
    </w:tblStylePr>
    <w:tblStylePr w:type="lastRow">
      <w:rPr>
        <w:b/>
        <w:bCs/>
        <w:color w:val="EFB17C" w:themeColor="accent6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5F8" w:themeFill="accent5" w:themeFillTint="3F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Kleurrijkelijst-accent4">
    <w:name w:val="Colorful List Accent 4"/>
    <w:basedOn w:val="Standaardtabel"/>
    <w:uiPriority w:val="72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FDF6F0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C6A99" w:themeFill="accent3" w:themeFillShade="CC"/>
      </w:tcPr>
    </w:tblStylePr>
    <w:tblStylePr w:type="lastRow">
      <w:rPr>
        <w:b/>
        <w:bCs/>
        <w:color w:val="4C6A99" w:themeColor="accent3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E9DA" w:themeFill="accent4" w:themeFillTint="3F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Kleurrijkelijst-accent3">
    <w:name w:val="Colorful List Accent 3"/>
    <w:basedOn w:val="Standaardtabel"/>
    <w:uiPriority w:val="72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F0F3F7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6812D" w:themeFill="accent4" w:themeFillShade="CC"/>
      </w:tcPr>
    </w:tblStylePr>
    <w:tblStylePr w:type="lastRow">
      <w:rPr>
        <w:b/>
        <w:bCs/>
        <w:color w:val="E6812D" w:themeColor="accent4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1EC" w:themeFill="accent3" w:themeFillTint="3F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Kleurrijkelijst-accent2">
    <w:name w:val="Colorful List Accent 2"/>
    <w:basedOn w:val="Standaardtabel"/>
    <w:uiPriority w:val="72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FEF0E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5608" w:themeFill="accent2" w:themeFillShade="CC"/>
      </w:tcPr>
    </w:tblStylePr>
    <w:tblStylePr w:type="lastRow">
      <w:rPr>
        <w:b/>
        <w:bCs/>
        <w:color w:val="B55608" w:themeColor="accent2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ABE" w:themeFill="accent2" w:themeFillTint="3F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Kleurrijkelijst-accent1">
    <w:name w:val="Colorful List Accent 1"/>
    <w:basedOn w:val="Standaardtabel"/>
    <w:uiPriority w:val="72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DCE9F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5608" w:themeFill="accent2" w:themeFillShade="CC"/>
      </w:tcPr>
    </w:tblStylePr>
    <w:tblStylePr w:type="lastRow">
      <w:rPr>
        <w:b/>
        <w:bCs/>
        <w:color w:val="B55608" w:themeColor="accent2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8C8F9" w:themeFill="accent1" w:themeFillTint="3F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Kleurrijkearcering-accent6">
    <w:name w:val="Colorful Shading Accent 6"/>
    <w:basedOn w:val="Standaardtabel"/>
    <w:uiPriority w:val="71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CED7E6" w:themeColor="accent5"/>
        <w:left w:val="single" w:sz="4" w:space="0" w:color="F9E2CE" w:themeColor="accent6"/>
        <w:bottom w:val="single" w:sz="4" w:space="0" w:color="F9E2CE" w:themeColor="accent6"/>
        <w:right w:val="single" w:sz="4" w:space="0" w:color="F9E2CE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BF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ED7E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E5812B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E5812B" w:themeColor="accent6" w:themeShade="99"/>
          <w:insideV w:val="nil"/>
        </w:tcBorders>
        <w:shd w:val="clear" w:color="auto" w:fill="E5812B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812B" w:themeFill="accent6" w:themeFillShade="99"/>
      </w:tcPr>
    </w:tblStylePr>
    <w:tblStylePr w:type="band1Vert">
      <w:tblPr/>
      <w:tcPr>
        <w:shd w:val="clear" w:color="auto" w:fill="FCF3EB" w:themeFill="accent6" w:themeFillTint="66"/>
      </w:tcPr>
    </w:tblStylePr>
    <w:tblStylePr w:type="band1Horz">
      <w:tblPr/>
      <w:tcPr>
        <w:shd w:val="clear" w:color="auto" w:fill="FCF0E6" w:themeFill="accent6" w:themeFillTint="7F"/>
      </w:tcPr>
    </w:tblStylePr>
    <w:tblStylePr w:type="neCell">
      <w:rPr>
        <w:color w:val="4A4A49" w:themeColor="text1"/>
      </w:rPr>
    </w:tblStylePr>
    <w:tblStylePr w:type="nwCell">
      <w:rPr>
        <w:color w:val="4A4A49" w:themeColor="text1"/>
      </w:rPr>
    </w:tblStylePr>
  </w:style>
  <w:style w:type="table" w:styleId="Kleurrijkearcering-accent5">
    <w:name w:val="Colorful Shading Accent 5"/>
    <w:basedOn w:val="Standaardtabel"/>
    <w:uiPriority w:val="71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F9E2CE" w:themeColor="accent6"/>
        <w:left w:val="single" w:sz="4" w:space="0" w:color="CED7E6" w:themeColor="accent5"/>
        <w:bottom w:val="single" w:sz="4" w:space="0" w:color="CED7E6" w:themeColor="accent5"/>
        <w:right w:val="single" w:sz="4" w:space="0" w:color="CED7E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AF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9E2CE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78AB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78AB" w:themeColor="accent5" w:themeShade="99"/>
          <w:insideV w:val="nil"/>
        </w:tcBorders>
        <w:shd w:val="clear" w:color="auto" w:fill="5A78AB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78AB" w:themeFill="accent5" w:themeFillShade="99"/>
      </w:tcPr>
    </w:tblStylePr>
    <w:tblStylePr w:type="band1Vert">
      <w:tblPr/>
      <w:tcPr>
        <w:shd w:val="clear" w:color="auto" w:fill="EBEEF5" w:themeFill="accent5" w:themeFillTint="66"/>
      </w:tcPr>
    </w:tblStylePr>
    <w:tblStylePr w:type="band1Horz">
      <w:tblPr/>
      <w:tcPr>
        <w:shd w:val="clear" w:color="auto" w:fill="E6EAF2" w:themeFill="accent5" w:themeFillTint="7F"/>
      </w:tcPr>
    </w:tblStylePr>
    <w:tblStylePr w:type="neCell">
      <w:rPr>
        <w:color w:val="4A4A49" w:themeColor="text1"/>
      </w:rPr>
    </w:tblStylePr>
    <w:tblStylePr w:type="nwCell">
      <w:rPr>
        <w:color w:val="4A4A49" w:themeColor="text1"/>
      </w:rPr>
    </w:tblStylePr>
  </w:style>
  <w:style w:type="table" w:styleId="Kleurrijkearcering-accent4">
    <w:name w:val="Colorful Shading Accent 4"/>
    <w:basedOn w:val="Standaardtabel"/>
    <w:uiPriority w:val="71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6B88B5" w:themeColor="accent3"/>
        <w:left w:val="single" w:sz="4" w:space="0" w:color="EEA76C" w:themeColor="accent4"/>
        <w:bottom w:val="single" w:sz="4" w:space="0" w:color="EEA76C" w:themeColor="accent4"/>
        <w:right w:val="single" w:sz="4" w:space="0" w:color="EEA76C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6F0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B88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95F1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95F15" w:themeColor="accent4" w:themeShade="99"/>
          <w:insideV w:val="nil"/>
        </w:tcBorders>
        <w:shd w:val="clear" w:color="auto" w:fill="B95F1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5F15" w:themeFill="accent4" w:themeFillShade="99"/>
      </w:tcPr>
    </w:tblStylePr>
    <w:tblStylePr w:type="band1Vert">
      <w:tblPr/>
      <w:tcPr>
        <w:shd w:val="clear" w:color="auto" w:fill="F8DBC4" w:themeFill="accent4" w:themeFillTint="66"/>
      </w:tcPr>
    </w:tblStylePr>
    <w:tblStylePr w:type="band1Horz">
      <w:tblPr/>
      <w:tcPr>
        <w:shd w:val="clear" w:color="auto" w:fill="F6D2B5" w:themeFill="accent4" w:themeFillTint="7F"/>
      </w:tcPr>
    </w:tblStylePr>
    <w:tblStylePr w:type="neCell">
      <w:rPr>
        <w:color w:val="4A4A49" w:themeColor="text1"/>
      </w:rPr>
    </w:tblStylePr>
    <w:tblStylePr w:type="nwCell">
      <w:rPr>
        <w:color w:val="4A4A49" w:themeColor="text1"/>
      </w:rPr>
    </w:tblStylePr>
  </w:style>
  <w:style w:type="table" w:styleId="Kleurrijkearcering-accent3">
    <w:name w:val="Colorful Shading Accent 3"/>
    <w:basedOn w:val="Standaardtabel"/>
    <w:uiPriority w:val="71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EEA76C" w:themeColor="accent4"/>
        <w:left w:val="single" w:sz="4" w:space="0" w:color="6B88B5" w:themeColor="accent3"/>
        <w:bottom w:val="single" w:sz="4" w:space="0" w:color="6B88B5" w:themeColor="accent3"/>
        <w:right w:val="single" w:sz="4" w:space="0" w:color="6B88B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3F7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EA76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94F7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4F73" w:themeColor="accent3" w:themeShade="99"/>
          <w:insideV w:val="nil"/>
        </w:tcBorders>
        <w:shd w:val="clear" w:color="auto" w:fill="394F7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4F73" w:themeFill="accent3" w:themeFillShade="99"/>
      </w:tcPr>
    </w:tblStylePr>
    <w:tblStylePr w:type="band1Vert">
      <w:tblPr/>
      <w:tcPr>
        <w:shd w:val="clear" w:color="auto" w:fill="C3CFE1" w:themeFill="accent3" w:themeFillTint="66"/>
      </w:tcPr>
    </w:tblStylePr>
    <w:tblStylePr w:type="band1Horz">
      <w:tblPr/>
      <w:tcPr>
        <w:shd w:val="clear" w:color="auto" w:fill="B5C3DA" w:themeFill="accent3" w:themeFillTint="7F"/>
      </w:tcPr>
    </w:tblStylePr>
  </w:style>
  <w:style w:type="table" w:styleId="Kleurrijkearcering-accent2">
    <w:name w:val="Colorful Shading Accent 2"/>
    <w:basedOn w:val="Standaardtabel"/>
    <w:uiPriority w:val="71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E36C0A" w:themeColor="accent2"/>
        <w:left w:val="single" w:sz="4" w:space="0" w:color="E36C0A" w:themeColor="accent2"/>
        <w:bottom w:val="single" w:sz="4" w:space="0" w:color="E36C0A" w:themeColor="accent2"/>
        <w:right w:val="single" w:sz="4" w:space="0" w:color="E36C0A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0E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36C0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74006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74006" w:themeColor="accent2" w:themeShade="99"/>
          <w:insideV w:val="nil"/>
        </w:tcBorders>
        <w:shd w:val="clear" w:color="auto" w:fill="874006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74006" w:themeFill="accent2" w:themeFillShade="99"/>
      </w:tcPr>
    </w:tblStylePr>
    <w:tblStylePr w:type="band1Vert">
      <w:tblPr/>
      <w:tcPr>
        <w:shd w:val="clear" w:color="auto" w:fill="FAC396" w:themeFill="accent2" w:themeFillTint="66"/>
      </w:tcPr>
    </w:tblStylePr>
    <w:tblStylePr w:type="band1Horz">
      <w:tblPr/>
      <w:tcPr>
        <w:shd w:val="clear" w:color="auto" w:fill="F9B47C" w:themeFill="accent2" w:themeFillTint="7F"/>
      </w:tcPr>
    </w:tblStylePr>
    <w:tblStylePr w:type="neCell">
      <w:rPr>
        <w:color w:val="4A4A49" w:themeColor="text1"/>
      </w:rPr>
    </w:tblStylePr>
    <w:tblStylePr w:type="nwCell">
      <w:rPr>
        <w:color w:val="4A4A49" w:themeColor="text1"/>
      </w:rPr>
    </w:tblStylePr>
  </w:style>
  <w:style w:type="table" w:styleId="Kleurrijkearcering-accent1">
    <w:name w:val="Colorful Shading Accent 1"/>
    <w:basedOn w:val="Standaardtabel"/>
    <w:uiPriority w:val="71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E36C0A" w:themeColor="accent2"/>
        <w:left w:val="single" w:sz="4" w:space="0" w:color="083984" w:themeColor="accent1"/>
        <w:bottom w:val="single" w:sz="4" w:space="0" w:color="083984" w:themeColor="accent1"/>
        <w:right w:val="single" w:sz="4" w:space="0" w:color="08398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E9FD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36C0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4214F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4214F" w:themeColor="accent1" w:themeShade="99"/>
          <w:insideV w:val="nil"/>
        </w:tcBorders>
        <w:shd w:val="clear" w:color="auto" w:fill="04214F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4214F" w:themeFill="accent1" w:themeFillShade="99"/>
      </w:tcPr>
    </w:tblStylePr>
    <w:tblStylePr w:type="band1Vert">
      <w:tblPr/>
      <w:tcPr>
        <w:shd w:val="clear" w:color="auto" w:fill="73A6F6" w:themeFill="accent1" w:themeFillTint="66"/>
      </w:tcPr>
    </w:tblStylePr>
    <w:tblStylePr w:type="band1Horz">
      <w:tblPr/>
      <w:tcPr>
        <w:shd w:val="clear" w:color="auto" w:fill="5191F4" w:themeFill="accent1" w:themeFillTint="7F"/>
      </w:tcPr>
    </w:tblStylePr>
    <w:tblStylePr w:type="neCell">
      <w:rPr>
        <w:color w:val="4A4A49" w:themeColor="text1"/>
      </w:rPr>
    </w:tblStylePr>
    <w:tblStylePr w:type="nwCell">
      <w:rPr>
        <w:color w:val="4A4A49" w:themeColor="text1"/>
      </w:rPr>
    </w:tblStylePr>
  </w:style>
  <w:style w:type="table" w:styleId="Kleurrijkraster-accent6">
    <w:name w:val="Colorful Grid Accent 6"/>
    <w:basedOn w:val="Standaardtabel"/>
    <w:uiPriority w:val="73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F9F5" w:themeFill="accent6" w:themeFillTint="33"/>
    </w:tcPr>
    <w:tblStylePr w:type="firstRow">
      <w:rPr>
        <w:b/>
        <w:bCs/>
      </w:rPr>
      <w:tblPr/>
      <w:tcPr>
        <w:shd w:val="clear" w:color="auto" w:fill="FCF3EB" w:themeFill="accent6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FCF3EB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CA56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CA568" w:themeFill="accent6" w:themeFillShade="BF"/>
      </w:tcPr>
    </w:tblStylePr>
    <w:tblStylePr w:type="band1Vert">
      <w:tblPr/>
      <w:tcPr>
        <w:shd w:val="clear" w:color="auto" w:fill="FCF0E6" w:themeFill="accent6" w:themeFillTint="7F"/>
      </w:tcPr>
    </w:tblStylePr>
    <w:tblStylePr w:type="band1Horz">
      <w:tblPr/>
      <w:tcPr>
        <w:shd w:val="clear" w:color="auto" w:fill="FCF0E6" w:themeFill="accent6" w:themeFillTint="7F"/>
      </w:tcPr>
    </w:tblStylePr>
  </w:style>
  <w:style w:type="table" w:styleId="Kleurrijkraster-accent5">
    <w:name w:val="Colorful Grid Accent 5"/>
    <w:basedOn w:val="Standaardtabel"/>
    <w:uiPriority w:val="73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F6FA" w:themeFill="accent5" w:themeFillTint="33"/>
    </w:tcPr>
    <w:tblStylePr w:type="firstRow">
      <w:rPr>
        <w:b/>
        <w:bCs/>
      </w:rPr>
      <w:tblPr/>
      <w:tcPr>
        <w:shd w:val="clear" w:color="auto" w:fill="EBEEF5" w:themeFill="accent5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EBEEF5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859BC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859BC1" w:themeFill="accent5" w:themeFillShade="BF"/>
      </w:tcPr>
    </w:tblStylePr>
    <w:tblStylePr w:type="band1Vert">
      <w:tblPr/>
      <w:tcPr>
        <w:shd w:val="clear" w:color="auto" w:fill="E6EAF2" w:themeFill="accent5" w:themeFillTint="7F"/>
      </w:tcPr>
    </w:tblStylePr>
    <w:tblStylePr w:type="band1Horz">
      <w:tblPr/>
      <w:tcPr>
        <w:shd w:val="clear" w:color="auto" w:fill="E6EAF2" w:themeFill="accent5" w:themeFillTint="7F"/>
      </w:tcPr>
    </w:tblStylePr>
  </w:style>
  <w:style w:type="table" w:styleId="Kleurrijkraster-accent4">
    <w:name w:val="Colorful Grid Accent 4"/>
    <w:basedOn w:val="Standaardtabel"/>
    <w:uiPriority w:val="73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DE1" w:themeFill="accent4" w:themeFillTint="33"/>
    </w:tcPr>
    <w:tblStylePr w:type="firstRow">
      <w:rPr>
        <w:b/>
        <w:bCs/>
      </w:rPr>
      <w:tblPr/>
      <w:tcPr>
        <w:shd w:val="clear" w:color="auto" w:fill="F8DBC4" w:themeFill="accent4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F8DBC4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E5771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E5771E" w:themeFill="accent4" w:themeFillShade="BF"/>
      </w:tcPr>
    </w:tblStylePr>
    <w:tblStylePr w:type="band1Vert">
      <w:tblPr/>
      <w:tcPr>
        <w:shd w:val="clear" w:color="auto" w:fill="F6D2B5" w:themeFill="accent4" w:themeFillTint="7F"/>
      </w:tcPr>
    </w:tblStylePr>
    <w:tblStylePr w:type="band1Horz">
      <w:tblPr/>
      <w:tcPr>
        <w:shd w:val="clear" w:color="auto" w:fill="F6D2B5" w:themeFill="accent4" w:themeFillTint="7F"/>
      </w:tcPr>
    </w:tblStylePr>
  </w:style>
  <w:style w:type="table" w:styleId="Kleurrijkraster-accent3">
    <w:name w:val="Colorful Grid Accent 3"/>
    <w:basedOn w:val="Standaardtabel"/>
    <w:uiPriority w:val="73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1E6F0" w:themeFill="accent3" w:themeFillTint="33"/>
    </w:tcPr>
    <w:tblStylePr w:type="firstRow">
      <w:rPr>
        <w:b/>
        <w:bCs/>
      </w:rPr>
      <w:tblPr/>
      <w:tcPr>
        <w:shd w:val="clear" w:color="auto" w:fill="C3CFE1" w:themeFill="accent3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C3CF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48638F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48638F" w:themeFill="accent3" w:themeFillShade="BF"/>
      </w:tcPr>
    </w:tblStylePr>
    <w:tblStylePr w:type="band1Vert">
      <w:tblPr/>
      <w:tcPr>
        <w:shd w:val="clear" w:color="auto" w:fill="B5C3DA" w:themeFill="accent3" w:themeFillTint="7F"/>
      </w:tcPr>
    </w:tblStylePr>
    <w:tblStylePr w:type="band1Horz">
      <w:tblPr/>
      <w:tcPr>
        <w:shd w:val="clear" w:color="auto" w:fill="B5C3DA" w:themeFill="accent3" w:themeFillTint="7F"/>
      </w:tcPr>
    </w:tblStylePr>
  </w:style>
  <w:style w:type="table" w:styleId="Kleurrijkraster-accent2">
    <w:name w:val="Colorful Grid Accent 2"/>
    <w:basedOn w:val="Standaardtabel"/>
    <w:uiPriority w:val="73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E1CA" w:themeFill="accent2" w:themeFillTint="33"/>
    </w:tcPr>
    <w:tblStylePr w:type="firstRow">
      <w:rPr>
        <w:b/>
        <w:bCs/>
      </w:rPr>
      <w:tblPr/>
      <w:tcPr>
        <w:shd w:val="clear" w:color="auto" w:fill="FAC396" w:themeFill="accent2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FAC396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9500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95007" w:themeFill="accent2" w:themeFillShade="BF"/>
      </w:tcPr>
    </w:tblStylePr>
    <w:tblStylePr w:type="band1Vert">
      <w:tblPr/>
      <w:tcPr>
        <w:shd w:val="clear" w:color="auto" w:fill="F9B47C" w:themeFill="accent2" w:themeFillTint="7F"/>
      </w:tcPr>
    </w:tblStylePr>
    <w:tblStylePr w:type="band1Horz">
      <w:tblPr/>
      <w:tcPr>
        <w:shd w:val="clear" w:color="auto" w:fill="F9B47C" w:themeFill="accent2" w:themeFillTint="7F"/>
      </w:tcPr>
    </w:tblStylePr>
  </w:style>
  <w:style w:type="table" w:styleId="Kleurrijkraster-accent1">
    <w:name w:val="Colorful Grid Accent 1"/>
    <w:basedOn w:val="Standaardtabel"/>
    <w:uiPriority w:val="73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9D2FA" w:themeFill="accent1" w:themeFillTint="33"/>
    </w:tcPr>
    <w:tblStylePr w:type="firstRow">
      <w:rPr>
        <w:b/>
        <w:bCs/>
      </w:rPr>
      <w:tblPr/>
      <w:tcPr>
        <w:shd w:val="clear" w:color="auto" w:fill="73A6F6" w:themeFill="accent1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73A6F6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62A62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62A62" w:themeFill="accent1" w:themeFillShade="BF"/>
      </w:tcPr>
    </w:tblStylePr>
    <w:tblStylePr w:type="band1Vert">
      <w:tblPr/>
      <w:tcPr>
        <w:shd w:val="clear" w:color="auto" w:fill="5191F4" w:themeFill="accent1" w:themeFillTint="7F"/>
      </w:tcPr>
    </w:tblStylePr>
    <w:tblStylePr w:type="band1Horz">
      <w:tblPr/>
      <w:tcPr>
        <w:shd w:val="clear" w:color="auto" w:fill="5191F4" w:themeFill="accent1" w:themeFillTint="7F"/>
      </w:tcPr>
    </w:tblStylePr>
  </w:style>
  <w:style w:type="table" w:styleId="Gemiddeldelijst2-accent6">
    <w:name w:val="Medium List 2 Accent 6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F9E2CE" w:themeColor="accent6"/>
        <w:left w:val="single" w:sz="8" w:space="0" w:color="F9E2CE" w:themeColor="accent6"/>
        <w:bottom w:val="single" w:sz="8" w:space="0" w:color="F9E2CE" w:themeColor="accent6"/>
        <w:right w:val="single" w:sz="8" w:space="0" w:color="F9E2CE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9E2CE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9E2CE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9E2CE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9E2CE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F7F2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F7F2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CED7E6" w:themeColor="accent5"/>
        <w:left w:val="single" w:sz="8" w:space="0" w:color="CED7E6" w:themeColor="accent5"/>
        <w:bottom w:val="single" w:sz="8" w:space="0" w:color="CED7E6" w:themeColor="accent5"/>
        <w:right w:val="single" w:sz="8" w:space="0" w:color="CED7E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ED7E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ED7E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ED7E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ED7E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F5F8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F5F8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EEA76C" w:themeColor="accent4"/>
        <w:left w:val="single" w:sz="8" w:space="0" w:color="EEA76C" w:themeColor="accent4"/>
        <w:bottom w:val="single" w:sz="8" w:space="0" w:color="EEA76C" w:themeColor="accent4"/>
        <w:right w:val="single" w:sz="8" w:space="0" w:color="EEA76C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EA76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EA76C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EA76C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EA76C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E9DA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E9DA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6B88B5" w:themeColor="accent3"/>
        <w:left w:val="single" w:sz="8" w:space="0" w:color="6B88B5" w:themeColor="accent3"/>
        <w:bottom w:val="single" w:sz="8" w:space="0" w:color="6B88B5" w:themeColor="accent3"/>
        <w:right w:val="single" w:sz="8" w:space="0" w:color="6B88B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B88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B88B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B88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B88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1EC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AE1EC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E36C0A" w:themeColor="accent2"/>
        <w:left w:val="single" w:sz="8" w:space="0" w:color="E36C0A" w:themeColor="accent2"/>
        <w:bottom w:val="single" w:sz="8" w:space="0" w:color="E36C0A" w:themeColor="accent2"/>
        <w:right w:val="single" w:sz="8" w:space="0" w:color="E36C0A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36C0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36C0A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36C0A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36C0A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ABE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DABE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1">
    <w:name w:val="Medium List 2 Accent 1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083984" w:themeColor="accent1"/>
        <w:left w:val="single" w:sz="8" w:space="0" w:color="083984" w:themeColor="accent1"/>
        <w:bottom w:val="single" w:sz="8" w:space="0" w:color="083984" w:themeColor="accent1"/>
        <w:right w:val="single" w:sz="8" w:space="0" w:color="08398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8398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8398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8398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8398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8C8F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8C8F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1-accent6">
    <w:name w:val="Medium List 1 Accent 6"/>
    <w:basedOn w:val="Standaardtabel"/>
    <w:uiPriority w:val="65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F9E2CE" w:themeColor="accent6"/>
        <w:bottom w:val="single" w:sz="8" w:space="0" w:color="F9E2CE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9E2CE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9E2CE" w:themeColor="accent6"/>
          <w:bottom w:val="single" w:sz="8" w:space="0" w:color="F9E2C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9E2CE" w:themeColor="accent6"/>
          <w:bottom w:val="single" w:sz="8" w:space="0" w:color="F9E2CE" w:themeColor="accent6"/>
        </w:tcBorders>
      </w:tcPr>
    </w:tblStylePr>
    <w:tblStylePr w:type="band1Vert">
      <w:tblPr/>
      <w:tcPr>
        <w:shd w:val="clear" w:color="auto" w:fill="FDF7F2" w:themeFill="accent6" w:themeFillTint="3F"/>
      </w:tcPr>
    </w:tblStylePr>
    <w:tblStylePr w:type="band1Horz">
      <w:tblPr/>
      <w:tcPr>
        <w:shd w:val="clear" w:color="auto" w:fill="FDF7F2" w:themeFill="accent6" w:themeFillTint="3F"/>
      </w:tcPr>
    </w:tblStylePr>
  </w:style>
  <w:style w:type="table" w:styleId="Gemiddeldelijst1-accent5">
    <w:name w:val="Medium List 1 Accent 5"/>
    <w:basedOn w:val="Standaardtabel"/>
    <w:uiPriority w:val="65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CED7E6" w:themeColor="accent5"/>
        <w:bottom w:val="single" w:sz="8" w:space="0" w:color="CED7E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ED7E6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ED7E6" w:themeColor="accent5"/>
          <w:bottom w:val="single" w:sz="8" w:space="0" w:color="CED7E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ED7E6" w:themeColor="accent5"/>
          <w:bottom w:val="single" w:sz="8" w:space="0" w:color="CED7E6" w:themeColor="accent5"/>
        </w:tcBorders>
      </w:tcPr>
    </w:tblStylePr>
    <w:tblStylePr w:type="band1Vert">
      <w:tblPr/>
      <w:tcPr>
        <w:shd w:val="clear" w:color="auto" w:fill="F2F5F8" w:themeFill="accent5" w:themeFillTint="3F"/>
      </w:tcPr>
    </w:tblStylePr>
    <w:tblStylePr w:type="band1Horz">
      <w:tblPr/>
      <w:tcPr>
        <w:shd w:val="clear" w:color="auto" w:fill="F2F5F8" w:themeFill="accent5" w:themeFillTint="3F"/>
      </w:tcPr>
    </w:tblStylePr>
  </w:style>
  <w:style w:type="table" w:styleId="Gemiddeldelijst1-accent4">
    <w:name w:val="Medium List 1 Accent 4"/>
    <w:basedOn w:val="Standaardtabel"/>
    <w:uiPriority w:val="65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EEA76C" w:themeColor="accent4"/>
        <w:bottom w:val="single" w:sz="8" w:space="0" w:color="EEA76C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EA76C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EEA76C" w:themeColor="accent4"/>
          <w:bottom w:val="single" w:sz="8" w:space="0" w:color="EEA76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EA76C" w:themeColor="accent4"/>
          <w:bottom w:val="single" w:sz="8" w:space="0" w:color="EEA76C" w:themeColor="accent4"/>
        </w:tcBorders>
      </w:tcPr>
    </w:tblStylePr>
    <w:tblStylePr w:type="band1Vert">
      <w:tblPr/>
      <w:tcPr>
        <w:shd w:val="clear" w:color="auto" w:fill="FAE9DA" w:themeFill="accent4" w:themeFillTint="3F"/>
      </w:tcPr>
    </w:tblStylePr>
    <w:tblStylePr w:type="band1Horz">
      <w:tblPr/>
      <w:tcPr>
        <w:shd w:val="clear" w:color="auto" w:fill="FAE9DA" w:themeFill="accent4" w:themeFillTint="3F"/>
      </w:tcPr>
    </w:tblStylePr>
  </w:style>
  <w:style w:type="table" w:styleId="Gemiddeldelijst1-accent3">
    <w:name w:val="Medium List 1 Accent 3"/>
    <w:basedOn w:val="Standaardtabel"/>
    <w:uiPriority w:val="65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6B88B5" w:themeColor="accent3"/>
        <w:bottom w:val="single" w:sz="8" w:space="0" w:color="6B88B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B88B5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6B88B5" w:themeColor="accent3"/>
          <w:bottom w:val="single" w:sz="8" w:space="0" w:color="6B88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B88B5" w:themeColor="accent3"/>
          <w:bottom w:val="single" w:sz="8" w:space="0" w:color="6B88B5" w:themeColor="accent3"/>
        </w:tcBorders>
      </w:tcPr>
    </w:tblStylePr>
    <w:tblStylePr w:type="band1Vert">
      <w:tblPr/>
      <w:tcPr>
        <w:shd w:val="clear" w:color="auto" w:fill="DAE1EC" w:themeFill="accent3" w:themeFillTint="3F"/>
      </w:tcPr>
    </w:tblStylePr>
    <w:tblStylePr w:type="band1Horz">
      <w:tblPr/>
      <w:tcPr>
        <w:shd w:val="clear" w:color="auto" w:fill="DAE1EC" w:themeFill="accent3" w:themeFillTint="3F"/>
      </w:tcPr>
    </w:tblStylePr>
  </w:style>
  <w:style w:type="table" w:styleId="Gemiddeldelijst1-accent2">
    <w:name w:val="Medium List 1 Accent 2"/>
    <w:basedOn w:val="Standaardtabel"/>
    <w:uiPriority w:val="65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E36C0A" w:themeColor="accent2"/>
        <w:bottom w:val="single" w:sz="8" w:space="0" w:color="E36C0A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36C0A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E36C0A" w:themeColor="accent2"/>
          <w:bottom w:val="single" w:sz="8" w:space="0" w:color="E36C0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36C0A" w:themeColor="accent2"/>
          <w:bottom w:val="single" w:sz="8" w:space="0" w:color="E36C0A" w:themeColor="accent2"/>
        </w:tcBorders>
      </w:tcPr>
    </w:tblStylePr>
    <w:tblStylePr w:type="band1Vert">
      <w:tblPr/>
      <w:tcPr>
        <w:shd w:val="clear" w:color="auto" w:fill="FCDABE" w:themeFill="accent2" w:themeFillTint="3F"/>
      </w:tcPr>
    </w:tblStylePr>
    <w:tblStylePr w:type="band1Horz">
      <w:tblPr/>
      <w:tcPr>
        <w:shd w:val="clear" w:color="auto" w:fill="FCDABE" w:themeFill="accent2" w:themeFillTint="3F"/>
      </w:tcPr>
    </w:tblStylePr>
  </w:style>
  <w:style w:type="table" w:styleId="Gemiddeldearcering2-accent6">
    <w:name w:val="Medium Shading 2 Accent 6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9E2CE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9E2CE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9E2CE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ED7E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ED7E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ED7E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EA76C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EA76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EA76C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3">
    <w:name w:val="Medium Shading 2 Accent 3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B88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B88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B88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36C0A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36C0A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36C0A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AE9DA" w:themeColor="accent6" w:themeTint="BF"/>
        <w:left w:val="single" w:sz="8" w:space="0" w:color="FAE9DA" w:themeColor="accent6" w:themeTint="BF"/>
        <w:bottom w:val="single" w:sz="8" w:space="0" w:color="FAE9DA" w:themeColor="accent6" w:themeTint="BF"/>
        <w:right w:val="single" w:sz="8" w:space="0" w:color="FAE9DA" w:themeColor="accent6" w:themeTint="BF"/>
        <w:insideH w:val="single" w:sz="8" w:space="0" w:color="FAE9DA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AE9DA" w:themeColor="accent6" w:themeTint="BF"/>
          <w:left w:val="single" w:sz="8" w:space="0" w:color="FAE9DA" w:themeColor="accent6" w:themeTint="BF"/>
          <w:bottom w:val="single" w:sz="8" w:space="0" w:color="FAE9DA" w:themeColor="accent6" w:themeTint="BF"/>
          <w:right w:val="single" w:sz="8" w:space="0" w:color="FAE9DA" w:themeColor="accent6" w:themeTint="BF"/>
          <w:insideH w:val="nil"/>
          <w:insideV w:val="nil"/>
        </w:tcBorders>
        <w:shd w:val="clear" w:color="auto" w:fill="F9E2C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E9DA" w:themeColor="accent6" w:themeTint="BF"/>
          <w:left w:val="single" w:sz="8" w:space="0" w:color="FAE9DA" w:themeColor="accent6" w:themeTint="BF"/>
          <w:bottom w:val="single" w:sz="8" w:space="0" w:color="FAE9DA" w:themeColor="accent6" w:themeTint="BF"/>
          <w:right w:val="single" w:sz="8" w:space="0" w:color="FAE9DA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7F2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F7F2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DAE0EC" w:themeColor="accent5" w:themeTint="BF"/>
        <w:left w:val="single" w:sz="8" w:space="0" w:color="DAE0EC" w:themeColor="accent5" w:themeTint="BF"/>
        <w:bottom w:val="single" w:sz="8" w:space="0" w:color="DAE0EC" w:themeColor="accent5" w:themeTint="BF"/>
        <w:right w:val="single" w:sz="8" w:space="0" w:color="DAE0EC" w:themeColor="accent5" w:themeTint="BF"/>
        <w:insideH w:val="single" w:sz="8" w:space="0" w:color="DAE0E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AE0EC" w:themeColor="accent5" w:themeTint="BF"/>
          <w:left w:val="single" w:sz="8" w:space="0" w:color="DAE0EC" w:themeColor="accent5" w:themeTint="BF"/>
          <w:bottom w:val="single" w:sz="8" w:space="0" w:color="DAE0EC" w:themeColor="accent5" w:themeTint="BF"/>
          <w:right w:val="single" w:sz="8" w:space="0" w:color="DAE0EC" w:themeColor="accent5" w:themeTint="BF"/>
          <w:insideH w:val="nil"/>
          <w:insideV w:val="nil"/>
        </w:tcBorders>
        <w:shd w:val="clear" w:color="auto" w:fill="CED7E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AE0EC" w:themeColor="accent5" w:themeTint="BF"/>
          <w:left w:val="single" w:sz="8" w:space="0" w:color="DAE0EC" w:themeColor="accent5" w:themeTint="BF"/>
          <w:bottom w:val="single" w:sz="8" w:space="0" w:color="DAE0EC" w:themeColor="accent5" w:themeTint="BF"/>
          <w:right w:val="single" w:sz="8" w:space="0" w:color="DAE0E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5F8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F5F8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4">
    <w:name w:val="Medium Shading 1 Accent 4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2BC90" w:themeColor="accent4" w:themeTint="BF"/>
        <w:left w:val="single" w:sz="8" w:space="0" w:color="F2BC90" w:themeColor="accent4" w:themeTint="BF"/>
        <w:bottom w:val="single" w:sz="8" w:space="0" w:color="F2BC90" w:themeColor="accent4" w:themeTint="BF"/>
        <w:right w:val="single" w:sz="8" w:space="0" w:color="F2BC90" w:themeColor="accent4" w:themeTint="BF"/>
        <w:insideH w:val="single" w:sz="8" w:space="0" w:color="F2BC9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2BC90" w:themeColor="accent4" w:themeTint="BF"/>
          <w:left w:val="single" w:sz="8" w:space="0" w:color="F2BC90" w:themeColor="accent4" w:themeTint="BF"/>
          <w:bottom w:val="single" w:sz="8" w:space="0" w:color="F2BC90" w:themeColor="accent4" w:themeTint="BF"/>
          <w:right w:val="single" w:sz="8" w:space="0" w:color="F2BC90" w:themeColor="accent4" w:themeTint="BF"/>
          <w:insideH w:val="nil"/>
          <w:insideV w:val="nil"/>
        </w:tcBorders>
        <w:shd w:val="clear" w:color="auto" w:fill="EEA76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2BC90" w:themeColor="accent4" w:themeTint="BF"/>
          <w:left w:val="single" w:sz="8" w:space="0" w:color="F2BC90" w:themeColor="accent4" w:themeTint="BF"/>
          <w:bottom w:val="single" w:sz="8" w:space="0" w:color="F2BC90" w:themeColor="accent4" w:themeTint="BF"/>
          <w:right w:val="single" w:sz="8" w:space="0" w:color="F2BC9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9DA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E9DA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90A5C7" w:themeColor="accent3" w:themeTint="BF"/>
        <w:left w:val="single" w:sz="8" w:space="0" w:color="90A5C7" w:themeColor="accent3" w:themeTint="BF"/>
        <w:bottom w:val="single" w:sz="8" w:space="0" w:color="90A5C7" w:themeColor="accent3" w:themeTint="BF"/>
        <w:right w:val="single" w:sz="8" w:space="0" w:color="90A5C7" w:themeColor="accent3" w:themeTint="BF"/>
        <w:insideH w:val="single" w:sz="8" w:space="0" w:color="90A5C7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0A5C7" w:themeColor="accent3" w:themeTint="BF"/>
          <w:left w:val="single" w:sz="8" w:space="0" w:color="90A5C7" w:themeColor="accent3" w:themeTint="BF"/>
          <w:bottom w:val="single" w:sz="8" w:space="0" w:color="90A5C7" w:themeColor="accent3" w:themeTint="BF"/>
          <w:right w:val="single" w:sz="8" w:space="0" w:color="90A5C7" w:themeColor="accent3" w:themeTint="BF"/>
          <w:insideH w:val="nil"/>
          <w:insideV w:val="nil"/>
        </w:tcBorders>
        <w:shd w:val="clear" w:color="auto" w:fill="6B88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0A5C7" w:themeColor="accent3" w:themeTint="BF"/>
          <w:left w:val="single" w:sz="8" w:space="0" w:color="90A5C7" w:themeColor="accent3" w:themeTint="BF"/>
          <w:bottom w:val="single" w:sz="8" w:space="0" w:color="90A5C7" w:themeColor="accent3" w:themeTint="BF"/>
          <w:right w:val="single" w:sz="8" w:space="0" w:color="90A5C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1EC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AE1EC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2">
    <w:name w:val="Medium Shading 1 Accent 2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68F3B" w:themeColor="accent2" w:themeTint="BF"/>
        <w:left w:val="single" w:sz="8" w:space="0" w:color="F68F3B" w:themeColor="accent2" w:themeTint="BF"/>
        <w:bottom w:val="single" w:sz="8" w:space="0" w:color="F68F3B" w:themeColor="accent2" w:themeTint="BF"/>
        <w:right w:val="single" w:sz="8" w:space="0" w:color="F68F3B" w:themeColor="accent2" w:themeTint="BF"/>
        <w:insideH w:val="single" w:sz="8" w:space="0" w:color="F68F3B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68F3B" w:themeColor="accent2" w:themeTint="BF"/>
          <w:left w:val="single" w:sz="8" w:space="0" w:color="F68F3B" w:themeColor="accent2" w:themeTint="BF"/>
          <w:bottom w:val="single" w:sz="8" w:space="0" w:color="F68F3B" w:themeColor="accent2" w:themeTint="BF"/>
          <w:right w:val="single" w:sz="8" w:space="0" w:color="F68F3B" w:themeColor="accent2" w:themeTint="BF"/>
          <w:insideH w:val="nil"/>
          <w:insideV w:val="nil"/>
        </w:tcBorders>
        <w:shd w:val="clear" w:color="auto" w:fill="E36C0A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8F3B" w:themeColor="accent2" w:themeTint="BF"/>
          <w:left w:val="single" w:sz="8" w:space="0" w:color="F68F3B" w:themeColor="accent2" w:themeTint="BF"/>
          <w:bottom w:val="single" w:sz="8" w:space="0" w:color="F68F3B" w:themeColor="accent2" w:themeTint="BF"/>
          <w:right w:val="single" w:sz="8" w:space="0" w:color="F68F3B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ABE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DABE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raster3-accent6">
    <w:name w:val="Medium Grid 3 Accent 6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F7F2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9E2CE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9E2CE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9E2CE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9E2CE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CF0E6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CF0E6" w:themeFill="accent6" w:themeFillTint="7F"/>
      </w:tcPr>
    </w:tblStylePr>
  </w:style>
  <w:style w:type="table" w:styleId="Gemiddeldraster3-accent5">
    <w:name w:val="Medium Grid 3 Accent 5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2F5F8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ED7E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ED7E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ED7E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ED7E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6EAF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6EAF2" w:themeFill="accent5" w:themeFillTint="7F"/>
      </w:tcPr>
    </w:tblStylePr>
  </w:style>
  <w:style w:type="table" w:styleId="Gemiddeldraster3-accent4">
    <w:name w:val="Medium Grid 3 Accent 4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E9DA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EA76C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EA76C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EA76C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EA76C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D2B5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D2B5" w:themeFill="accent4" w:themeFillTint="7F"/>
      </w:tcPr>
    </w:tblStylePr>
  </w:style>
  <w:style w:type="table" w:styleId="Gemiddeldraster3-accent3">
    <w:name w:val="Medium Grid 3 Accent 3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AE1EC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B88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B88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B88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B88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5C3DA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5C3DA" w:themeFill="accent3" w:themeFillTint="7F"/>
      </w:tcPr>
    </w:tblStylePr>
  </w:style>
  <w:style w:type="table" w:styleId="Gemiddeldraster3-accent2">
    <w:name w:val="Medium Grid 3 Accent 2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DABE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36C0A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36C0A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36C0A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9B47C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9B47C" w:themeFill="accent2" w:themeFillTint="7F"/>
      </w:tcPr>
    </w:tblStylePr>
  </w:style>
  <w:style w:type="table" w:styleId="Gemiddeldraster3-accent1">
    <w:name w:val="Medium Grid 3 Accent 1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8C8F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8398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8398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8398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8398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191F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191F4" w:themeFill="accent1" w:themeFillTint="7F"/>
      </w:tcPr>
    </w:tblStylePr>
  </w:style>
  <w:style w:type="table" w:styleId="Gemiddeldraster2-accent6">
    <w:name w:val="Medium Grid 2 Accent 6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F9E2CE" w:themeColor="accent6"/>
        <w:left w:val="single" w:sz="8" w:space="0" w:color="F9E2CE" w:themeColor="accent6"/>
        <w:bottom w:val="single" w:sz="8" w:space="0" w:color="F9E2CE" w:themeColor="accent6"/>
        <w:right w:val="single" w:sz="8" w:space="0" w:color="F9E2CE" w:themeColor="accent6"/>
        <w:insideH w:val="single" w:sz="8" w:space="0" w:color="F9E2CE" w:themeColor="accent6"/>
        <w:insideV w:val="single" w:sz="8" w:space="0" w:color="F9E2CE" w:themeColor="accent6"/>
      </w:tblBorders>
    </w:tblPr>
    <w:tcPr>
      <w:shd w:val="clear" w:color="auto" w:fill="FDF7F2" w:themeFill="accent6" w:themeFillTint="3F"/>
    </w:tcPr>
    <w:tblStylePr w:type="firstRow">
      <w:rPr>
        <w:b/>
        <w:bCs/>
        <w:color w:val="4A4A49" w:themeColor="text1"/>
      </w:rPr>
      <w:tblPr/>
      <w:tcPr>
        <w:shd w:val="clear" w:color="auto" w:fill="FEFBF9" w:themeFill="accent6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F9F5" w:themeFill="accent6" w:themeFillTint="33"/>
      </w:tcPr>
    </w:tblStylePr>
    <w:tblStylePr w:type="band1Vert">
      <w:tblPr/>
      <w:tcPr>
        <w:shd w:val="clear" w:color="auto" w:fill="FCF0E6" w:themeFill="accent6" w:themeFillTint="7F"/>
      </w:tcPr>
    </w:tblStylePr>
    <w:tblStylePr w:type="band1Horz">
      <w:tblPr/>
      <w:tcPr>
        <w:tcBorders>
          <w:insideH w:val="single" w:sz="6" w:space="0" w:color="F9E2CE" w:themeColor="accent6"/>
          <w:insideV w:val="single" w:sz="6" w:space="0" w:color="F9E2CE" w:themeColor="accent6"/>
        </w:tcBorders>
        <w:shd w:val="clear" w:color="auto" w:fill="FCF0E6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5">
    <w:name w:val="Medium Grid 2 Accent 5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CED7E6" w:themeColor="accent5"/>
        <w:left w:val="single" w:sz="8" w:space="0" w:color="CED7E6" w:themeColor="accent5"/>
        <w:bottom w:val="single" w:sz="8" w:space="0" w:color="CED7E6" w:themeColor="accent5"/>
        <w:right w:val="single" w:sz="8" w:space="0" w:color="CED7E6" w:themeColor="accent5"/>
        <w:insideH w:val="single" w:sz="8" w:space="0" w:color="CED7E6" w:themeColor="accent5"/>
        <w:insideV w:val="single" w:sz="8" w:space="0" w:color="CED7E6" w:themeColor="accent5"/>
      </w:tblBorders>
    </w:tblPr>
    <w:tcPr>
      <w:shd w:val="clear" w:color="auto" w:fill="F2F5F8" w:themeFill="accent5" w:themeFillTint="3F"/>
    </w:tcPr>
    <w:tblStylePr w:type="firstRow">
      <w:rPr>
        <w:b/>
        <w:bCs/>
        <w:color w:val="4A4A49" w:themeColor="text1"/>
      </w:rPr>
      <w:tblPr/>
      <w:tcPr>
        <w:shd w:val="clear" w:color="auto" w:fill="FAFAFC" w:themeFill="accent5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F6FA" w:themeFill="accent5" w:themeFillTint="33"/>
      </w:tcPr>
    </w:tblStylePr>
    <w:tblStylePr w:type="band1Vert">
      <w:tblPr/>
      <w:tcPr>
        <w:shd w:val="clear" w:color="auto" w:fill="E6EAF2" w:themeFill="accent5" w:themeFillTint="7F"/>
      </w:tcPr>
    </w:tblStylePr>
    <w:tblStylePr w:type="band1Horz">
      <w:tblPr/>
      <w:tcPr>
        <w:tcBorders>
          <w:insideH w:val="single" w:sz="6" w:space="0" w:color="CED7E6" w:themeColor="accent5"/>
          <w:insideV w:val="single" w:sz="6" w:space="0" w:color="CED7E6" w:themeColor="accent5"/>
        </w:tcBorders>
        <w:shd w:val="clear" w:color="auto" w:fill="E6EAF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4">
    <w:name w:val="Medium Grid 2 Accent 4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EEA76C" w:themeColor="accent4"/>
        <w:left w:val="single" w:sz="8" w:space="0" w:color="EEA76C" w:themeColor="accent4"/>
        <w:bottom w:val="single" w:sz="8" w:space="0" w:color="EEA76C" w:themeColor="accent4"/>
        <w:right w:val="single" w:sz="8" w:space="0" w:color="EEA76C" w:themeColor="accent4"/>
        <w:insideH w:val="single" w:sz="8" w:space="0" w:color="EEA76C" w:themeColor="accent4"/>
        <w:insideV w:val="single" w:sz="8" w:space="0" w:color="EEA76C" w:themeColor="accent4"/>
      </w:tblBorders>
    </w:tblPr>
    <w:tcPr>
      <w:shd w:val="clear" w:color="auto" w:fill="FAE9DA" w:themeFill="accent4" w:themeFillTint="3F"/>
    </w:tcPr>
    <w:tblStylePr w:type="firstRow">
      <w:rPr>
        <w:b/>
        <w:bCs/>
        <w:color w:val="4A4A49" w:themeColor="text1"/>
      </w:rPr>
      <w:tblPr/>
      <w:tcPr>
        <w:shd w:val="clear" w:color="auto" w:fill="FDF6F0" w:themeFill="accent4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DE1" w:themeFill="accent4" w:themeFillTint="33"/>
      </w:tcPr>
    </w:tblStylePr>
    <w:tblStylePr w:type="band1Vert">
      <w:tblPr/>
      <w:tcPr>
        <w:shd w:val="clear" w:color="auto" w:fill="F6D2B5" w:themeFill="accent4" w:themeFillTint="7F"/>
      </w:tcPr>
    </w:tblStylePr>
    <w:tblStylePr w:type="band1Horz">
      <w:tblPr/>
      <w:tcPr>
        <w:tcBorders>
          <w:insideH w:val="single" w:sz="6" w:space="0" w:color="EEA76C" w:themeColor="accent4"/>
          <w:insideV w:val="single" w:sz="6" w:space="0" w:color="EEA76C" w:themeColor="accent4"/>
        </w:tcBorders>
        <w:shd w:val="clear" w:color="auto" w:fill="F6D2B5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3">
    <w:name w:val="Medium Grid 2 Accent 3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6B88B5" w:themeColor="accent3"/>
        <w:left w:val="single" w:sz="8" w:space="0" w:color="6B88B5" w:themeColor="accent3"/>
        <w:bottom w:val="single" w:sz="8" w:space="0" w:color="6B88B5" w:themeColor="accent3"/>
        <w:right w:val="single" w:sz="8" w:space="0" w:color="6B88B5" w:themeColor="accent3"/>
        <w:insideH w:val="single" w:sz="8" w:space="0" w:color="6B88B5" w:themeColor="accent3"/>
        <w:insideV w:val="single" w:sz="8" w:space="0" w:color="6B88B5" w:themeColor="accent3"/>
      </w:tblBorders>
    </w:tblPr>
    <w:tcPr>
      <w:shd w:val="clear" w:color="auto" w:fill="DAE1EC" w:themeFill="accent3" w:themeFillTint="3F"/>
    </w:tcPr>
    <w:tblStylePr w:type="firstRow">
      <w:rPr>
        <w:b/>
        <w:bCs/>
        <w:color w:val="4A4A49" w:themeColor="text1"/>
      </w:rPr>
      <w:tblPr/>
      <w:tcPr>
        <w:shd w:val="clear" w:color="auto" w:fill="F0F3F7" w:themeFill="accent3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E6F0" w:themeFill="accent3" w:themeFillTint="33"/>
      </w:tcPr>
    </w:tblStylePr>
    <w:tblStylePr w:type="band1Vert">
      <w:tblPr/>
      <w:tcPr>
        <w:shd w:val="clear" w:color="auto" w:fill="B5C3DA" w:themeFill="accent3" w:themeFillTint="7F"/>
      </w:tcPr>
    </w:tblStylePr>
    <w:tblStylePr w:type="band1Horz">
      <w:tblPr/>
      <w:tcPr>
        <w:tcBorders>
          <w:insideH w:val="single" w:sz="6" w:space="0" w:color="6B88B5" w:themeColor="accent3"/>
          <w:insideV w:val="single" w:sz="6" w:space="0" w:color="6B88B5" w:themeColor="accent3"/>
        </w:tcBorders>
        <w:shd w:val="clear" w:color="auto" w:fill="B5C3DA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2">
    <w:name w:val="Medium Grid 2 Accent 2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E36C0A" w:themeColor="accent2"/>
        <w:left w:val="single" w:sz="8" w:space="0" w:color="E36C0A" w:themeColor="accent2"/>
        <w:bottom w:val="single" w:sz="8" w:space="0" w:color="E36C0A" w:themeColor="accent2"/>
        <w:right w:val="single" w:sz="8" w:space="0" w:color="E36C0A" w:themeColor="accent2"/>
        <w:insideH w:val="single" w:sz="8" w:space="0" w:color="E36C0A" w:themeColor="accent2"/>
        <w:insideV w:val="single" w:sz="8" w:space="0" w:color="E36C0A" w:themeColor="accent2"/>
      </w:tblBorders>
    </w:tblPr>
    <w:tcPr>
      <w:shd w:val="clear" w:color="auto" w:fill="FCDABE" w:themeFill="accent2" w:themeFillTint="3F"/>
    </w:tcPr>
    <w:tblStylePr w:type="firstRow">
      <w:rPr>
        <w:b/>
        <w:bCs/>
        <w:color w:val="4A4A49" w:themeColor="text1"/>
      </w:rPr>
      <w:tblPr/>
      <w:tcPr>
        <w:shd w:val="clear" w:color="auto" w:fill="FEF0E5" w:themeFill="accent2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1CA" w:themeFill="accent2" w:themeFillTint="33"/>
      </w:tcPr>
    </w:tblStylePr>
    <w:tblStylePr w:type="band1Vert">
      <w:tblPr/>
      <w:tcPr>
        <w:shd w:val="clear" w:color="auto" w:fill="F9B47C" w:themeFill="accent2" w:themeFillTint="7F"/>
      </w:tcPr>
    </w:tblStylePr>
    <w:tblStylePr w:type="band1Horz">
      <w:tblPr/>
      <w:tcPr>
        <w:tcBorders>
          <w:insideH w:val="single" w:sz="6" w:space="0" w:color="E36C0A" w:themeColor="accent2"/>
          <w:insideV w:val="single" w:sz="6" w:space="0" w:color="E36C0A" w:themeColor="accent2"/>
        </w:tcBorders>
        <w:shd w:val="clear" w:color="auto" w:fill="F9B47C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1">
    <w:name w:val="Medium Grid 2 Accent 1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083984" w:themeColor="accent1"/>
        <w:left w:val="single" w:sz="8" w:space="0" w:color="083984" w:themeColor="accent1"/>
        <w:bottom w:val="single" w:sz="8" w:space="0" w:color="083984" w:themeColor="accent1"/>
        <w:right w:val="single" w:sz="8" w:space="0" w:color="083984" w:themeColor="accent1"/>
        <w:insideH w:val="single" w:sz="8" w:space="0" w:color="083984" w:themeColor="accent1"/>
        <w:insideV w:val="single" w:sz="8" w:space="0" w:color="083984" w:themeColor="accent1"/>
      </w:tblBorders>
    </w:tblPr>
    <w:tcPr>
      <w:shd w:val="clear" w:color="auto" w:fill="A8C8F9" w:themeFill="accent1" w:themeFillTint="3F"/>
    </w:tcPr>
    <w:tblStylePr w:type="firstRow">
      <w:rPr>
        <w:b/>
        <w:bCs/>
        <w:color w:val="4A4A49" w:themeColor="text1"/>
      </w:rPr>
      <w:tblPr/>
      <w:tcPr>
        <w:shd w:val="clear" w:color="auto" w:fill="DCE9FD" w:themeFill="accent1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D2FA" w:themeFill="accent1" w:themeFillTint="33"/>
      </w:tcPr>
    </w:tblStylePr>
    <w:tblStylePr w:type="band1Vert">
      <w:tblPr/>
      <w:tcPr>
        <w:shd w:val="clear" w:color="auto" w:fill="5191F4" w:themeFill="accent1" w:themeFillTint="7F"/>
      </w:tcPr>
    </w:tblStylePr>
    <w:tblStylePr w:type="band1Horz">
      <w:tblPr/>
      <w:tcPr>
        <w:tcBorders>
          <w:insideH w:val="single" w:sz="6" w:space="0" w:color="083984" w:themeColor="accent1"/>
          <w:insideV w:val="single" w:sz="6" w:space="0" w:color="083984" w:themeColor="accent1"/>
        </w:tcBorders>
        <w:shd w:val="clear" w:color="auto" w:fill="5191F4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1-accent6">
    <w:name w:val="Medium Grid 1 Accent 6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AE9DA" w:themeColor="accent6" w:themeTint="BF"/>
        <w:left w:val="single" w:sz="8" w:space="0" w:color="FAE9DA" w:themeColor="accent6" w:themeTint="BF"/>
        <w:bottom w:val="single" w:sz="8" w:space="0" w:color="FAE9DA" w:themeColor="accent6" w:themeTint="BF"/>
        <w:right w:val="single" w:sz="8" w:space="0" w:color="FAE9DA" w:themeColor="accent6" w:themeTint="BF"/>
        <w:insideH w:val="single" w:sz="8" w:space="0" w:color="FAE9DA" w:themeColor="accent6" w:themeTint="BF"/>
        <w:insideV w:val="single" w:sz="8" w:space="0" w:color="FAE9DA" w:themeColor="accent6" w:themeTint="BF"/>
      </w:tblBorders>
    </w:tblPr>
    <w:tcPr>
      <w:shd w:val="clear" w:color="auto" w:fill="FDF7F2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AE9DA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0E6" w:themeFill="accent6" w:themeFillTint="7F"/>
      </w:tcPr>
    </w:tblStylePr>
    <w:tblStylePr w:type="band1Horz">
      <w:tblPr/>
      <w:tcPr>
        <w:shd w:val="clear" w:color="auto" w:fill="FCF0E6" w:themeFill="accent6" w:themeFillTint="7F"/>
      </w:tcPr>
    </w:tblStylePr>
  </w:style>
  <w:style w:type="table" w:styleId="Gemiddeldraster1-accent5">
    <w:name w:val="Medium Grid 1 Accent 5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DAE0EC" w:themeColor="accent5" w:themeTint="BF"/>
        <w:left w:val="single" w:sz="8" w:space="0" w:color="DAE0EC" w:themeColor="accent5" w:themeTint="BF"/>
        <w:bottom w:val="single" w:sz="8" w:space="0" w:color="DAE0EC" w:themeColor="accent5" w:themeTint="BF"/>
        <w:right w:val="single" w:sz="8" w:space="0" w:color="DAE0EC" w:themeColor="accent5" w:themeTint="BF"/>
        <w:insideH w:val="single" w:sz="8" w:space="0" w:color="DAE0EC" w:themeColor="accent5" w:themeTint="BF"/>
        <w:insideV w:val="single" w:sz="8" w:space="0" w:color="DAE0EC" w:themeColor="accent5" w:themeTint="BF"/>
      </w:tblBorders>
    </w:tblPr>
    <w:tcPr>
      <w:shd w:val="clear" w:color="auto" w:fill="F2F5F8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AE0E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AF2" w:themeFill="accent5" w:themeFillTint="7F"/>
      </w:tcPr>
    </w:tblStylePr>
    <w:tblStylePr w:type="band1Horz">
      <w:tblPr/>
      <w:tcPr>
        <w:shd w:val="clear" w:color="auto" w:fill="E6EAF2" w:themeFill="accent5" w:themeFillTint="7F"/>
      </w:tcPr>
    </w:tblStylePr>
  </w:style>
  <w:style w:type="table" w:styleId="Gemiddeldraster1-accent4">
    <w:name w:val="Medium Grid 1 Accent 4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2BC90" w:themeColor="accent4" w:themeTint="BF"/>
        <w:left w:val="single" w:sz="8" w:space="0" w:color="F2BC90" w:themeColor="accent4" w:themeTint="BF"/>
        <w:bottom w:val="single" w:sz="8" w:space="0" w:color="F2BC90" w:themeColor="accent4" w:themeTint="BF"/>
        <w:right w:val="single" w:sz="8" w:space="0" w:color="F2BC90" w:themeColor="accent4" w:themeTint="BF"/>
        <w:insideH w:val="single" w:sz="8" w:space="0" w:color="F2BC90" w:themeColor="accent4" w:themeTint="BF"/>
        <w:insideV w:val="single" w:sz="8" w:space="0" w:color="F2BC90" w:themeColor="accent4" w:themeTint="BF"/>
      </w:tblBorders>
    </w:tblPr>
    <w:tcPr>
      <w:shd w:val="clear" w:color="auto" w:fill="FAE9DA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2BC9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2B5" w:themeFill="accent4" w:themeFillTint="7F"/>
      </w:tcPr>
    </w:tblStylePr>
    <w:tblStylePr w:type="band1Horz">
      <w:tblPr/>
      <w:tcPr>
        <w:shd w:val="clear" w:color="auto" w:fill="F6D2B5" w:themeFill="accent4" w:themeFillTint="7F"/>
      </w:tcPr>
    </w:tblStylePr>
  </w:style>
  <w:style w:type="table" w:styleId="Gemiddeldraster1-accent3">
    <w:name w:val="Medium Grid 1 Accent 3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90A5C7" w:themeColor="accent3" w:themeTint="BF"/>
        <w:left w:val="single" w:sz="8" w:space="0" w:color="90A5C7" w:themeColor="accent3" w:themeTint="BF"/>
        <w:bottom w:val="single" w:sz="8" w:space="0" w:color="90A5C7" w:themeColor="accent3" w:themeTint="BF"/>
        <w:right w:val="single" w:sz="8" w:space="0" w:color="90A5C7" w:themeColor="accent3" w:themeTint="BF"/>
        <w:insideH w:val="single" w:sz="8" w:space="0" w:color="90A5C7" w:themeColor="accent3" w:themeTint="BF"/>
        <w:insideV w:val="single" w:sz="8" w:space="0" w:color="90A5C7" w:themeColor="accent3" w:themeTint="BF"/>
      </w:tblBorders>
    </w:tblPr>
    <w:tcPr>
      <w:shd w:val="clear" w:color="auto" w:fill="DAE1EC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0A5C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C3DA" w:themeFill="accent3" w:themeFillTint="7F"/>
      </w:tcPr>
    </w:tblStylePr>
    <w:tblStylePr w:type="band1Horz">
      <w:tblPr/>
      <w:tcPr>
        <w:shd w:val="clear" w:color="auto" w:fill="B5C3DA" w:themeFill="accent3" w:themeFillTint="7F"/>
      </w:tcPr>
    </w:tblStylePr>
  </w:style>
  <w:style w:type="table" w:styleId="Gemiddeldraster1-accent2">
    <w:name w:val="Medium Grid 1 Accent 2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68F3B" w:themeColor="accent2" w:themeTint="BF"/>
        <w:left w:val="single" w:sz="8" w:space="0" w:color="F68F3B" w:themeColor="accent2" w:themeTint="BF"/>
        <w:bottom w:val="single" w:sz="8" w:space="0" w:color="F68F3B" w:themeColor="accent2" w:themeTint="BF"/>
        <w:right w:val="single" w:sz="8" w:space="0" w:color="F68F3B" w:themeColor="accent2" w:themeTint="BF"/>
        <w:insideH w:val="single" w:sz="8" w:space="0" w:color="F68F3B" w:themeColor="accent2" w:themeTint="BF"/>
        <w:insideV w:val="single" w:sz="8" w:space="0" w:color="F68F3B" w:themeColor="accent2" w:themeTint="BF"/>
      </w:tblBorders>
    </w:tblPr>
    <w:tcPr>
      <w:shd w:val="clear" w:color="auto" w:fill="FCDABE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68F3B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47C" w:themeFill="accent2" w:themeFillTint="7F"/>
      </w:tcPr>
    </w:tblStylePr>
    <w:tblStylePr w:type="band1Horz">
      <w:tblPr/>
      <w:tcPr>
        <w:shd w:val="clear" w:color="auto" w:fill="F9B47C" w:themeFill="accent2" w:themeFillTint="7F"/>
      </w:tcPr>
    </w:tblStylePr>
  </w:style>
  <w:style w:type="table" w:styleId="Gemiddeldraster1-accent1">
    <w:name w:val="Medium Grid 1 Accent 1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0D5EDB" w:themeColor="accent1" w:themeTint="BF"/>
        <w:left w:val="single" w:sz="8" w:space="0" w:color="0D5EDB" w:themeColor="accent1" w:themeTint="BF"/>
        <w:bottom w:val="single" w:sz="8" w:space="0" w:color="0D5EDB" w:themeColor="accent1" w:themeTint="BF"/>
        <w:right w:val="single" w:sz="8" w:space="0" w:color="0D5EDB" w:themeColor="accent1" w:themeTint="BF"/>
        <w:insideH w:val="single" w:sz="8" w:space="0" w:color="0D5EDB" w:themeColor="accent1" w:themeTint="BF"/>
        <w:insideV w:val="single" w:sz="8" w:space="0" w:color="0D5EDB" w:themeColor="accent1" w:themeTint="BF"/>
      </w:tblBorders>
    </w:tblPr>
    <w:tcPr>
      <w:shd w:val="clear" w:color="auto" w:fill="A8C8F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5EDB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191F4" w:themeFill="accent1" w:themeFillTint="7F"/>
      </w:tcPr>
    </w:tblStylePr>
    <w:tblStylePr w:type="band1Horz">
      <w:tblPr/>
      <w:tcPr>
        <w:shd w:val="clear" w:color="auto" w:fill="5191F4" w:themeFill="accent1" w:themeFillTint="7F"/>
      </w:tcPr>
    </w:tblStylePr>
  </w:style>
  <w:style w:type="table" w:styleId="Donkerelijst-accent6">
    <w:name w:val="Dark List Accent 6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9E2CE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C96A18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CA56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CA56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A56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A568" w:themeFill="accent6" w:themeFillShade="BF"/>
      </w:tcPr>
    </w:tblStylePr>
  </w:style>
  <w:style w:type="table" w:styleId="Donkerelijst-accent5">
    <w:name w:val="Dark List Accent 5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ED7E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9638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59BC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59BC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9BC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9BC1" w:themeFill="accent5" w:themeFillShade="BF"/>
      </w:tcPr>
    </w:tblStylePr>
  </w:style>
  <w:style w:type="table" w:styleId="Donkerelijst-accent4">
    <w:name w:val="Dark List Accent 4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EA76C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A4F12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5771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5771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771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771E" w:themeFill="accent4" w:themeFillShade="BF"/>
      </w:tcPr>
    </w:tblStylePr>
  </w:style>
  <w:style w:type="table" w:styleId="Donkerelijst-accent3">
    <w:name w:val="Dark List Accent 3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B88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F425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8638F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8638F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8638F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8638F" w:themeFill="accent3" w:themeFillShade="BF"/>
      </w:tcPr>
    </w:tblStylePr>
  </w:style>
  <w:style w:type="table" w:styleId="Donkerelijst-accent2">
    <w:name w:val="Dark List Accent 2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36C0A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03505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9500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9500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9500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95007" w:themeFill="accent2" w:themeFillShade="BF"/>
      </w:tcPr>
    </w:tblStylePr>
  </w:style>
  <w:style w:type="table" w:styleId="Donkerelijst-accent1">
    <w:name w:val="Dark List Accent 1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8398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41C4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62A62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62A62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62A62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62A62" w:themeFill="accent1" w:themeFillShade="BF"/>
      </w:tcPr>
    </w:tblStylePr>
  </w:style>
  <w:style w:type="paragraph" w:styleId="Bibliografie">
    <w:name w:val="Bibliography"/>
    <w:basedOn w:val="ZsysbasisNibud"/>
    <w:next w:val="BasistekstNibud"/>
    <w:uiPriority w:val="98"/>
    <w:semiHidden/>
    <w:rsid w:val="00E07762"/>
  </w:style>
  <w:style w:type="paragraph" w:styleId="Citaat">
    <w:name w:val="Quote"/>
    <w:basedOn w:val="ZsysbasisNibud"/>
    <w:next w:val="BasistekstNibud"/>
    <w:link w:val="CitaatChar"/>
    <w:uiPriority w:val="98"/>
    <w:semiHidden/>
    <w:rsid w:val="00E07762"/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semiHidden/>
    <w:rsid w:val="00F33259"/>
    <w:rPr>
      <w:rFonts w:ascii="Maiandra GD" w:hAnsi="Maiandra GD" w:cs="Maiandra GD"/>
      <w:i/>
      <w:iCs/>
      <w:color w:val="4A4A49" w:themeColor="text1"/>
      <w:sz w:val="18"/>
      <w:szCs w:val="18"/>
    </w:rPr>
  </w:style>
  <w:style w:type="paragraph" w:styleId="Duidelijkcitaat">
    <w:name w:val="Intense Quote"/>
    <w:basedOn w:val="ZsysbasisNibud"/>
    <w:next w:val="BasistekstNibud"/>
    <w:link w:val="DuidelijkcitaatChar"/>
    <w:uiPriority w:val="98"/>
    <w:semiHidden/>
    <w:rsid w:val="00F33259"/>
    <w:pPr>
      <w:spacing w:before="200" w:after="280"/>
      <w:ind w:left="936" w:right="936"/>
    </w:pPr>
    <w:rPr>
      <w:b/>
      <w:bCs/>
      <w:i/>
      <w:iCs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sid w:val="00F33259"/>
    <w:rPr>
      <w:rFonts w:ascii="Maiandra GD" w:hAnsi="Maiandra GD" w:cs="Maiandra GD"/>
      <w:b/>
      <w:bCs/>
      <w:i/>
      <w:iCs/>
      <w:sz w:val="18"/>
      <w:szCs w:val="18"/>
    </w:rPr>
  </w:style>
  <w:style w:type="character" w:styleId="Eindnootmarkering">
    <w:name w:val="endnote reference"/>
    <w:aliases w:val="Eindnootmarkering Nibud"/>
    <w:basedOn w:val="Standaardalinea-lettertype"/>
    <w:uiPriority w:val="4"/>
    <w:rsid w:val="00E07762"/>
    <w:rPr>
      <w:vertAlign w:val="superscript"/>
    </w:rPr>
  </w:style>
  <w:style w:type="paragraph" w:styleId="Geenafstand">
    <w:name w:val="No Spacing"/>
    <w:basedOn w:val="ZsysbasisNibud"/>
    <w:next w:val="BasistekstNibud"/>
    <w:uiPriority w:val="98"/>
    <w:semiHidden/>
    <w:rsid w:val="00D27D0E"/>
  </w:style>
  <w:style w:type="character" w:styleId="HTMLCode">
    <w:name w:val="HTML Code"/>
    <w:basedOn w:val="Standaardalinea-lettertype"/>
    <w:uiPriority w:val="98"/>
    <w:semiHidden/>
    <w:rsid w:val="00E07762"/>
    <w:rPr>
      <w:rFonts w:ascii="Consolas" w:hAnsi="Consolas"/>
      <w:sz w:val="20"/>
      <w:szCs w:val="20"/>
    </w:rPr>
  </w:style>
  <w:style w:type="character" w:styleId="HTMLDefinition">
    <w:name w:val="HTML Definition"/>
    <w:basedOn w:val="Standaardalinea-lettertype"/>
    <w:uiPriority w:val="98"/>
    <w:semiHidden/>
    <w:rsid w:val="00E07762"/>
    <w:rPr>
      <w:i/>
      <w:iCs/>
    </w:rPr>
  </w:style>
  <w:style w:type="character" w:styleId="HTMLVariable">
    <w:name w:val="HTML Variable"/>
    <w:basedOn w:val="Standaardalinea-lettertype"/>
    <w:uiPriority w:val="98"/>
    <w:semiHidden/>
    <w:rsid w:val="00E07762"/>
    <w:rPr>
      <w:i/>
      <w:iCs/>
    </w:rPr>
  </w:style>
  <w:style w:type="character" w:styleId="HTML-acroniem">
    <w:name w:val="HTML Acronym"/>
    <w:basedOn w:val="Standaardalinea-lettertype"/>
    <w:uiPriority w:val="98"/>
    <w:semiHidden/>
    <w:rsid w:val="00E07762"/>
  </w:style>
  <w:style w:type="character" w:styleId="HTML-citaat">
    <w:name w:val="HTML Cite"/>
    <w:basedOn w:val="Standaardalinea-lettertype"/>
    <w:uiPriority w:val="98"/>
    <w:semiHidden/>
    <w:rsid w:val="00E07762"/>
    <w:rPr>
      <w:i/>
      <w:iCs/>
    </w:rPr>
  </w:style>
  <w:style w:type="character" w:styleId="HTML-schrijfmachine">
    <w:name w:val="HTML Typewriter"/>
    <w:basedOn w:val="Standaardalinea-lettertype"/>
    <w:uiPriority w:val="98"/>
    <w:semiHidden/>
    <w:rsid w:val="00E07762"/>
    <w:rPr>
      <w:rFonts w:ascii="Consolas" w:hAnsi="Consolas"/>
      <w:sz w:val="20"/>
      <w:szCs w:val="20"/>
    </w:rPr>
  </w:style>
  <w:style w:type="character" w:styleId="HTML-toetsenbord">
    <w:name w:val="HTML Keyboard"/>
    <w:basedOn w:val="Standaardalinea-lettertype"/>
    <w:uiPriority w:val="98"/>
    <w:semiHidden/>
    <w:rsid w:val="00E07762"/>
    <w:rPr>
      <w:rFonts w:ascii="Consolas" w:hAnsi="Consolas"/>
      <w:sz w:val="20"/>
      <w:szCs w:val="20"/>
    </w:rPr>
  </w:style>
  <w:style w:type="character" w:styleId="HTML-voorbeeld">
    <w:name w:val="HTML Sample"/>
    <w:basedOn w:val="Standaardalinea-lettertype"/>
    <w:uiPriority w:val="98"/>
    <w:semiHidden/>
    <w:rsid w:val="00E07762"/>
    <w:rPr>
      <w:rFonts w:ascii="Consolas" w:hAnsi="Consolas"/>
      <w:sz w:val="24"/>
      <w:szCs w:val="24"/>
    </w:rPr>
  </w:style>
  <w:style w:type="paragraph" w:styleId="Kopvaninhoudsopgave">
    <w:name w:val="TOC Heading"/>
    <w:basedOn w:val="ZsysbasisNibud"/>
    <w:next w:val="BasistekstNibud"/>
    <w:uiPriority w:val="98"/>
    <w:semiHidden/>
    <w:unhideWhenUsed/>
    <w:rsid w:val="00FC3FA5"/>
    <w:pPr>
      <w:keepLines/>
      <w:spacing w:before="480"/>
    </w:pPr>
    <w:rPr>
      <w:rFonts w:eastAsiaTheme="majorEastAsia" w:cstheme="majorBidi"/>
      <w:sz w:val="28"/>
      <w:szCs w:val="28"/>
    </w:rPr>
  </w:style>
  <w:style w:type="paragraph" w:styleId="Lijstalinea">
    <w:name w:val="List Paragraph"/>
    <w:basedOn w:val="ZsysbasisNibud"/>
    <w:next w:val="BasistekstNibud"/>
    <w:uiPriority w:val="98"/>
    <w:semiHidden/>
    <w:rsid w:val="00E7078D"/>
    <w:pPr>
      <w:ind w:left="720"/>
    </w:pPr>
  </w:style>
  <w:style w:type="character" w:styleId="Nadruk">
    <w:name w:val="Emphasis"/>
    <w:basedOn w:val="Standaardalinea-lettertype"/>
    <w:uiPriority w:val="98"/>
    <w:semiHidden/>
    <w:rsid w:val="00E07762"/>
    <w:rPr>
      <w:i/>
      <w:iCs/>
    </w:rPr>
  </w:style>
  <w:style w:type="character" w:styleId="Regelnummer">
    <w:name w:val="line number"/>
    <w:basedOn w:val="Standaardalinea-lettertype"/>
    <w:uiPriority w:val="98"/>
    <w:semiHidden/>
    <w:rsid w:val="00E07762"/>
  </w:style>
  <w:style w:type="numbering" w:customStyle="1" w:styleId="KopnummeringNibud">
    <w:name w:val="Kopnummering Nibud"/>
    <w:uiPriority w:val="4"/>
    <w:semiHidden/>
    <w:rsid w:val="00866B64"/>
    <w:pPr>
      <w:numPr>
        <w:numId w:val="9"/>
      </w:numPr>
    </w:pPr>
  </w:style>
  <w:style w:type="paragraph" w:customStyle="1" w:styleId="ZsyseenpuntNibud">
    <w:name w:val="Zsyseenpunt Nibud"/>
    <w:basedOn w:val="ZsysbasisNibud"/>
    <w:uiPriority w:val="4"/>
    <w:semiHidden/>
    <w:rsid w:val="00CF62AF"/>
    <w:pPr>
      <w:spacing w:line="20" w:lineRule="exact"/>
    </w:pPr>
    <w:rPr>
      <w:sz w:val="2"/>
    </w:rPr>
  </w:style>
  <w:style w:type="paragraph" w:customStyle="1" w:styleId="ZsysbasisdocumentgegevensNibud">
    <w:name w:val="Zsysbasisdocumentgegevens Nibud"/>
    <w:basedOn w:val="ZsysbasisNibud"/>
    <w:next w:val="BasistekstNibud"/>
    <w:link w:val="ZsysbasisdocumentgegevensNibudChar"/>
    <w:uiPriority w:val="4"/>
    <w:semiHidden/>
    <w:rsid w:val="009F2CC2"/>
    <w:pPr>
      <w:spacing w:line="260" w:lineRule="exact"/>
    </w:pPr>
    <w:rPr>
      <w:noProof/>
    </w:rPr>
  </w:style>
  <w:style w:type="paragraph" w:customStyle="1" w:styleId="DocumentgegevenskopjeNibud">
    <w:name w:val="Documentgegevens kopje Nibud"/>
    <w:basedOn w:val="ZsysbasisdocumentgegevensNibud"/>
    <w:uiPriority w:val="4"/>
    <w:rsid w:val="00756C31"/>
  </w:style>
  <w:style w:type="paragraph" w:customStyle="1" w:styleId="DocumentgegevensNibud">
    <w:name w:val="Documentgegevens Nibud"/>
    <w:basedOn w:val="ZsysbasisdocumentgegevensNibud"/>
    <w:uiPriority w:val="4"/>
    <w:rsid w:val="00756C31"/>
  </w:style>
  <w:style w:type="paragraph" w:customStyle="1" w:styleId="DocumentgegevensdatumNibud">
    <w:name w:val="Documentgegevens datum Nibud"/>
    <w:basedOn w:val="ZsysbasisdocumentgegevensNibud"/>
    <w:uiPriority w:val="4"/>
    <w:rsid w:val="00756C31"/>
  </w:style>
  <w:style w:type="paragraph" w:customStyle="1" w:styleId="DocumentgegevensonderwerpNibud">
    <w:name w:val="Documentgegevens onderwerp Nibud"/>
    <w:basedOn w:val="ZsysbasisdocumentgegevensNibud"/>
    <w:uiPriority w:val="4"/>
    <w:rsid w:val="00C87372"/>
    <w:rPr>
      <w:noProof w:val="0"/>
    </w:rPr>
  </w:style>
  <w:style w:type="paragraph" w:customStyle="1" w:styleId="DocumentgegevenskenmerkNibud">
    <w:name w:val="Documentgegevens kenmerk Nibud"/>
    <w:basedOn w:val="ZsysbasisdocumentgegevensNibud"/>
    <w:uiPriority w:val="4"/>
    <w:rsid w:val="00756C31"/>
  </w:style>
  <w:style w:type="paragraph" w:customStyle="1" w:styleId="PaginanummeronevenNibud">
    <w:name w:val="Paginanummer oneven Nibud"/>
    <w:basedOn w:val="ZsysbasisdocumentgegevensNibud"/>
    <w:link w:val="PaginanummeronevenNibudChar"/>
    <w:uiPriority w:val="4"/>
    <w:rsid w:val="007A1D8A"/>
    <w:rPr>
      <w:color w:val="083984" w:themeColor="accent1"/>
      <w:sz w:val="16"/>
    </w:rPr>
  </w:style>
  <w:style w:type="paragraph" w:customStyle="1" w:styleId="AfzendergegevensNibud">
    <w:name w:val="Afzendergegevens Nibud"/>
    <w:basedOn w:val="ZsysbasisdocumentgegevensNibud"/>
    <w:uiPriority w:val="4"/>
    <w:rsid w:val="00135E7B"/>
  </w:style>
  <w:style w:type="paragraph" w:customStyle="1" w:styleId="AfzendergegevenskopjeNibud">
    <w:name w:val="Afzendergegevens kopje Nibud"/>
    <w:basedOn w:val="ZsysbasisdocumentgegevensNibud"/>
    <w:uiPriority w:val="4"/>
    <w:rsid w:val="00135E7B"/>
  </w:style>
  <w:style w:type="numbering" w:customStyle="1" w:styleId="OpsommingtekenNibud">
    <w:name w:val="Opsomming teken Nibud"/>
    <w:uiPriority w:val="4"/>
    <w:semiHidden/>
    <w:rsid w:val="00647A67"/>
    <w:pPr>
      <w:numPr>
        <w:numId w:val="10"/>
      </w:numPr>
    </w:pPr>
  </w:style>
  <w:style w:type="paragraph" w:customStyle="1" w:styleId="AlineavoorafbeeldingNibud">
    <w:name w:val="Alinea voor afbeelding Nibud"/>
    <w:basedOn w:val="ZsysbasisNibud"/>
    <w:next w:val="BasistekstNibud"/>
    <w:uiPriority w:val="4"/>
    <w:qFormat/>
    <w:rsid w:val="00BB239A"/>
  </w:style>
  <w:style w:type="paragraph" w:customStyle="1" w:styleId="TitelNibud">
    <w:name w:val="Titel Nibud"/>
    <w:basedOn w:val="ZsysbasisNibud"/>
    <w:next w:val="BasistekstNibud"/>
    <w:uiPriority w:val="4"/>
    <w:qFormat/>
    <w:rsid w:val="00C97517"/>
    <w:pPr>
      <w:keepLines/>
      <w:spacing w:after="320" w:line="1060" w:lineRule="atLeast"/>
    </w:pPr>
    <w:rPr>
      <w:color w:val="083984" w:themeColor="accent1"/>
      <w:sz w:val="86"/>
    </w:rPr>
  </w:style>
  <w:style w:type="paragraph" w:customStyle="1" w:styleId="SubtitelNibud">
    <w:name w:val="Subtitel Nibud"/>
    <w:basedOn w:val="ZsysbasisNibud"/>
    <w:next w:val="BasistekstNibud"/>
    <w:uiPriority w:val="4"/>
    <w:qFormat/>
    <w:rsid w:val="00C97517"/>
    <w:pPr>
      <w:keepLines/>
      <w:spacing w:line="480" w:lineRule="atLeast"/>
    </w:pPr>
    <w:rPr>
      <w:color w:val="083984" w:themeColor="accent1"/>
      <w:sz w:val="40"/>
    </w:rPr>
  </w:style>
  <w:style w:type="numbering" w:customStyle="1" w:styleId="BijlagenummeringNibud">
    <w:name w:val="Bijlagenummering Nibud"/>
    <w:uiPriority w:val="4"/>
    <w:semiHidden/>
    <w:rsid w:val="00C14171"/>
    <w:pPr>
      <w:numPr>
        <w:numId w:val="11"/>
      </w:numPr>
    </w:pPr>
  </w:style>
  <w:style w:type="paragraph" w:customStyle="1" w:styleId="Bijlagekop1Nibud">
    <w:name w:val="Bijlage kop 1 Nibud"/>
    <w:basedOn w:val="ZsysbasisNibud"/>
    <w:next w:val="BasistekstNibud"/>
    <w:uiPriority w:val="4"/>
    <w:qFormat/>
    <w:rsid w:val="00EB678E"/>
    <w:pPr>
      <w:keepNext/>
      <w:keepLines/>
      <w:pageBreakBefore/>
      <w:numPr>
        <w:numId w:val="34"/>
      </w:numPr>
      <w:spacing w:after="300" w:line="340" w:lineRule="atLeast"/>
      <w:outlineLvl w:val="0"/>
    </w:pPr>
    <w:rPr>
      <w:bCs/>
      <w:color w:val="083984" w:themeColor="accent1"/>
      <w:sz w:val="28"/>
      <w:szCs w:val="32"/>
    </w:rPr>
  </w:style>
  <w:style w:type="paragraph" w:customStyle="1" w:styleId="Bijlagekop2Nibud">
    <w:name w:val="Bijlage kop 2 Nibud"/>
    <w:basedOn w:val="ZsysbasisNibud"/>
    <w:next w:val="BasistekstNibud"/>
    <w:uiPriority w:val="4"/>
    <w:qFormat/>
    <w:rsid w:val="00EB678E"/>
    <w:pPr>
      <w:keepNext/>
      <w:keepLines/>
      <w:numPr>
        <w:ilvl w:val="1"/>
        <w:numId w:val="34"/>
      </w:numPr>
      <w:spacing w:before="260"/>
      <w:ind w:left="567" w:hanging="567"/>
      <w:outlineLvl w:val="1"/>
    </w:pPr>
    <w:rPr>
      <w:bCs/>
      <w:iCs/>
      <w:color w:val="083984" w:themeColor="accent1"/>
      <w:szCs w:val="28"/>
    </w:rPr>
  </w:style>
  <w:style w:type="paragraph" w:styleId="Onderwerpvanopmerking">
    <w:name w:val="annotation subject"/>
    <w:basedOn w:val="ZsysbasisNibud"/>
    <w:next w:val="BasistekstNibud"/>
    <w:link w:val="OnderwerpvanopmerkingChar"/>
    <w:uiPriority w:val="98"/>
    <w:semiHidden/>
    <w:rsid w:val="00E7078D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rsid w:val="00E7078D"/>
    <w:rPr>
      <w:rFonts w:ascii="Verdana" w:hAnsi="Verdana" w:cs="Maiandra GD"/>
      <w:b/>
      <w:bCs/>
      <w:color w:val="4A4A49" w:themeColor="text1"/>
      <w:sz w:val="18"/>
      <w:szCs w:val="18"/>
    </w:rPr>
  </w:style>
  <w:style w:type="character" w:customStyle="1" w:styleId="Plattetekst2Char">
    <w:name w:val="Platte tekst 2 Char"/>
    <w:basedOn w:val="Standaardalinea-lettertype"/>
    <w:link w:val="Plattetekst2"/>
    <w:rsid w:val="00E7078D"/>
    <w:rPr>
      <w:rFonts w:ascii="Maiandra GD" w:hAnsi="Maiandra GD" w:cs="Maiandra GD"/>
      <w:sz w:val="18"/>
      <w:szCs w:val="18"/>
    </w:rPr>
  </w:style>
  <w:style w:type="character" w:customStyle="1" w:styleId="PlattetekstChar">
    <w:name w:val="Platte tekst Char"/>
    <w:basedOn w:val="ZsysbasisNibudChar"/>
    <w:link w:val="Plattetekst"/>
    <w:semiHidden/>
    <w:rsid w:val="00E7078D"/>
    <w:rPr>
      <w:rFonts w:ascii="Verdana" w:hAnsi="Verdana" w:cs="Maiandra GD"/>
      <w:color w:val="4A4A49" w:themeColor="text1"/>
      <w:sz w:val="18"/>
      <w:szCs w:val="18"/>
    </w:rPr>
  </w:style>
  <w:style w:type="character" w:customStyle="1" w:styleId="Platteteksteersteinspringing2Char">
    <w:name w:val="Platte tekst eerste inspringing 2 Char"/>
    <w:basedOn w:val="PlattetekstinspringenChar"/>
    <w:link w:val="Platteteksteersteinspringing2"/>
    <w:rsid w:val="00E7078D"/>
    <w:rPr>
      <w:rFonts w:ascii="Maiandra GD" w:hAnsi="Maiandra GD" w:cs="Maiandra GD"/>
      <w:sz w:val="18"/>
      <w:szCs w:val="18"/>
    </w:rPr>
  </w:style>
  <w:style w:type="paragraph" w:styleId="Plattetekstinspringen2">
    <w:name w:val="Body Text Indent 2"/>
    <w:basedOn w:val="ZsysbasisNibud"/>
    <w:next w:val="BasistekstNibud"/>
    <w:link w:val="Plattetekstinspringen2Char"/>
    <w:uiPriority w:val="98"/>
    <w:semiHidden/>
    <w:rsid w:val="00E7078D"/>
    <w:pPr>
      <w:ind w:left="284"/>
    </w:pPr>
  </w:style>
  <w:style w:type="character" w:customStyle="1" w:styleId="Plattetekstinspringen2Char">
    <w:name w:val="Platte tekst inspringen 2 Char"/>
    <w:basedOn w:val="Standaardalinea-lettertype"/>
    <w:link w:val="Plattetekstinspringen2"/>
    <w:rsid w:val="00E7078D"/>
    <w:rPr>
      <w:rFonts w:ascii="Maiandra GD" w:hAnsi="Maiandra GD" w:cs="Maiandra GD"/>
      <w:sz w:val="18"/>
      <w:szCs w:val="18"/>
    </w:rPr>
  </w:style>
  <w:style w:type="paragraph" w:styleId="Plattetekstinspringen3">
    <w:name w:val="Body Text Indent 3"/>
    <w:basedOn w:val="ZsysbasisNibud"/>
    <w:next w:val="BasistekstNibud"/>
    <w:link w:val="Plattetekstinspringen3Char"/>
    <w:uiPriority w:val="98"/>
    <w:semiHidden/>
    <w:rsid w:val="00E7078D"/>
    <w:pPr>
      <w:ind w:left="284"/>
    </w:pPr>
    <w:rPr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rsid w:val="00E7078D"/>
    <w:rPr>
      <w:rFonts w:ascii="Maiandra GD" w:hAnsi="Maiandra GD" w:cs="Maiandra GD"/>
      <w:sz w:val="18"/>
      <w:szCs w:val="16"/>
    </w:rPr>
  </w:style>
  <w:style w:type="paragraph" w:styleId="Lijstmetafbeeldingen">
    <w:name w:val="table of figures"/>
    <w:basedOn w:val="Standaard"/>
    <w:next w:val="Standaard"/>
    <w:uiPriority w:val="98"/>
    <w:semiHidden/>
    <w:rsid w:val="00DD2A9E"/>
  </w:style>
  <w:style w:type="table" w:customStyle="1" w:styleId="TabelzonderopmaakNibud">
    <w:name w:val="Tabel zonder opmaak Nibud"/>
    <w:basedOn w:val="Standaardtabel"/>
    <w:uiPriority w:val="99"/>
    <w:qFormat/>
    <w:rsid w:val="00D16E87"/>
    <w:pPr>
      <w:spacing w:line="240" w:lineRule="auto"/>
    </w:pPr>
    <w:tblPr>
      <w:tblCellMar>
        <w:left w:w="0" w:type="dxa"/>
        <w:right w:w="0" w:type="dxa"/>
      </w:tblCellMar>
    </w:tblPr>
  </w:style>
  <w:style w:type="paragraph" w:customStyle="1" w:styleId="ZsysbasistocNibud">
    <w:name w:val="Zsysbasistoc Nibud"/>
    <w:basedOn w:val="ZsysbasisNibud"/>
    <w:next w:val="BasistekstNibud"/>
    <w:uiPriority w:val="4"/>
    <w:semiHidden/>
    <w:rsid w:val="00DE4991"/>
    <w:pPr>
      <w:ind w:left="709" w:right="567" w:hanging="709"/>
    </w:pPr>
  </w:style>
  <w:style w:type="numbering" w:customStyle="1" w:styleId="AgendapuntlijstNibud">
    <w:name w:val="Agendapunt (lijst) Nibud"/>
    <w:uiPriority w:val="4"/>
    <w:semiHidden/>
    <w:rsid w:val="001C6232"/>
    <w:pPr>
      <w:numPr>
        <w:numId w:val="22"/>
      </w:numPr>
    </w:pPr>
  </w:style>
  <w:style w:type="paragraph" w:customStyle="1" w:styleId="AgendapuntNibud">
    <w:name w:val="Agendapunt Nibud"/>
    <w:basedOn w:val="ZsysbasisNibud"/>
    <w:uiPriority w:val="4"/>
    <w:rsid w:val="001C6232"/>
    <w:pPr>
      <w:numPr>
        <w:numId w:val="23"/>
      </w:numPr>
    </w:pPr>
  </w:style>
  <w:style w:type="paragraph" w:customStyle="1" w:styleId="ZsysbasistabeltekstNibud">
    <w:name w:val="Zsysbasistabeltekst Nibud"/>
    <w:basedOn w:val="ZsysbasisNibud"/>
    <w:next w:val="TabeltekstNibud"/>
    <w:uiPriority w:val="4"/>
    <w:semiHidden/>
    <w:rsid w:val="007702E8"/>
  </w:style>
  <w:style w:type="paragraph" w:customStyle="1" w:styleId="TabeltekstNibud">
    <w:name w:val="Tabeltekst Nibud"/>
    <w:basedOn w:val="ZsysbasistabeltekstNibud"/>
    <w:uiPriority w:val="4"/>
    <w:rsid w:val="00312D26"/>
  </w:style>
  <w:style w:type="paragraph" w:customStyle="1" w:styleId="TabelkopjeNibud">
    <w:name w:val="Tabelkopje Nibud"/>
    <w:basedOn w:val="ZsysbasistabeltekstNibud"/>
    <w:uiPriority w:val="4"/>
    <w:rsid w:val="00F96F4C"/>
    <w:rPr>
      <w:color w:val="FFFFFF"/>
    </w:rPr>
  </w:style>
  <w:style w:type="paragraph" w:customStyle="1" w:styleId="Zsysframepag11Nibud">
    <w:name w:val="Zsysframepag1_1 Nibud"/>
    <w:next w:val="BasistekstNibud"/>
    <w:uiPriority w:val="4"/>
    <w:semiHidden/>
    <w:rsid w:val="00727B68"/>
    <w:pPr>
      <w:framePr w:w="11907" w:h="2029" w:wrap="around" w:vAnchor="page" w:hAnchor="page" w:x="1" w:y="14797"/>
    </w:pPr>
    <w:rPr>
      <w:rFonts w:ascii="Verdana" w:hAnsi="Verdana" w:cs="Maiandra GD"/>
      <w:color w:val="4A4A49" w:themeColor="text1"/>
      <w:sz w:val="18"/>
      <w:szCs w:val="18"/>
    </w:rPr>
  </w:style>
  <w:style w:type="paragraph" w:customStyle="1" w:styleId="AuteurNibud">
    <w:name w:val="Auteur Nibud"/>
    <w:basedOn w:val="ZsysbasisNibud"/>
    <w:uiPriority w:val="4"/>
    <w:rsid w:val="00C97517"/>
    <w:pPr>
      <w:spacing w:line="480" w:lineRule="atLeast"/>
    </w:pPr>
    <w:rPr>
      <w:i/>
      <w:color w:val="083984" w:themeColor="accent1"/>
      <w:sz w:val="40"/>
    </w:rPr>
  </w:style>
  <w:style w:type="character" w:customStyle="1" w:styleId="AccentoranjeNibud">
    <w:name w:val="Accent oranje Nibud"/>
    <w:basedOn w:val="Standaardalinea-lettertype"/>
    <w:uiPriority w:val="4"/>
    <w:rsid w:val="00C97517"/>
    <w:rPr>
      <w:color w:val="E36C0A" w:themeColor="accent2"/>
    </w:rPr>
  </w:style>
  <w:style w:type="paragraph" w:customStyle="1" w:styleId="QuoteNibud">
    <w:name w:val="Quote Nibud"/>
    <w:basedOn w:val="ZsysbasisNibud"/>
    <w:next w:val="BasistekstNibud"/>
    <w:uiPriority w:val="4"/>
    <w:rsid w:val="00F96F4C"/>
    <w:pPr>
      <w:spacing w:before="240" w:after="520" w:line="320" w:lineRule="atLeast"/>
      <w:jc w:val="center"/>
    </w:pPr>
    <w:rPr>
      <w:i/>
      <w:color w:val="083984" w:themeColor="accent1"/>
      <w:sz w:val="22"/>
    </w:rPr>
  </w:style>
  <w:style w:type="paragraph" w:customStyle="1" w:styleId="TitelfiguurNibud">
    <w:name w:val="Titel figuur Nibud"/>
    <w:basedOn w:val="ZsysbasisNibud"/>
    <w:next w:val="BasistekstNibud"/>
    <w:uiPriority w:val="4"/>
    <w:rsid w:val="00F96F4C"/>
    <w:pPr>
      <w:numPr>
        <w:numId w:val="37"/>
      </w:numPr>
    </w:pPr>
    <w:rPr>
      <w:color w:val="083984" w:themeColor="accent1"/>
    </w:rPr>
  </w:style>
  <w:style w:type="paragraph" w:customStyle="1" w:styleId="TiteltabelNibud">
    <w:name w:val="Titel tabel Nibud"/>
    <w:basedOn w:val="ZsysbasisNibud"/>
    <w:next w:val="BasistekstNibud"/>
    <w:link w:val="TiteltabelNibudChar"/>
    <w:uiPriority w:val="4"/>
    <w:rsid w:val="00F4470F"/>
    <w:pPr>
      <w:keepNext/>
      <w:numPr>
        <w:numId w:val="39"/>
      </w:numPr>
    </w:pPr>
    <w:rPr>
      <w:sz w:val="16"/>
    </w:rPr>
  </w:style>
  <w:style w:type="numbering" w:customStyle="1" w:styleId="LijstFiguurtitelNibud">
    <w:name w:val="Lijst Figuurtitel Nibud"/>
    <w:uiPriority w:val="4"/>
    <w:semiHidden/>
    <w:rsid w:val="00F96F4C"/>
    <w:pPr>
      <w:numPr>
        <w:numId w:val="31"/>
      </w:numPr>
    </w:pPr>
  </w:style>
  <w:style w:type="numbering" w:customStyle="1" w:styleId="LijsttabeltitelNibud">
    <w:name w:val="Lijst tabeltitel Nibud"/>
    <w:uiPriority w:val="4"/>
    <w:semiHidden/>
    <w:rsid w:val="00072AAA"/>
    <w:pPr>
      <w:numPr>
        <w:numId w:val="32"/>
      </w:numPr>
    </w:pPr>
  </w:style>
  <w:style w:type="paragraph" w:customStyle="1" w:styleId="VoettekstevenNibud">
    <w:name w:val="Voettekst even Nibud"/>
    <w:basedOn w:val="ZsysbasisdocumentgegevensNibud"/>
    <w:next w:val="VoettekstonevenNibud"/>
    <w:link w:val="VoettekstevenNibudChar"/>
    <w:uiPriority w:val="4"/>
    <w:rsid w:val="007A1D8A"/>
    <w:rPr>
      <w:color w:val="083984" w:themeColor="accent1"/>
      <w:sz w:val="16"/>
    </w:rPr>
  </w:style>
  <w:style w:type="character" w:customStyle="1" w:styleId="ZsysbasisdocumentgegevensNibudChar">
    <w:name w:val="Zsysbasisdocumentgegevens Nibud Char"/>
    <w:basedOn w:val="ZsysbasisNibudChar"/>
    <w:link w:val="ZsysbasisdocumentgegevensNibud"/>
    <w:semiHidden/>
    <w:rsid w:val="009F2CC2"/>
    <w:rPr>
      <w:rFonts w:ascii="Verdana" w:hAnsi="Verdana" w:cs="Maiandra GD"/>
      <w:noProof/>
      <w:color w:val="4A4A49" w:themeColor="text1"/>
      <w:sz w:val="18"/>
      <w:szCs w:val="18"/>
    </w:rPr>
  </w:style>
  <w:style w:type="character" w:customStyle="1" w:styleId="VoettekstonevenNibudChar">
    <w:name w:val="Voettekst oneven Nibud Char"/>
    <w:basedOn w:val="ZsysbasisdocumentgegevensNibudChar"/>
    <w:link w:val="VoettekstonevenNibud"/>
    <w:rsid w:val="007A1D8A"/>
    <w:rPr>
      <w:rFonts w:ascii="Verdana" w:hAnsi="Verdana" w:cs="Maiandra GD"/>
      <w:noProof/>
      <w:color w:val="083984" w:themeColor="accent1"/>
      <w:sz w:val="16"/>
      <w:szCs w:val="18"/>
    </w:rPr>
  </w:style>
  <w:style w:type="character" w:customStyle="1" w:styleId="VoettekstevenNibudChar">
    <w:name w:val="Voettekst even Nibud Char"/>
    <w:basedOn w:val="VoettekstonevenNibudChar"/>
    <w:link w:val="VoettekstevenNibud"/>
    <w:rsid w:val="007A1D8A"/>
    <w:rPr>
      <w:rFonts w:ascii="Verdana" w:hAnsi="Verdana" w:cs="Maiandra GD"/>
      <w:noProof/>
      <w:color w:val="083984" w:themeColor="accent1"/>
      <w:sz w:val="16"/>
      <w:szCs w:val="18"/>
    </w:rPr>
  </w:style>
  <w:style w:type="paragraph" w:customStyle="1" w:styleId="TitelbinnenbladNibud">
    <w:name w:val="Titel binnenblad Nibud"/>
    <w:basedOn w:val="ZsysbasisNibud"/>
    <w:next w:val="BasistekstNibud"/>
    <w:uiPriority w:val="4"/>
    <w:rsid w:val="00484EAA"/>
    <w:pPr>
      <w:spacing w:line="340" w:lineRule="atLeast"/>
    </w:pPr>
    <w:rPr>
      <w:color w:val="083984" w:themeColor="accent1"/>
      <w:sz w:val="28"/>
    </w:rPr>
  </w:style>
  <w:style w:type="paragraph" w:customStyle="1" w:styleId="SubtitelbinnenbladNibud">
    <w:name w:val="Subtitel binnenblad Nibud"/>
    <w:basedOn w:val="ZsysbasisNibud"/>
    <w:next w:val="BasistekstNibud"/>
    <w:uiPriority w:val="4"/>
    <w:rsid w:val="00484EAA"/>
    <w:pPr>
      <w:spacing w:line="300" w:lineRule="atLeast"/>
    </w:pPr>
    <w:rPr>
      <w:color w:val="E36C0A" w:themeColor="accent2"/>
      <w:sz w:val="24"/>
    </w:rPr>
  </w:style>
  <w:style w:type="paragraph" w:customStyle="1" w:styleId="AuteursbinnenbladNibud">
    <w:name w:val="Auteurs binnenblad Nibud"/>
    <w:basedOn w:val="ZsysbasisNibud"/>
    <w:uiPriority w:val="4"/>
    <w:rsid w:val="00484EAA"/>
    <w:pPr>
      <w:spacing w:line="280" w:lineRule="atLeast"/>
    </w:pPr>
    <w:rPr>
      <w:i/>
      <w:color w:val="083984" w:themeColor="accent1"/>
    </w:rPr>
  </w:style>
  <w:style w:type="paragraph" w:customStyle="1" w:styleId="ColofonNibud">
    <w:name w:val="Colofon Nibud"/>
    <w:basedOn w:val="ZsysbasisNibud"/>
    <w:uiPriority w:val="4"/>
    <w:rsid w:val="00862AD1"/>
    <w:pPr>
      <w:spacing w:line="260" w:lineRule="exact"/>
    </w:pPr>
    <w:rPr>
      <w:color w:val="083984" w:themeColor="accent1"/>
    </w:rPr>
  </w:style>
  <w:style w:type="paragraph" w:customStyle="1" w:styleId="KopinhoudsopgaveNibud">
    <w:name w:val="Kop inhoudsopgave Nibud"/>
    <w:basedOn w:val="ZsysbasisNibud"/>
    <w:next w:val="BasistekstNibud"/>
    <w:uiPriority w:val="4"/>
    <w:rsid w:val="00E93CC8"/>
    <w:pPr>
      <w:spacing w:after="200" w:line="340" w:lineRule="atLeast"/>
    </w:pPr>
    <w:rPr>
      <w:color w:val="083984" w:themeColor="accent1"/>
      <w:sz w:val="28"/>
    </w:rPr>
  </w:style>
  <w:style w:type="paragraph" w:customStyle="1" w:styleId="PaginanummerevenNibud">
    <w:name w:val="Paginanummer even Nibud"/>
    <w:basedOn w:val="ZsysbasisdocumentgegevensNibud"/>
    <w:next w:val="PaginanummeronevenNibud"/>
    <w:link w:val="PaginanummerevenNibudChar"/>
    <w:uiPriority w:val="4"/>
    <w:rsid w:val="007A1D8A"/>
    <w:pPr>
      <w:jc w:val="right"/>
    </w:pPr>
    <w:rPr>
      <w:color w:val="083984" w:themeColor="accent1"/>
      <w:sz w:val="16"/>
    </w:rPr>
  </w:style>
  <w:style w:type="character" w:customStyle="1" w:styleId="PaginanummeronevenNibudChar">
    <w:name w:val="Paginanummer oneven Nibud Char"/>
    <w:basedOn w:val="ZsysbasisdocumentgegevensNibudChar"/>
    <w:link w:val="PaginanummeronevenNibud"/>
    <w:rsid w:val="007A1D8A"/>
    <w:rPr>
      <w:rFonts w:ascii="Verdana" w:hAnsi="Verdana" w:cs="Maiandra GD"/>
      <w:noProof/>
      <w:color w:val="083984" w:themeColor="accent1"/>
      <w:sz w:val="16"/>
      <w:szCs w:val="18"/>
    </w:rPr>
  </w:style>
  <w:style w:type="character" w:customStyle="1" w:styleId="PaginanummerevenNibudChar">
    <w:name w:val="Paginanummer even Nibud Char"/>
    <w:basedOn w:val="PaginanummeronevenNibudChar"/>
    <w:link w:val="PaginanummerevenNibud"/>
    <w:rsid w:val="007A1D8A"/>
    <w:rPr>
      <w:rFonts w:ascii="Verdana" w:hAnsi="Verdana" w:cs="Maiandra GD"/>
      <w:noProof/>
      <w:color w:val="083984" w:themeColor="accent1"/>
      <w:sz w:val="16"/>
      <w:szCs w:val="18"/>
    </w:rPr>
  </w:style>
  <w:style w:type="paragraph" w:customStyle="1" w:styleId="TussenkopNibud">
    <w:name w:val="Tussenkop Nibud"/>
    <w:basedOn w:val="ZsysbasisNibud"/>
    <w:next w:val="BasistekstNibud"/>
    <w:uiPriority w:val="4"/>
    <w:rsid w:val="009A7B87"/>
    <w:pPr>
      <w:keepNext/>
      <w:spacing w:before="260"/>
    </w:pPr>
    <w:rPr>
      <w:color w:val="083984" w:themeColor="accent1"/>
    </w:rPr>
  </w:style>
  <w:style w:type="table" w:customStyle="1" w:styleId="TabelstijloranjeNibud">
    <w:name w:val="Tabelstijl oranje Nibud"/>
    <w:basedOn w:val="Standaardtabel"/>
    <w:uiPriority w:val="99"/>
    <w:rsid w:val="005E6C9A"/>
    <w:pPr>
      <w:spacing w:line="240" w:lineRule="auto"/>
    </w:pPr>
    <w:tblPr>
      <w:tblStyleRowBandSize w:val="1"/>
      <w:tblCellMar>
        <w:top w:w="11" w:type="dxa"/>
        <w:left w:w="0" w:type="dxa"/>
        <w:bottom w:w="11" w:type="dxa"/>
        <w:right w:w="28" w:type="dxa"/>
      </w:tblCellMar>
    </w:tblPr>
    <w:tblStylePr w:type="firstRow">
      <w:tblPr/>
      <w:tcPr>
        <w:shd w:val="clear" w:color="auto" w:fill="E36C0A" w:themeFill="accent2"/>
      </w:tcPr>
    </w:tblStylePr>
    <w:tblStylePr w:type="band1Horz">
      <w:tblPr/>
      <w:tcPr>
        <w:shd w:val="clear" w:color="auto" w:fill="F5C49E"/>
      </w:tcPr>
    </w:tblStylePr>
    <w:tblStylePr w:type="band2Horz">
      <w:tblPr/>
      <w:tcPr>
        <w:shd w:val="clear" w:color="auto" w:fill="FAE3CF"/>
      </w:tcPr>
    </w:tblStylePr>
  </w:style>
  <w:style w:type="table" w:customStyle="1" w:styleId="TabelstijlblauwNibud">
    <w:name w:val="Tabelstijl blauw Nibud"/>
    <w:basedOn w:val="Standaardtabel"/>
    <w:uiPriority w:val="99"/>
    <w:rsid w:val="005E6C9A"/>
    <w:pPr>
      <w:spacing w:line="240" w:lineRule="auto"/>
    </w:pPr>
    <w:tblPr>
      <w:tblStyleRowBandSize w:val="1"/>
      <w:tblCellMar>
        <w:left w:w="0" w:type="dxa"/>
        <w:right w:w="28" w:type="dxa"/>
      </w:tblCellMar>
    </w:tblPr>
    <w:tblStylePr w:type="firstRow">
      <w:tblPr/>
      <w:tcPr>
        <w:shd w:val="clear" w:color="auto" w:fill="083885"/>
      </w:tcPr>
    </w:tblStylePr>
    <w:tblStylePr w:type="band1Horz">
      <w:tblPr/>
      <w:tcPr>
        <w:shd w:val="clear" w:color="auto" w:fill="9CB0CF"/>
      </w:tcPr>
    </w:tblStylePr>
    <w:tblStylePr w:type="band2Horz">
      <w:tblPr/>
      <w:tcPr>
        <w:shd w:val="clear" w:color="auto" w:fill="CFD6E6"/>
      </w:tcPr>
    </w:tblStylePr>
  </w:style>
  <w:style w:type="paragraph" w:customStyle="1" w:styleId="TabeltekstblauwNibud">
    <w:name w:val="Tabeltekst blauw Nibud"/>
    <w:basedOn w:val="ZsysbasisNibud"/>
    <w:uiPriority w:val="4"/>
    <w:rsid w:val="003349CA"/>
    <w:rPr>
      <w:color w:val="083984" w:themeColor="accent1"/>
    </w:rPr>
  </w:style>
  <w:style w:type="character" w:customStyle="1" w:styleId="TiteltabelNibudChar">
    <w:name w:val="Titel tabel Nibud Char"/>
    <w:basedOn w:val="ZsysbasisNibudChar"/>
    <w:link w:val="TiteltabelNibud"/>
    <w:rsid w:val="00F4470F"/>
    <w:rPr>
      <w:rFonts w:ascii="Verdana" w:hAnsi="Verdana" w:cs="Maiandra GD"/>
      <w:color w:val="4A4A49" w:themeColor="text1"/>
      <w:sz w:val="16"/>
      <w:szCs w:val="18"/>
    </w:rPr>
  </w:style>
  <w:style w:type="paragraph" w:customStyle="1" w:styleId="TiteltabelvariantNibud">
    <w:name w:val="Titel tabel variant Nibud"/>
    <w:basedOn w:val="ZsysbasisNibud"/>
    <w:next w:val="BasistekstNibud"/>
    <w:link w:val="TiteltabelvariantNibudChar"/>
    <w:uiPriority w:val="4"/>
    <w:rsid w:val="00EB7B6C"/>
    <w:pPr>
      <w:keepNext/>
    </w:pPr>
    <w:rPr>
      <w:color w:val="083984" w:themeColor="accent1"/>
      <w:sz w:val="16"/>
    </w:rPr>
  </w:style>
  <w:style w:type="character" w:customStyle="1" w:styleId="TiteltabelvariantNibudChar">
    <w:name w:val="Titel tabel variant Nibud Char"/>
    <w:basedOn w:val="TiteltabelNibudChar"/>
    <w:link w:val="TiteltabelvariantNibud"/>
    <w:rsid w:val="00EB7B6C"/>
    <w:rPr>
      <w:rFonts w:ascii="Verdana" w:hAnsi="Verdana" w:cs="Maiandra GD"/>
      <w:color w:val="083984" w:themeColor="accent1"/>
      <w:sz w:val="16"/>
      <w:szCs w:val="18"/>
    </w:rPr>
  </w:style>
  <w:style w:type="paragraph" w:customStyle="1" w:styleId="CopyrightNibud">
    <w:name w:val="Copyright Nibud"/>
    <w:basedOn w:val="ZsysbasisdocumentgegevensNibud"/>
    <w:uiPriority w:val="4"/>
    <w:rsid w:val="008F5C16"/>
    <w:rPr>
      <w:color w:val="083984" w:themeColor="accent1"/>
      <w:sz w:val="16"/>
    </w:rPr>
  </w:style>
  <w:style w:type="paragraph" w:customStyle="1" w:styleId="PaginanummerNibud">
    <w:name w:val="Paginanummer Nibud"/>
    <w:basedOn w:val="ZsysbasisdocumentgegevensNibud"/>
    <w:link w:val="PaginanummerNibudChar"/>
    <w:uiPriority w:val="4"/>
    <w:rsid w:val="00974DE0"/>
    <w:rPr>
      <w:color w:val="083984" w:themeColor="accent1"/>
      <w:sz w:val="16"/>
    </w:rPr>
  </w:style>
  <w:style w:type="character" w:customStyle="1" w:styleId="PaginanummerNibudChar">
    <w:name w:val="Paginanummer Nibud Char"/>
    <w:basedOn w:val="ZsysbasisdocumentgegevensNibudChar"/>
    <w:link w:val="PaginanummerNibud"/>
    <w:rsid w:val="00974DE0"/>
    <w:rPr>
      <w:rFonts w:ascii="Verdana" w:hAnsi="Verdana" w:cs="Maiandra GD"/>
      <w:noProof/>
      <w:color w:val="083984" w:themeColor="accent1"/>
      <w:sz w:val="16"/>
      <w:szCs w:val="18"/>
    </w:rPr>
  </w:style>
  <w:style w:type="paragraph" w:customStyle="1" w:styleId="VoettekstNibud">
    <w:name w:val="Voettekst Nibud"/>
    <w:basedOn w:val="ZsysbasisdocumentgegevensNibud"/>
    <w:link w:val="VoettekstNibudChar"/>
    <w:uiPriority w:val="4"/>
    <w:rsid w:val="00983BB6"/>
    <w:pPr>
      <w:jc w:val="right"/>
    </w:pPr>
    <w:rPr>
      <w:color w:val="083984" w:themeColor="accent1"/>
      <w:sz w:val="16"/>
    </w:rPr>
  </w:style>
  <w:style w:type="character" w:customStyle="1" w:styleId="VoettekstNibudChar">
    <w:name w:val="Voettekst Nibud Char"/>
    <w:basedOn w:val="ZsysbasisdocumentgegevensNibudChar"/>
    <w:link w:val="VoettekstNibud"/>
    <w:rsid w:val="00983BB6"/>
    <w:rPr>
      <w:rFonts w:ascii="Verdana" w:hAnsi="Verdana" w:cs="Maiandra GD"/>
      <w:noProof/>
      <w:color w:val="083984" w:themeColor="accent1"/>
      <w:sz w:val="16"/>
      <w:szCs w:val="18"/>
    </w:rPr>
  </w:style>
  <w:style w:type="paragraph" w:customStyle="1" w:styleId="DatumtitelbladNibud">
    <w:name w:val="Datum titelblad Nibud"/>
    <w:basedOn w:val="ZsysbasisNibud"/>
    <w:next w:val="BasistekstNibud"/>
    <w:link w:val="DatumtitelbladNibudChar"/>
    <w:uiPriority w:val="4"/>
    <w:rsid w:val="00CB5C0C"/>
    <w:pPr>
      <w:spacing w:line="260" w:lineRule="exact"/>
    </w:pPr>
    <w:rPr>
      <w:color w:val="083984" w:themeColor="accent1"/>
    </w:rPr>
  </w:style>
  <w:style w:type="character" w:customStyle="1" w:styleId="BasistekstNibudChar">
    <w:name w:val="Basistekst Nibud Char"/>
    <w:basedOn w:val="ZsysbasisNibudChar"/>
    <w:link w:val="BasistekstNibud"/>
    <w:rsid w:val="00CB5C0C"/>
    <w:rPr>
      <w:rFonts w:ascii="Verdana" w:hAnsi="Verdana" w:cs="Maiandra GD"/>
      <w:color w:val="4A4A49" w:themeColor="text1"/>
      <w:sz w:val="18"/>
      <w:szCs w:val="18"/>
    </w:rPr>
  </w:style>
  <w:style w:type="character" w:customStyle="1" w:styleId="DatumtitelbladNibudChar">
    <w:name w:val="Datum titelblad Nibud Char"/>
    <w:basedOn w:val="BasistekstNibudChar"/>
    <w:link w:val="DatumtitelbladNibud"/>
    <w:rsid w:val="00CB5C0C"/>
    <w:rPr>
      <w:rFonts w:ascii="Verdana" w:hAnsi="Verdana" w:cs="Maiandra GD"/>
      <w:color w:val="083984" w:themeColor="accent1"/>
      <w:sz w:val="18"/>
      <w:szCs w:val="18"/>
    </w:rPr>
  </w:style>
  <w:style w:type="character" w:customStyle="1" w:styleId="Vermelding1">
    <w:name w:val="Vermelding1"/>
    <w:basedOn w:val="Standaardalinea-lettertype"/>
    <w:uiPriority w:val="98"/>
    <w:semiHidden/>
    <w:unhideWhenUsed/>
    <w:rsid w:val="00AC0A0B"/>
    <w:rPr>
      <w:color w:val="2B579A"/>
      <w:shd w:val="clear" w:color="auto" w:fill="E1DFDD"/>
    </w:rPr>
  </w:style>
  <w:style w:type="character" w:customStyle="1" w:styleId="Slimmehyperlink1">
    <w:name w:val="Slimme hyperlink1"/>
    <w:basedOn w:val="Standaardalinea-lettertype"/>
    <w:uiPriority w:val="98"/>
    <w:semiHidden/>
    <w:unhideWhenUsed/>
    <w:rsid w:val="00AC0A0B"/>
    <w:rPr>
      <w:u w:val="dotted"/>
    </w:rPr>
  </w:style>
  <w:style w:type="character" w:customStyle="1" w:styleId="Onopgelostemelding1">
    <w:name w:val="Onopgeloste melding1"/>
    <w:basedOn w:val="Standaardalinea-lettertype"/>
    <w:uiPriority w:val="98"/>
    <w:semiHidden/>
    <w:unhideWhenUsed/>
    <w:rsid w:val="00AC0A0B"/>
    <w:rPr>
      <w:color w:val="605E5C"/>
      <w:shd w:val="clear" w:color="auto" w:fill="E1DFDD"/>
    </w:rPr>
  </w:style>
  <w:style w:type="character" w:customStyle="1" w:styleId="Hashtag1">
    <w:name w:val="Hashtag1"/>
    <w:basedOn w:val="Standaardalinea-lettertype"/>
    <w:uiPriority w:val="98"/>
    <w:semiHidden/>
    <w:unhideWhenUsed/>
    <w:rsid w:val="00AC0A0B"/>
    <w:rPr>
      <w:color w:val="2B579A"/>
      <w:shd w:val="clear" w:color="auto" w:fill="E1DFDD"/>
    </w:rPr>
  </w:style>
  <w:style w:type="table" w:styleId="Donkerelijst">
    <w:name w:val="Dark List"/>
    <w:basedOn w:val="Standaardtabel"/>
    <w:uiPriority w:val="70"/>
    <w:semiHidden/>
    <w:unhideWhenUsed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A4A49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2424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73736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73736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3736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3736" w:themeFill="text1" w:themeFillShade="BF"/>
      </w:tcPr>
    </w:tblStylePr>
  </w:style>
  <w:style w:type="table" w:styleId="Gemiddeldraster1">
    <w:name w:val="Medium Grid 1"/>
    <w:basedOn w:val="Standaardtabel"/>
    <w:uiPriority w:val="67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777776" w:themeColor="text1" w:themeTint="BF"/>
        <w:left w:val="single" w:sz="8" w:space="0" w:color="777776" w:themeColor="text1" w:themeTint="BF"/>
        <w:bottom w:val="single" w:sz="8" w:space="0" w:color="777776" w:themeColor="text1" w:themeTint="BF"/>
        <w:right w:val="single" w:sz="8" w:space="0" w:color="777776" w:themeColor="text1" w:themeTint="BF"/>
        <w:insideH w:val="single" w:sz="8" w:space="0" w:color="777776" w:themeColor="text1" w:themeTint="BF"/>
        <w:insideV w:val="single" w:sz="8" w:space="0" w:color="777776" w:themeColor="text1" w:themeTint="BF"/>
      </w:tblBorders>
    </w:tblPr>
    <w:tcPr>
      <w:shd w:val="clear" w:color="auto" w:fill="D2D2D1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77776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A5A3" w:themeFill="text1" w:themeFillTint="7F"/>
      </w:tcPr>
    </w:tblStylePr>
    <w:tblStylePr w:type="band1Horz">
      <w:tblPr/>
      <w:tcPr>
        <w:shd w:val="clear" w:color="auto" w:fill="A5A5A3" w:themeFill="text1" w:themeFillTint="7F"/>
      </w:tcPr>
    </w:tblStylePr>
  </w:style>
  <w:style w:type="table" w:styleId="Gemiddeldraster2">
    <w:name w:val="Medium Grid 2"/>
    <w:basedOn w:val="Standaardtabel"/>
    <w:uiPriority w:val="68"/>
    <w:semiHidden/>
    <w:unhideWhenUsed/>
    <w:rsid w:val="0072336A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4A4A49" w:themeColor="text1"/>
        <w:left w:val="single" w:sz="8" w:space="0" w:color="4A4A49" w:themeColor="text1"/>
        <w:bottom w:val="single" w:sz="8" w:space="0" w:color="4A4A49" w:themeColor="text1"/>
        <w:right w:val="single" w:sz="8" w:space="0" w:color="4A4A49" w:themeColor="text1"/>
        <w:insideH w:val="single" w:sz="8" w:space="0" w:color="4A4A49" w:themeColor="text1"/>
        <w:insideV w:val="single" w:sz="8" w:space="0" w:color="4A4A49" w:themeColor="text1"/>
      </w:tblBorders>
    </w:tblPr>
    <w:tcPr>
      <w:shd w:val="clear" w:color="auto" w:fill="D2D2D1" w:themeFill="text1" w:themeFillTint="3F"/>
    </w:tcPr>
    <w:tblStylePr w:type="firstRow">
      <w:rPr>
        <w:b/>
        <w:bCs/>
        <w:color w:val="4A4A49" w:themeColor="text1"/>
      </w:rPr>
      <w:tblPr/>
      <w:tcPr>
        <w:shd w:val="clear" w:color="auto" w:fill="EDEDED" w:themeFill="text1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A" w:themeFill="text1" w:themeFillTint="33"/>
      </w:tcPr>
    </w:tblStylePr>
    <w:tblStylePr w:type="band1Vert">
      <w:tblPr/>
      <w:tcPr>
        <w:shd w:val="clear" w:color="auto" w:fill="A5A5A3" w:themeFill="text1" w:themeFillTint="7F"/>
      </w:tcPr>
    </w:tblStylePr>
    <w:tblStylePr w:type="band1Horz">
      <w:tblPr/>
      <w:tcPr>
        <w:tcBorders>
          <w:insideH w:val="single" w:sz="6" w:space="0" w:color="4A4A49" w:themeColor="text1"/>
          <w:insideV w:val="single" w:sz="6" w:space="0" w:color="4A4A49" w:themeColor="text1"/>
        </w:tcBorders>
        <w:shd w:val="clear" w:color="auto" w:fill="A5A5A3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3">
    <w:name w:val="Medium Grid 3"/>
    <w:basedOn w:val="Standaardtabel"/>
    <w:uiPriority w:val="69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D2D1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A4A49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A4A49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A4A49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A4A49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A5A3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A5A3" w:themeFill="text1" w:themeFillTint="7F"/>
      </w:tcPr>
    </w:tblStylePr>
  </w:style>
  <w:style w:type="table" w:styleId="Gemiddeldearcering1">
    <w:name w:val="Medium Shading 1"/>
    <w:basedOn w:val="Standaardtabel"/>
    <w:uiPriority w:val="63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777776" w:themeColor="text1" w:themeTint="BF"/>
        <w:left w:val="single" w:sz="8" w:space="0" w:color="777776" w:themeColor="text1" w:themeTint="BF"/>
        <w:bottom w:val="single" w:sz="8" w:space="0" w:color="777776" w:themeColor="text1" w:themeTint="BF"/>
        <w:right w:val="single" w:sz="8" w:space="0" w:color="777776" w:themeColor="text1" w:themeTint="BF"/>
        <w:insideH w:val="single" w:sz="8" w:space="0" w:color="777776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77776" w:themeColor="text1" w:themeTint="BF"/>
          <w:left w:val="single" w:sz="8" w:space="0" w:color="777776" w:themeColor="text1" w:themeTint="BF"/>
          <w:bottom w:val="single" w:sz="8" w:space="0" w:color="777776" w:themeColor="text1" w:themeTint="BF"/>
          <w:right w:val="single" w:sz="8" w:space="0" w:color="777776" w:themeColor="text1" w:themeTint="BF"/>
          <w:insideH w:val="nil"/>
          <w:insideV w:val="nil"/>
        </w:tcBorders>
        <w:shd w:val="clear" w:color="auto" w:fill="4A4A49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77776" w:themeColor="text1" w:themeTint="BF"/>
          <w:left w:val="single" w:sz="8" w:space="0" w:color="777776" w:themeColor="text1" w:themeTint="BF"/>
          <w:bottom w:val="single" w:sz="8" w:space="0" w:color="777776" w:themeColor="text1" w:themeTint="BF"/>
          <w:right w:val="single" w:sz="8" w:space="0" w:color="777776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1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D2D1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1">
    <w:name w:val="Medium Shading 1 Accent 1"/>
    <w:basedOn w:val="Standaardtabel"/>
    <w:uiPriority w:val="63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0D5EDB" w:themeColor="accent1" w:themeTint="BF"/>
        <w:left w:val="single" w:sz="8" w:space="0" w:color="0D5EDB" w:themeColor="accent1" w:themeTint="BF"/>
        <w:bottom w:val="single" w:sz="8" w:space="0" w:color="0D5EDB" w:themeColor="accent1" w:themeTint="BF"/>
        <w:right w:val="single" w:sz="8" w:space="0" w:color="0D5EDB" w:themeColor="accent1" w:themeTint="BF"/>
        <w:insideH w:val="single" w:sz="8" w:space="0" w:color="0D5ED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D5EDB" w:themeColor="accent1" w:themeTint="BF"/>
          <w:left w:val="single" w:sz="8" w:space="0" w:color="0D5EDB" w:themeColor="accent1" w:themeTint="BF"/>
          <w:bottom w:val="single" w:sz="8" w:space="0" w:color="0D5EDB" w:themeColor="accent1" w:themeTint="BF"/>
          <w:right w:val="single" w:sz="8" w:space="0" w:color="0D5EDB" w:themeColor="accent1" w:themeTint="BF"/>
          <w:insideH w:val="nil"/>
          <w:insideV w:val="nil"/>
        </w:tcBorders>
        <w:shd w:val="clear" w:color="auto" w:fill="08398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5EDB" w:themeColor="accent1" w:themeTint="BF"/>
          <w:left w:val="single" w:sz="8" w:space="0" w:color="0D5EDB" w:themeColor="accent1" w:themeTint="BF"/>
          <w:bottom w:val="single" w:sz="8" w:space="0" w:color="0D5EDB" w:themeColor="accent1" w:themeTint="BF"/>
          <w:right w:val="single" w:sz="8" w:space="0" w:color="0D5ED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8C8F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8C8F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2">
    <w:name w:val="Medium Shading 2"/>
    <w:basedOn w:val="Standaardtabel"/>
    <w:uiPriority w:val="64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A4A49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A4A49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1">
    <w:name w:val="Medium Shading 2 Accent 1"/>
    <w:basedOn w:val="Standaardtabel"/>
    <w:uiPriority w:val="64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8398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8398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8398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lijst1">
    <w:name w:val="Medium List 1"/>
    <w:basedOn w:val="Standaardtabel"/>
    <w:uiPriority w:val="65"/>
    <w:semiHidden/>
    <w:unhideWhenUsed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4A4A49" w:themeColor="text1"/>
        <w:bottom w:val="single" w:sz="8" w:space="0" w:color="4A4A49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A4A49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A4A49" w:themeColor="text1"/>
          <w:bottom w:val="single" w:sz="8" w:space="0" w:color="4A4A49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A4A49" w:themeColor="text1"/>
          <w:bottom w:val="single" w:sz="8" w:space="0" w:color="4A4A49" w:themeColor="text1"/>
        </w:tcBorders>
      </w:tcPr>
    </w:tblStylePr>
    <w:tblStylePr w:type="band1Vert">
      <w:tblPr/>
      <w:tcPr>
        <w:shd w:val="clear" w:color="auto" w:fill="D2D2D1" w:themeFill="text1" w:themeFillTint="3F"/>
      </w:tcPr>
    </w:tblStylePr>
    <w:tblStylePr w:type="band1Horz">
      <w:tblPr/>
      <w:tcPr>
        <w:shd w:val="clear" w:color="auto" w:fill="D2D2D1" w:themeFill="text1" w:themeFillTint="3F"/>
      </w:tcPr>
    </w:tblStylePr>
  </w:style>
  <w:style w:type="table" w:styleId="Gemiddeldelijst1-accent1">
    <w:name w:val="Medium List 1 Accent 1"/>
    <w:basedOn w:val="Standaardtabel"/>
    <w:uiPriority w:val="65"/>
    <w:semiHidden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083984" w:themeColor="accent1"/>
        <w:bottom w:val="single" w:sz="8" w:space="0" w:color="08398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83984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83984" w:themeColor="accent1"/>
          <w:bottom w:val="single" w:sz="8" w:space="0" w:color="08398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83984" w:themeColor="accent1"/>
          <w:bottom w:val="single" w:sz="8" w:space="0" w:color="083984" w:themeColor="accent1"/>
        </w:tcBorders>
      </w:tcPr>
    </w:tblStylePr>
    <w:tblStylePr w:type="band1Vert">
      <w:tblPr/>
      <w:tcPr>
        <w:shd w:val="clear" w:color="auto" w:fill="A8C8F9" w:themeFill="accent1" w:themeFillTint="3F"/>
      </w:tcPr>
    </w:tblStylePr>
    <w:tblStylePr w:type="band1Horz">
      <w:tblPr/>
      <w:tcPr>
        <w:shd w:val="clear" w:color="auto" w:fill="A8C8F9" w:themeFill="accent1" w:themeFillTint="3F"/>
      </w:tcPr>
    </w:tblStylePr>
  </w:style>
  <w:style w:type="table" w:styleId="Gemiddeldelijst2">
    <w:name w:val="Medium List 2"/>
    <w:basedOn w:val="Standaardtabel"/>
    <w:uiPriority w:val="66"/>
    <w:semiHidden/>
    <w:unhideWhenUsed/>
    <w:rsid w:val="0072336A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4A4A49" w:themeColor="text1"/>
        <w:left w:val="single" w:sz="8" w:space="0" w:color="4A4A49" w:themeColor="text1"/>
        <w:bottom w:val="single" w:sz="8" w:space="0" w:color="4A4A49" w:themeColor="text1"/>
        <w:right w:val="single" w:sz="8" w:space="0" w:color="4A4A49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A4A49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A4A49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A4A49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2D1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D2D1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leurrijkraster">
    <w:name w:val="Colorful Grid"/>
    <w:basedOn w:val="Standaardtabel"/>
    <w:uiPriority w:val="73"/>
    <w:semiHidden/>
    <w:unhideWhenUsed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DBDA" w:themeFill="text1" w:themeFillTint="33"/>
    </w:tcPr>
    <w:tblStylePr w:type="firstRow">
      <w:rPr>
        <w:b/>
        <w:bCs/>
      </w:rPr>
      <w:tblPr/>
      <w:tcPr>
        <w:shd w:val="clear" w:color="auto" w:fill="B6B6B5" w:themeFill="text1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B6B6B5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373736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373736" w:themeFill="text1" w:themeFillShade="BF"/>
      </w:tcPr>
    </w:tblStylePr>
    <w:tblStylePr w:type="band1Vert">
      <w:tblPr/>
      <w:tcPr>
        <w:shd w:val="clear" w:color="auto" w:fill="A5A5A3" w:themeFill="text1" w:themeFillTint="7F"/>
      </w:tcPr>
    </w:tblStylePr>
    <w:tblStylePr w:type="band1Horz">
      <w:tblPr/>
      <w:tcPr>
        <w:shd w:val="clear" w:color="auto" w:fill="A5A5A3" w:themeFill="text1" w:themeFillTint="7F"/>
      </w:tcPr>
    </w:tblStylePr>
  </w:style>
  <w:style w:type="table" w:styleId="Kleurrijkearcering">
    <w:name w:val="Colorful Shading"/>
    <w:basedOn w:val="Standaardtabel"/>
    <w:uiPriority w:val="71"/>
    <w:semiHidden/>
    <w:unhideWhenUsed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E36C0A" w:themeColor="accent2"/>
        <w:left w:val="single" w:sz="4" w:space="0" w:color="4A4A49" w:themeColor="text1"/>
        <w:bottom w:val="single" w:sz="4" w:space="0" w:color="4A4A49" w:themeColor="text1"/>
        <w:right w:val="single" w:sz="4" w:space="0" w:color="4A4A49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36C0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2C2B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2C2B" w:themeColor="text1" w:themeShade="99"/>
          <w:insideV w:val="nil"/>
        </w:tcBorders>
        <w:shd w:val="clear" w:color="auto" w:fill="2C2C2B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3736" w:themeFill="text1" w:themeFillShade="BF"/>
      </w:tcPr>
    </w:tblStylePr>
    <w:tblStylePr w:type="band1Vert">
      <w:tblPr/>
      <w:tcPr>
        <w:shd w:val="clear" w:color="auto" w:fill="B6B6B5" w:themeFill="text1" w:themeFillTint="66"/>
      </w:tcPr>
    </w:tblStylePr>
    <w:tblStylePr w:type="band1Horz">
      <w:tblPr/>
      <w:tcPr>
        <w:shd w:val="clear" w:color="auto" w:fill="A5A5A3" w:themeFill="text1" w:themeFillTint="7F"/>
      </w:tcPr>
    </w:tblStylePr>
    <w:tblStylePr w:type="neCell">
      <w:rPr>
        <w:color w:val="4A4A49" w:themeColor="text1"/>
      </w:rPr>
    </w:tblStylePr>
    <w:tblStylePr w:type="nwCell">
      <w:rPr>
        <w:color w:val="4A4A49" w:themeColor="text1"/>
      </w:rPr>
    </w:tblStylePr>
  </w:style>
  <w:style w:type="table" w:styleId="Kleurrijkelijst">
    <w:name w:val="Colorful List"/>
    <w:basedOn w:val="Standaardtabel"/>
    <w:uiPriority w:val="72"/>
    <w:semiHidden/>
    <w:unhideWhenUsed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EDEDED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5608" w:themeFill="accent2" w:themeFillShade="CC"/>
      </w:tcPr>
    </w:tblStylePr>
    <w:tblStylePr w:type="lastRow">
      <w:rPr>
        <w:b/>
        <w:bCs/>
        <w:color w:val="B55608" w:themeColor="accent2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D2D1" w:themeFill="text1" w:themeFillTint="3F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Lichtraster">
    <w:name w:val="Light Grid"/>
    <w:basedOn w:val="Standaardtabel"/>
    <w:uiPriority w:val="62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4A4A49" w:themeColor="text1"/>
        <w:left w:val="single" w:sz="8" w:space="0" w:color="4A4A49" w:themeColor="text1"/>
        <w:bottom w:val="single" w:sz="8" w:space="0" w:color="4A4A49" w:themeColor="text1"/>
        <w:right w:val="single" w:sz="8" w:space="0" w:color="4A4A49" w:themeColor="text1"/>
        <w:insideH w:val="single" w:sz="8" w:space="0" w:color="4A4A49" w:themeColor="text1"/>
        <w:insideV w:val="single" w:sz="8" w:space="0" w:color="4A4A49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18" w:space="0" w:color="4A4A49" w:themeColor="text1"/>
          <w:right w:val="single" w:sz="8" w:space="0" w:color="4A4A49" w:themeColor="text1"/>
          <w:insideH w:val="nil"/>
          <w:insideV w:val="single" w:sz="8" w:space="0" w:color="4A4A49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  <w:insideH w:val="nil"/>
          <w:insideV w:val="single" w:sz="8" w:space="0" w:color="4A4A49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</w:tcBorders>
      </w:tcPr>
    </w:tblStylePr>
    <w:tblStylePr w:type="band1Vert"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</w:tcBorders>
        <w:shd w:val="clear" w:color="auto" w:fill="D2D2D1" w:themeFill="text1" w:themeFillTint="3F"/>
      </w:tcPr>
    </w:tblStylePr>
    <w:tblStylePr w:type="band1Horz"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  <w:insideV w:val="single" w:sz="8" w:space="0" w:color="4A4A49" w:themeColor="text1"/>
        </w:tcBorders>
        <w:shd w:val="clear" w:color="auto" w:fill="D2D2D1" w:themeFill="text1" w:themeFillTint="3F"/>
      </w:tcPr>
    </w:tblStylePr>
    <w:tblStylePr w:type="band2Horz"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  <w:insideV w:val="single" w:sz="8" w:space="0" w:color="4A4A49" w:themeColor="text1"/>
        </w:tcBorders>
      </w:tcPr>
    </w:tblStylePr>
  </w:style>
  <w:style w:type="table" w:styleId="Lichtraster-accent1">
    <w:name w:val="Light Grid Accent 1"/>
    <w:basedOn w:val="Standaardtabel"/>
    <w:uiPriority w:val="62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083984" w:themeColor="accent1"/>
        <w:left w:val="single" w:sz="8" w:space="0" w:color="083984" w:themeColor="accent1"/>
        <w:bottom w:val="single" w:sz="8" w:space="0" w:color="083984" w:themeColor="accent1"/>
        <w:right w:val="single" w:sz="8" w:space="0" w:color="083984" w:themeColor="accent1"/>
        <w:insideH w:val="single" w:sz="8" w:space="0" w:color="083984" w:themeColor="accent1"/>
        <w:insideV w:val="single" w:sz="8" w:space="0" w:color="08398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18" w:space="0" w:color="083984" w:themeColor="accent1"/>
          <w:right w:val="single" w:sz="8" w:space="0" w:color="083984" w:themeColor="accent1"/>
          <w:insideH w:val="nil"/>
          <w:insideV w:val="single" w:sz="8" w:space="0" w:color="08398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  <w:insideH w:val="nil"/>
          <w:insideV w:val="single" w:sz="8" w:space="0" w:color="08398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</w:tcBorders>
      </w:tcPr>
    </w:tblStylePr>
    <w:tblStylePr w:type="band1Vert"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</w:tcBorders>
        <w:shd w:val="clear" w:color="auto" w:fill="A8C8F9" w:themeFill="accent1" w:themeFillTint="3F"/>
      </w:tcPr>
    </w:tblStylePr>
    <w:tblStylePr w:type="band1Horz"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  <w:insideV w:val="single" w:sz="8" w:space="0" w:color="083984" w:themeColor="accent1"/>
        </w:tcBorders>
        <w:shd w:val="clear" w:color="auto" w:fill="A8C8F9" w:themeFill="accent1" w:themeFillTint="3F"/>
      </w:tcPr>
    </w:tblStylePr>
    <w:tblStylePr w:type="band2Horz"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  <w:insideV w:val="single" w:sz="8" w:space="0" w:color="083984" w:themeColor="accent1"/>
        </w:tcBorders>
      </w:tcPr>
    </w:tblStylePr>
  </w:style>
  <w:style w:type="table" w:styleId="Lichtearcering">
    <w:name w:val="Light Shading"/>
    <w:basedOn w:val="Standaardtabel"/>
    <w:uiPriority w:val="60"/>
    <w:semiHidden/>
    <w:unhideWhenUsed/>
    <w:rsid w:val="0072336A"/>
    <w:pPr>
      <w:spacing w:line="240" w:lineRule="auto"/>
    </w:pPr>
    <w:rPr>
      <w:color w:val="373736" w:themeColor="text1" w:themeShade="BF"/>
    </w:rPr>
    <w:tblPr>
      <w:tblStyleRowBandSize w:val="1"/>
      <w:tblStyleColBandSize w:val="1"/>
      <w:tblBorders>
        <w:top w:val="single" w:sz="8" w:space="0" w:color="4A4A49" w:themeColor="text1"/>
        <w:bottom w:val="single" w:sz="8" w:space="0" w:color="4A4A49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4A49" w:themeColor="text1"/>
          <w:left w:val="nil"/>
          <w:bottom w:val="single" w:sz="8" w:space="0" w:color="4A4A49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4A49" w:themeColor="text1"/>
          <w:left w:val="nil"/>
          <w:bottom w:val="single" w:sz="8" w:space="0" w:color="4A4A49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2D1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2D1" w:themeFill="text1" w:themeFillTint="3F"/>
      </w:tcPr>
    </w:tblStylePr>
  </w:style>
  <w:style w:type="table" w:styleId="Lichtearcering-accent1">
    <w:name w:val="Light Shading Accent 1"/>
    <w:basedOn w:val="Standaardtabel"/>
    <w:uiPriority w:val="60"/>
    <w:semiHidden/>
    <w:unhideWhenUsed/>
    <w:rsid w:val="0072336A"/>
    <w:pPr>
      <w:spacing w:line="240" w:lineRule="auto"/>
    </w:pPr>
    <w:rPr>
      <w:color w:val="062A62" w:themeColor="accent1" w:themeShade="BF"/>
    </w:rPr>
    <w:tblPr>
      <w:tblStyleRowBandSize w:val="1"/>
      <w:tblStyleColBandSize w:val="1"/>
      <w:tblBorders>
        <w:top w:val="single" w:sz="8" w:space="0" w:color="083984" w:themeColor="accent1"/>
        <w:bottom w:val="single" w:sz="8" w:space="0" w:color="08398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83984" w:themeColor="accent1"/>
          <w:left w:val="nil"/>
          <w:bottom w:val="single" w:sz="8" w:space="0" w:color="08398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83984" w:themeColor="accent1"/>
          <w:left w:val="nil"/>
          <w:bottom w:val="single" w:sz="8" w:space="0" w:color="08398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8C8F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8C8F9" w:themeFill="accent1" w:themeFillTint="3F"/>
      </w:tcPr>
    </w:tblStylePr>
  </w:style>
  <w:style w:type="table" w:styleId="Lichtelijst">
    <w:name w:val="Light List"/>
    <w:basedOn w:val="Standaardtabel"/>
    <w:uiPriority w:val="61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4A4A49" w:themeColor="text1"/>
        <w:left w:val="single" w:sz="8" w:space="0" w:color="4A4A49" w:themeColor="text1"/>
        <w:bottom w:val="single" w:sz="8" w:space="0" w:color="4A4A49" w:themeColor="text1"/>
        <w:right w:val="single" w:sz="8" w:space="0" w:color="4A4A49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4A49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</w:tcBorders>
      </w:tcPr>
    </w:tblStylePr>
    <w:tblStylePr w:type="band1Horz"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</w:tcBorders>
      </w:tcPr>
    </w:tblStylePr>
  </w:style>
  <w:style w:type="table" w:styleId="Lichtelijst-accent1">
    <w:name w:val="Light List Accent 1"/>
    <w:basedOn w:val="Standaardtabel"/>
    <w:uiPriority w:val="61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083984" w:themeColor="accent1"/>
        <w:left w:val="single" w:sz="8" w:space="0" w:color="083984" w:themeColor="accent1"/>
        <w:bottom w:val="single" w:sz="8" w:space="0" w:color="083984" w:themeColor="accent1"/>
        <w:right w:val="single" w:sz="8" w:space="0" w:color="08398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8398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</w:tcBorders>
      </w:tcPr>
    </w:tblStylePr>
    <w:tblStylePr w:type="band1Horz"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</w:tcBorders>
      </w:tcPr>
    </w:tblStylePr>
  </w:style>
  <w:style w:type="table" w:styleId="Lijsttabel1licht">
    <w:name w:val="List Table 1 Light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9291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9291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Lijsttabel1licht-Accent1">
    <w:name w:val="List Table 1 Light Accent 1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2D7A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2D7A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Lijsttabel1licht-Accent2">
    <w:name w:val="List Table 1 Light Accent 2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8A561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8A56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Lijsttabel1licht-Accent3">
    <w:name w:val="List Table 1 Light Accent 3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6B7D2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6B7D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Lijsttabel1licht-Accent4">
    <w:name w:val="List Table 1 Light Accent 4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C9A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C9A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Lijsttabel1licht-Accent5">
    <w:name w:val="List Table 1 Light Accent 5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1E6F0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1E6F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Lijsttabel1licht-Accent6">
    <w:name w:val="List Table 1 Light Accent 6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BEDE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BEDE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Lijsttabel2">
    <w:name w:val="List Table 2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929291" w:themeColor="text1" w:themeTint="99"/>
        <w:bottom w:val="single" w:sz="4" w:space="0" w:color="929291" w:themeColor="text1" w:themeTint="99"/>
        <w:insideH w:val="single" w:sz="4" w:space="0" w:color="929291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Lijsttabel2-Accent1">
    <w:name w:val="List Table 2 Accent 1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2D7AF2" w:themeColor="accent1" w:themeTint="99"/>
        <w:bottom w:val="single" w:sz="4" w:space="0" w:color="2D7AF2" w:themeColor="accent1" w:themeTint="99"/>
        <w:insideH w:val="single" w:sz="4" w:space="0" w:color="2D7AF2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Lijsttabel2-Accent2">
    <w:name w:val="List Table 2 Accent 2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8A561" w:themeColor="accent2" w:themeTint="99"/>
        <w:bottom w:val="single" w:sz="4" w:space="0" w:color="F8A561" w:themeColor="accent2" w:themeTint="99"/>
        <w:insideH w:val="single" w:sz="4" w:space="0" w:color="F8A561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Lijsttabel2-Accent3">
    <w:name w:val="List Table 2 Accent 3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A6B7D2" w:themeColor="accent3" w:themeTint="99"/>
        <w:bottom w:val="single" w:sz="4" w:space="0" w:color="A6B7D2" w:themeColor="accent3" w:themeTint="99"/>
        <w:insideH w:val="single" w:sz="4" w:space="0" w:color="A6B7D2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Lijsttabel2-Accent4">
    <w:name w:val="List Table 2 Accent 4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4C9A6" w:themeColor="accent4" w:themeTint="99"/>
        <w:bottom w:val="single" w:sz="4" w:space="0" w:color="F4C9A6" w:themeColor="accent4" w:themeTint="99"/>
        <w:insideH w:val="single" w:sz="4" w:space="0" w:color="F4C9A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Lijsttabel2-Accent5">
    <w:name w:val="List Table 2 Accent 5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1E6F0" w:themeColor="accent5" w:themeTint="99"/>
        <w:bottom w:val="single" w:sz="4" w:space="0" w:color="E1E6F0" w:themeColor="accent5" w:themeTint="99"/>
        <w:insideH w:val="single" w:sz="4" w:space="0" w:color="E1E6F0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Lijsttabel2-Accent6">
    <w:name w:val="List Table 2 Accent 6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BEDE1" w:themeColor="accent6" w:themeTint="99"/>
        <w:bottom w:val="single" w:sz="4" w:space="0" w:color="FBEDE1" w:themeColor="accent6" w:themeTint="99"/>
        <w:insideH w:val="single" w:sz="4" w:space="0" w:color="FBEDE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Lijsttabel3">
    <w:name w:val="List Table 3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4A4A49" w:themeColor="text1"/>
        <w:left w:val="single" w:sz="4" w:space="0" w:color="4A4A49" w:themeColor="text1"/>
        <w:bottom w:val="single" w:sz="4" w:space="0" w:color="4A4A49" w:themeColor="text1"/>
        <w:right w:val="single" w:sz="4" w:space="0" w:color="4A4A49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A4A49" w:themeFill="text1"/>
      </w:tcPr>
    </w:tblStylePr>
    <w:tblStylePr w:type="lastRow">
      <w:rPr>
        <w:b/>
        <w:bCs/>
      </w:rPr>
      <w:tblPr/>
      <w:tcPr>
        <w:tcBorders>
          <w:top w:val="double" w:sz="4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A4A49" w:themeColor="text1"/>
          <w:right w:val="single" w:sz="4" w:space="0" w:color="4A4A49" w:themeColor="text1"/>
        </w:tcBorders>
      </w:tcPr>
    </w:tblStylePr>
    <w:tblStylePr w:type="band1Horz">
      <w:tblPr/>
      <w:tcPr>
        <w:tcBorders>
          <w:top w:val="single" w:sz="4" w:space="0" w:color="4A4A49" w:themeColor="text1"/>
          <w:bottom w:val="single" w:sz="4" w:space="0" w:color="4A4A49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A4A49" w:themeColor="text1"/>
          <w:left w:val="nil"/>
        </w:tcBorders>
      </w:tcPr>
    </w:tblStylePr>
    <w:tblStylePr w:type="swCell">
      <w:tblPr/>
      <w:tcPr>
        <w:tcBorders>
          <w:top w:val="double" w:sz="4" w:space="0" w:color="4A4A49" w:themeColor="text1"/>
          <w:right w:val="nil"/>
        </w:tcBorders>
      </w:tcPr>
    </w:tblStylePr>
  </w:style>
  <w:style w:type="table" w:styleId="Lijsttabel3-Accent1">
    <w:name w:val="List Table 3 Accent 1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083984" w:themeColor="accent1"/>
        <w:left w:val="single" w:sz="4" w:space="0" w:color="083984" w:themeColor="accent1"/>
        <w:bottom w:val="single" w:sz="4" w:space="0" w:color="083984" w:themeColor="accent1"/>
        <w:right w:val="single" w:sz="4" w:space="0" w:color="08398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83984" w:themeFill="accent1"/>
      </w:tcPr>
    </w:tblStylePr>
    <w:tblStylePr w:type="lastRow">
      <w:rPr>
        <w:b/>
        <w:bCs/>
      </w:rPr>
      <w:tblPr/>
      <w:tcPr>
        <w:tcBorders>
          <w:top w:val="double" w:sz="4" w:space="0" w:color="08398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83984" w:themeColor="accent1"/>
          <w:right w:val="single" w:sz="4" w:space="0" w:color="083984" w:themeColor="accent1"/>
        </w:tcBorders>
      </w:tcPr>
    </w:tblStylePr>
    <w:tblStylePr w:type="band1Horz">
      <w:tblPr/>
      <w:tcPr>
        <w:tcBorders>
          <w:top w:val="single" w:sz="4" w:space="0" w:color="083984" w:themeColor="accent1"/>
          <w:bottom w:val="single" w:sz="4" w:space="0" w:color="08398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83984" w:themeColor="accent1"/>
          <w:left w:val="nil"/>
        </w:tcBorders>
      </w:tcPr>
    </w:tblStylePr>
    <w:tblStylePr w:type="swCell">
      <w:tblPr/>
      <w:tcPr>
        <w:tcBorders>
          <w:top w:val="double" w:sz="4" w:space="0" w:color="083984" w:themeColor="accent1"/>
          <w:right w:val="nil"/>
        </w:tcBorders>
      </w:tcPr>
    </w:tblStylePr>
  </w:style>
  <w:style w:type="table" w:styleId="Lijsttabel3-Accent2">
    <w:name w:val="List Table 3 Accent 2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36C0A" w:themeColor="accent2"/>
        <w:left w:val="single" w:sz="4" w:space="0" w:color="E36C0A" w:themeColor="accent2"/>
        <w:bottom w:val="single" w:sz="4" w:space="0" w:color="E36C0A" w:themeColor="accent2"/>
        <w:right w:val="single" w:sz="4" w:space="0" w:color="E36C0A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36C0A" w:themeFill="accent2"/>
      </w:tcPr>
    </w:tblStylePr>
    <w:tblStylePr w:type="lastRow">
      <w:rPr>
        <w:b/>
        <w:bCs/>
      </w:rPr>
      <w:tblPr/>
      <w:tcPr>
        <w:tcBorders>
          <w:top w:val="double" w:sz="4" w:space="0" w:color="E36C0A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36C0A" w:themeColor="accent2"/>
          <w:right w:val="single" w:sz="4" w:space="0" w:color="E36C0A" w:themeColor="accent2"/>
        </w:tcBorders>
      </w:tcPr>
    </w:tblStylePr>
    <w:tblStylePr w:type="band1Horz">
      <w:tblPr/>
      <w:tcPr>
        <w:tcBorders>
          <w:top w:val="single" w:sz="4" w:space="0" w:color="E36C0A" w:themeColor="accent2"/>
          <w:bottom w:val="single" w:sz="4" w:space="0" w:color="E36C0A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36C0A" w:themeColor="accent2"/>
          <w:left w:val="nil"/>
        </w:tcBorders>
      </w:tcPr>
    </w:tblStylePr>
    <w:tblStylePr w:type="swCell">
      <w:tblPr/>
      <w:tcPr>
        <w:tcBorders>
          <w:top w:val="double" w:sz="4" w:space="0" w:color="E36C0A" w:themeColor="accent2"/>
          <w:right w:val="nil"/>
        </w:tcBorders>
      </w:tcPr>
    </w:tblStylePr>
  </w:style>
  <w:style w:type="table" w:styleId="Lijsttabel3-Accent3">
    <w:name w:val="List Table 3 Accent 3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6B88B5" w:themeColor="accent3"/>
        <w:left w:val="single" w:sz="4" w:space="0" w:color="6B88B5" w:themeColor="accent3"/>
        <w:bottom w:val="single" w:sz="4" w:space="0" w:color="6B88B5" w:themeColor="accent3"/>
        <w:right w:val="single" w:sz="4" w:space="0" w:color="6B88B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B88B5" w:themeFill="accent3"/>
      </w:tcPr>
    </w:tblStylePr>
    <w:tblStylePr w:type="lastRow">
      <w:rPr>
        <w:b/>
        <w:bCs/>
      </w:rPr>
      <w:tblPr/>
      <w:tcPr>
        <w:tcBorders>
          <w:top w:val="double" w:sz="4" w:space="0" w:color="6B88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B88B5" w:themeColor="accent3"/>
          <w:right w:val="single" w:sz="4" w:space="0" w:color="6B88B5" w:themeColor="accent3"/>
        </w:tcBorders>
      </w:tcPr>
    </w:tblStylePr>
    <w:tblStylePr w:type="band1Horz">
      <w:tblPr/>
      <w:tcPr>
        <w:tcBorders>
          <w:top w:val="single" w:sz="4" w:space="0" w:color="6B88B5" w:themeColor="accent3"/>
          <w:bottom w:val="single" w:sz="4" w:space="0" w:color="6B88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B88B5" w:themeColor="accent3"/>
          <w:left w:val="nil"/>
        </w:tcBorders>
      </w:tcPr>
    </w:tblStylePr>
    <w:tblStylePr w:type="swCell">
      <w:tblPr/>
      <w:tcPr>
        <w:tcBorders>
          <w:top w:val="double" w:sz="4" w:space="0" w:color="6B88B5" w:themeColor="accent3"/>
          <w:right w:val="nil"/>
        </w:tcBorders>
      </w:tcPr>
    </w:tblStylePr>
  </w:style>
  <w:style w:type="table" w:styleId="Lijsttabel3-Accent4">
    <w:name w:val="List Table 3 Accent 4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EA76C" w:themeColor="accent4"/>
        <w:left w:val="single" w:sz="4" w:space="0" w:color="EEA76C" w:themeColor="accent4"/>
        <w:bottom w:val="single" w:sz="4" w:space="0" w:color="EEA76C" w:themeColor="accent4"/>
        <w:right w:val="single" w:sz="4" w:space="0" w:color="EEA76C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EA76C" w:themeFill="accent4"/>
      </w:tcPr>
    </w:tblStylePr>
    <w:tblStylePr w:type="lastRow">
      <w:rPr>
        <w:b/>
        <w:bCs/>
      </w:rPr>
      <w:tblPr/>
      <w:tcPr>
        <w:tcBorders>
          <w:top w:val="double" w:sz="4" w:space="0" w:color="EEA76C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EA76C" w:themeColor="accent4"/>
          <w:right w:val="single" w:sz="4" w:space="0" w:color="EEA76C" w:themeColor="accent4"/>
        </w:tcBorders>
      </w:tcPr>
    </w:tblStylePr>
    <w:tblStylePr w:type="band1Horz">
      <w:tblPr/>
      <w:tcPr>
        <w:tcBorders>
          <w:top w:val="single" w:sz="4" w:space="0" w:color="EEA76C" w:themeColor="accent4"/>
          <w:bottom w:val="single" w:sz="4" w:space="0" w:color="EEA76C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EA76C" w:themeColor="accent4"/>
          <w:left w:val="nil"/>
        </w:tcBorders>
      </w:tcPr>
    </w:tblStylePr>
    <w:tblStylePr w:type="swCell">
      <w:tblPr/>
      <w:tcPr>
        <w:tcBorders>
          <w:top w:val="double" w:sz="4" w:space="0" w:color="EEA76C" w:themeColor="accent4"/>
          <w:right w:val="nil"/>
        </w:tcBorders>
      </w:tcPr>
    </w:tblStylePr>
  </w:style>
  <w:style w:type="table" w:styleId="Lijsttabel3-Accent5">
    <w:name w:val="List Table 3 Accent 5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CED7E6" w:themeColor="accent5"/>
        <w:left w:val="single" w:sz="4" w:space="0" w:color="CED7E6" w:themeColor="accent5"/>
        <w:bottom w:val="single" w:sz="4" w:space="0" w:color="CED7E6" w:themeColor="accent5"/>
        <w:right w:val="single" w:sz="4" w:space="0" w:color="CED7E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ED7E6" w:themeFill="accent5"/>
      </w:tcPr>
    </w:tblStylePr>
    <w:tblStylePr w:type="lastRow">
      <w:rPr>
        <w:b/>
        <w:bCs/>
      </w:rPr>
      <w:tblPr/>
      <w:tcPr>
        <w:tcBorders>
          <w:top w:val="double" w:sz="4" w:space="0" w:color="CED7E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ED7E6" w:themeColor="accent5"/>
          <w:right w:val="single" w:sz="4" w:space="0" w:color="CED7E6" w:themeColor="accent5"/>
        </w:tcBorders>
      </w:tcPr>
    </w:tblStylePr>
    <w:tblStylePr w:type="band1Horz">
      <w:tblPr/>
      <w:tcPr>
        <w:tcBorders>
          <w:top w:val="single" w:sz="4" w:space="0" w:color="CED7E6" w:themeColor="accent5"/>
          <w:bottom w:val="single" w:sz="4" w:space="0" w:color="CED7E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ED7E6" w:themeColor="accent5"/>
          <w:left w:val="nil"/>
        </w:tcBorders>
      </w:tcPr>
    </w:tblStylePr>
    <w:tblStylePr w:type="swCell">
      <w:tblPr/>
      <w:tcPr>
        <w:tcBorders>
          <w:top w:val="double" w:sz="4" w:space="0" w:color="CED7E6" w:themeColor="accent5"/>
          <w:right w:val="nil"/>
        </w:tcBorders>
      </w:tcPr>
    </w:tblStylePr>
  </w:style>
  <w:style w:type="table" w:styleId="Lijsttabel3-Accent6">
    <w:name w:val="List Table 3 Accent 6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9E2CE" w:themeColor="accent6"/>
        <w:left w:val="single" w:sz="4" w:space="0" w:color="F9E2CE" w:themeColor="accent6"/>
        <w:bottom w:val="single" w:sz="4" w:space="0" w:color="F9E2CE" w:themeColor="accent6"/>
        <w:right w:val="single" w:sz="4" w:space="0" w:color="F9E2CE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9E2CE" w:themeFill="accent6"/>
      </w:tcPr>
    </w:tblStylePr>
    <w:tblStylePr w:type="lastRow">
      <w:rPr>
        <w:b/>
        <w:bCs/>
      </w:rPr>
      <w:tblPr/>
      <w:tcPr>
        <w:tcBorders>
          <w:top w:val="double" w:sz="4" w:space="0" w:color="F9E2CE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9E2CE" w:themeColor="accent6"/>
          <w:right w:val="single" w:sz="4" w:space="0" w:color="F9E2CE" w:themeColor="accent6"/>
        </w:tcBorders>
      </w:tcPr>
    </w:tblStylePr>
    <w:tblStylePr w:type="band1Horz">
      <w:tblPr/>
      <w:tcPr>
        <w:tcBorders>
          <w:top w:val="single" w:sz="4" w:space="0" w:color="F9E2CE" w:themeColor="accent6"/>
          <w:bottom w:val="single" w:sz="4" w:space="0" w:color="F9E2CE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9E2CE" w:themeColor="accent6"/>
          <w:left w:val="nil"/>
        </w:tcBorders>
      </w:tcPr>
    </w:tblStylePr>
    <w:tblStylePr w:type="swCell">
      <w:tblPr/>
      <w:tcPr>
        <w:tcBorders>
          <w:top w:val="double" w:sz="4" w:space="0" w:color="F9E2CE" w:themeColor="accent6"/>
          <w:right w:val="nil"/>
        </w:tcBorders>
      </w:tcPr>
    </w:tblStylePr>
  </w:style>
  <w:style w:type="table" w:styleId="Lijsttabel4">
    <w:name w:val="List Table 4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929291" w:themeColor="text1" w:themeTint="99"/>
        <w:left w:val="single" w:sz="4" w:space="0" w:color="929291" w:themeColor="text1" w:themeTint="99"/>
        <w:bottom w:val="single" w:sz="4" w:space="0" w:color="929291" w:themeColor="text1" w:themeTint="99"/>
        <w:right w:val="single" w:sz="4" w:space="0" w:color="929291" w:themeColor="text1" w:themeTint="99"/>
        <w:insideH w:val="single" w:sz="4" w:space="0" w:color="929291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A4A49" w:themeColor="text1"/>
          <w:left w:val="single" w:sz="4" w:space="0" w:color="4A4A49" w:themeColor="text1"/>
          <w:bottom w:val="single" w:sz="4" w:space="0" w:color="4A4A49" w:themeColor="text1"/>
          <w:right w:val="single" w:sz="4" w:space="0" w:color="4A4A49" w:themeColor="text1"/>
          <w:insideH w:val="nil"/>
        </w:tcBorders>
        <w:shd w:val="clear" w:color="auto" w:fill="4A4A49" w:themeFill="text1"/>
      </w:tcPr>
    </w:tblStylePr>
    <w:tblStylePr w:type="lastRow">
      <w:rPr>
        <w:b/>
        <w:bCs/>
      </w:rPr>
      <w:tblPr/>
      <w:tcPr>
        <w:tcBorders>
          <w:top w:val="double" w:sz="4" w:space="0" w:color="929291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Lijsttabel4-Accent1">
    <w:name w:val="List Table 4 Accent 1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2D7AF2" w:themeColor="accent1" w:themeTint="99"/>
        <w:left w:val="single" w:sz="4" w:space="0" w:color="2D7AF2" w:themeColor="accent1" w:themeTint="99"/>
        <w:bottom w:val="single" w:sz="4" w:space="0" w:color="2D7AF2" w:themeColor="accent1" w:themeTint="99"/>
        <w:right w:val="single" w:sz="4" w:space="0" w:color="2D7AF2" w:themeColor="accent1" w:themeTint="99"/>
        <w:insideH w:val="single" w:sz="4" w:space="0" w:color="2D7A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83984" w:themeColor="accent1"/>
          <w:left w:val="single" w:sz="4" w:space="0" w:color="083984" w:themeColor="accent1"/>
          <w:bottom w:val="single" w:sz="4" w:space="0" w:color="083984" w:themeColor="accent1"/>
          <w:right w:val="single" w:sz="4" w:space="0" w:color="083984" w:themeColor="accent1"/>
          <w:insideH w:val="nil"/>
        </w:tcBorders>
        <w:shd w:val="clear" w:color="auto" w:fill="083984" w:themeFill="accent1"/>
      </w:tcPr>
    </w:tblStylePr>
    <w:tblStylePr w:type="lastRow">
      <w:rPr>
        <w:b/>
        <w:bCs/>
      </w:rPr>
      <w:tblPr/>
      <w:tcPr>
        <w:tcBorders>
          <w:top w:val="double" w:sz="4" w:space="0" w:color="2D7A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Lijsttabel4-Accent2">
    <w:name w:val="List Table 4 Accent 2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8A561" w:themeColor="accent2" w:themeTint="99"/>
        <w:left w:val="single" w:sz="4" w:space="0" w:color="F8A561" w:themeColor="accent2" w:themeTint="99"/>
        <w:bottom w:val="single" w:sz="4" w:space="0" w:color="F8A561" w:themeColor="accent2" w:themeTint="99"/>
        <w:right w:val="single" w:sz="4" w:space="0" w:color="F8A561" w:themeColor="accent2" w:themeTint="99"/>
        <w:insideH w:val="single" w:sz="4" w:space="0" w:color="F8A561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36C0A" w:themeColor="accent2"/>
          <w:left w:val="single" w:sz="4" w:space="0" w:color="E36C0A" w:themeColor="accent2"/>
          <w:bottom w:val="single" w:sz="4" w:space="0" w:color="E36C0A" w:themeColor="accent2"/>
          <w:right w:val="single" w:sz="4" w:space="0" w:color="E36C0A" w:themeColor="accent2"/>
          <w:insideH w:val="nil"/>
        </w:tcBorders>
        <w:shd w:val="clear" w:color="auto" w:fill="E36C0A" w:themeFill="accent2"/>
      </w:tcPr>
    </w:tblStylePr>
    <w:tblStylePr w:type="lastRow">
      <w:rPr>
        <w:b/>
        <w:bCs/>
      </w:rPr>
      <w:tblPr/>
      <w:tcPr>
        <w:tcBorders>
          <w:top w:val="double" w:sz="4" w:space="0" w:color="F8A56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Lijsttabel4-Accent3">
    <w:name w:val="List Table 4 Accent 3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A6B7D2" w:themeColor="accent3" w:themeTint="99"/>
        <w:left w:val="single" w:sz="4" w:space="0" w:color="A6B7D2" w:themeColor="accent3" w:themeTint="99"/>
        <w:bottom w:val="single" w:sz="4" w:space="0" w:color="A6B7D2" w:themeColor="accent3" w:themeTint="99"/>
        <w:right w:val="single" w:sz="4" w:space="0" w:color="A6B7D2" w:themeColor="accent3" w:themeTint="99"/>
        <w:insideH w:val="single" w:sz="4" w:space="0" w:color="A6B7D2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B88B5" w:themeColor="accent3"/>
          <w:left w:val="single" w:sz="4" w:space="0" w:color="6B88B5" w:themeColor="accent3"/>
          <w:bottom w:val="single" w:sz="4" w:space="0" w:color="6B88B5" w:themeColor="accent3"/>
          <w:right w:val="single" w:sz="4" w:space="0" w:color="6B88B5" w:themeColor="accent3"/>
          <w:insideH w:val="nil"/>
        </w:tcBorders>
        <w:shd w:val="clear" w:color="auto" w:fill="6B88B5" w:themeFill="accent3"/>
      </w:tcPr>
    </w:tblStylePr>
    <w:tblStylePr w:type="lastRow">
      <w:rPr>
        <w:b/>
        <w:bCs/>
      </w:rPr>
      <w:tblPr/>
      <w:tcPr>
        <w:tcBorders>
          <w:top w:val="double" w:sz="4" w:space="0" w:color="A6B7D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Lijsttabel4-Accent4">
    <w:name w:val="List Table 4 Accent 4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4C9A6" w:themeColor="accent4" w:themeTint="99"/>
        <w:left w:val="single" w:sz="4" w:space="0" w:color="F4C9A6" w:themeColor="accent4" w:themeTint="99"/>
        <w:bottom w:val="single" w:sz="4" w:space="0" w:color="F4C9A6" w:themeColor="accent4" w:themeTint="99"/>
        <w:right w:val="single" w:sz="4" w:space="0" w:color="F4C9A6" w:themeColor="accent4" w:themeTint="99"/>
        <w:insideH w:val="single" w:sz="4" w:space="0" w:color="F4C9A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EA76C" w:themeColor="accent4"/>
          <w:left w:val="single" w:sz="4" w:space="0" w:color="EEA76C" w:themeColor="accent4"/>
          <w:bottom w:val="single" w:sz="4" w:space="0" w:color="EEA76C" w:themeColor="accent4"/>
          <w:right w:val="single" w:sz="4" w:space="0" w:color="EEA76C" w:themeColor="accent4"/>
          <w:insideH w:val="nil"/>
        </w:tcBorders>
        <w:shd w:val="clear" w:color="auto" w:fill="EEA76C" w:themeFill="accent4"/>
      </w:tcPr>
    </w:tblStylePr>
    <w:tblStylePr w:type="lastRow">
      <w:rPr>
        <w:b/>
        <w:bCs/>
      </w:rPr>
      <w:tblPr/>
      <w:tcPr>
        <w:tcBorders>
          <w:top w:val="double" w:sz="4" w:space="0" w:color="F4C9A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Lijsttabel4-Accent5">
    <w:name w:val="List Table 4 Accent 5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1E6F0" w:themeColor="accent5" w:themeTint="99"/>
        <w:left w:val="single" w:sz="4" w:space="0" w:color="E1E6F0" w:themeColor="accent5" w:themeTint="99"/>
        <w:bottom w:val="single" w:sz="4" w:space="0" w:color="E1E6F0" w:themeColor="accent5" w:themeTint="99"/>
        <w:right w:val="single" w:sz="4" w:space="0" w:color="E1E6F0" w:themeColor="accent5" w:themeTint="99"/>
        <w:insideH w:val="single" w:sz="4" w:space="0" w:color="E1E6F0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ED7E6" w:themeColor="accent5"/>
          <w:left w:val="single" w:sz="4" w:space="0" w:color="CED7E6" w:themeColor="accent5"/>
          <w:bottom w:val="single" w:sz="4" w:space="0" w:color="CED7E6" w:themeColor="accent5"/>
          <w:right w:val="single" w:sz="4" w:space="0" w:color="CED7E6" w:themeColor="accent5"/>
          <w:insideH w:val="nil"/>
        </w:tcBorders>
        <w:shd w:val="clear" w:color="auto" w:fill="CED7E6" w:themeFill="accent5"/>
      </w:tcPr>
    </w:tblStylePr>
    <w:tblStylePr w:type="lastRow">
      <w:rPr>
        <w:b/>
        <w:bCs/>
      </w:rPr>
      <w:tblPr/>
      <w:tcPr>
        <w:tcBorders>
          <w:top w:val="double" w:sz="4" w:space="0" w:color="E1E6F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Lijsttabel4-Accent6">
    <w:name w:val="List Table 4 Accent 6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BEDE1" w:themeColor="accent6" w:themeTint="99"/>
        <w:left w:val="single" w:sz="4" w:space="0" w:color="FBEDE1" w:themeColor="accent6" w:themeTint="99"/>
        <w:bottom w:val="single" w:sz="4" w:space="0" w:color="FBEDE1" w:themeColor="accent6" w:themeTint="99"/>
        <w:right w:val="single" w:sz="4" w:space="0" w:color="FBEDE1" w:themeColor="accent6" w:themeTint="99"/>
        <w:insideH w:val="single" w:sz="4" w:space="0" w:color="FBEDE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9E2CE" w:themeColor="accent6"/>
          <w:left w:val="single" w:sz="4" w:space="0" w:color="F9E2CE" w:themeColor="accent6"/>
          <w:bottom w:val="single" w:sz="4" w:space="0" w:color="F9E2CE" w:themeColor="accent6"/>
          <w:right w:val="single" w:sz="4" w:space="0" w:color="F9E2CE" w:themeColor="accent6"/>
          <w:insideH w:val="nil"/>
        </w:tcBorders>
        <w:shd w:val="clear" w:color="auto" w:fill="F9E2CE" w:themeFill="accent6"/>
      </w:tcPr>
    </w:tblStylePr>
    <w:tblStylePr w:type="lastRow">
      <w:rPr>
        <w:b/>
        <w:bCs/>
      </w:rPr>
      <w:tblPr/>
      <w:tcPr>
        <w:tcBorders>
          <w:top w:val="double" w:sz="4" w:space="0" w:color="FBEDE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Lijsttabel5donker">
    <w:name w:val="List Table 5 Dark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A4A49" w:themeColor="text1"/>
        <w:left w:val="single" w:sz="24" w:space="0" w:color="4A4A49" w:themeColor="text1"/>
        <w:bottom w:val="single" w:sz="24" w:space="0" w:color="4A4A49" w:themeColor="text1"/>
        <w:right w:val="single" w:sz="24" w:space="0" w:color="4A4A49" w:themeColor="text1"/>
      </w:tblBorders>
    </w:tblPr>
    <w:tcPr>
      <w:shd w:val="clear" w:color="auto" w:fill="4A4A49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1">
    <w:name w:val="List Table 5 Dark Accent 1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83984" w:themeColor="accent1"/>
        <w:left w:val="single" w:sz="24" w:space="0" w:color="083984" w:themeColor="accent1"/>
        <w:bottom w:val="single" w:sz="24" w:space="0" w:color="083984" w:themeColor="accent1"/>
        <w:right w:val="single" w:sz="24" w:space="0" w:color="083984" w:themeColor="accent1"/>
      </w:tblBorders>
    </w:tblPr>
    <w:tcPr>
      <w:shd w:val="clear" w:color="auto" w:fill="08398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2">
    <w:name w:val="List Table 5 Dark Accent 2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36C0A" w:themeColor="accent2"/>
        <w:left w:val="single" w:sz="24" w:space="0" w:color="E36C0A" w:themeColor="accent2"/>
        <w:bottom w:val="single" w:sz="24" w:space="0" w:color="E36C0A" w:themeColor="accent2"/>
        <w:right w:val="single" w:sz="24" w:space="0" w:color="E36C0A" w:themeColor="accent2"/>
      </w:tblBorders>
    </w:tblPr>
    <w:tcPr>
      <w:shd w:val="clear" w:color="auto" w:fill="E36C0A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3">
    <w:name w:val="List Table 5 Dark Accent 3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B88B5" w:themeColor="accent3"/>
        <w:left w:val="single" w:sz="24" w:space="0" w:color="6B88B5" w:themeColor="accent3"/>
        <w:bottom w:val="single" w:sz="24" w:space="0" w:color="6B88B5" w:themeColor="accent3"/>
        <w:right w:val="single" w:sz="24" w:space="0" w:color="6B88B5" w:themeColor="accent3"/>
      </w:tblBorders>
    </w:tblPr>
    <w:tcPr>
      <w:shd w:val="clear" w:color="auto" w:fill="6B88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4">
    <w:name w:val="List Table 5 Dark Accent 4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EA76C" w:themeColor="accent4"/>
        <w:left w:val="single" w:sz="24" w:space="0" w:color="EEA76C" w:themeColor="accent4"/>
        <w:bottom w:val="single" w:sz="24" w:space="0" w:color="EEA76C" w:themeColor="accent4"/>
        <w:right w:val="single" w:sz="24" w:space="0" w:color="EEA76C" w:themeColor="accent4"/>
      </w:tblBorders>
    </w:tblPr>
    <w:tcPr>
      <w:shd w:val="clear" w:color="auto" w:fill="EEA76C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5">
    <w:name w:val="List Table 5 Dark Accent 5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ED7E6" w:themeColor="accent5"/>
        <w:left w:val="single" w:sz="24" w:space="0" w:color="CED7E6" w:themeColor="accent5"/>
        <w:bottom w:val="single" w:sz="24" w:space="0" w:color="CED7E6" w:themeColor="accent5"/>
        <w:right w:val="single" w:sz="24" w:space="0" w:color="CED7E6" w:themeColor="accent5"/>
      </w:tblBorders>
    </w:tblPr>
    <w:tcPr>
      <w:shd w:val="clear" w:color="auto" w:fill="CED7E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6">
    <w:name w:val="List Table 5 Dark Accent 6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9E2CE" w:themeColor="accent6"/>
        <w:left w:val="single" w:sz="24" w:space="0" w:color="F9E2CE" w:themeColor="accent6"/>
        <w:bottom w:val="single" w:sz="24" w:space="0" w:color="F9E2CE" w:themeColor="accent6"/>
        <w:right w:val="single" w:sz="24" w:space="0" w:color="F9E2CE" w:themeColor="accent6"/>
      </w:tblBorders>
    </w:tblPr>
    <w:tcPr>
      <w:shd w:val="clear" w:color="auto" w:fill="F9E2CE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6kleurrijk">
    <w:name w:val="List Table 6 Colorful"/>
    <w:basedOn w:val="Standaardtabel"/>
    <w:uiPriority w:val="51"/>
    <w:semiHidden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4" w:space="0" w:color="4A4A49" w:themeColor="text1"/>
        <w:bottom w:val="single" w:sz="4" w:space="0" w:color="4A4A49" w:themeColor="text1"/>
      </w:tblBorders>
    </w:tblPr>
    <w:tblStylePr w:type="firstRow">
      <w:rPr>
        <w:b/>
        <w:bCs/>
      </w:rPr>
      <w:tblPr/>
      <w:tcPr>
        <w:tcBorders>
          <w:bottom w:val="single" w:sz="4" w:space="0" w:color="4A4A49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4A4A49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Lijsttabel6kleurrijk-Accent1">
    <w:name w:val="List Table 6 Colorful Accent 1"/>
    <w:basedOn w:val="Standaardtabel"/>
    <w:uiPriority w:val="51"/>
    <w:semiHidden/>
    <w:rsid w:val="0072336A"/>
    <w:pPr>
      <w:spacing w:line="240" w:lineRule="auto"/>
    </w:pPr>
    <w:rPr>
      <w:color w:val="062A62" w:themeColor="accent1" w:themeShade="BF"/>
    </w:rPr>
    <w:tblPr>
      <w:tblStyleRowBandSize w:val="1"/>
      <w:tblStyleColBandSize w:val="1"/>
      <w:tblBorders>
        <w:top w:val="single" w:sz="4" w:space="0" w:color="083984" w:themeColor="accent1"/>
        <w:bottom w:val="single" w:sz="4" w:space="0" w:color="08398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8398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8398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Lijsttabel6kleurrijk-Accent2">
    <w:name w:val="List Table 6 Colorful Accent 2"/>
    <w:basedOn w:val="Standaardtabel"/>
    <w:uiPriority w:val="51"/>
    <w:semiHidden/>
    <w:rsid w:val="0072336A"/>
    <w:pPr>
      <w:spacing w:line="240" w:lineRule="auto"/>
    </w:pPr>
    <w:rPr>
      <w:color w:val="A95007" w:themeColor="accent2" w:themeShade="BF"/>
    </w:rPr>
    <w:tblPr>
      <w:tblStyleRowBandSize w:val="1"/>
      <w:tblStyleColBandSize w:val="1"/>
      <w:tblBorders>
        <w:top w:val="single" w:sz="4" w:space="0" w:color="E36C0A" w:themeColor="accent2"/>
        <w:bottom w:val="single" w:sz="4" w:space="0" w:color="E36C0A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36C0A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36C0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Lijsttabel6kleurrijk-Accent3">
    <w:name w:val="List Table 6 Colorful Accent 3"/>
    <w:basedOn w:val="Standaardtabel"/>
    <w:uiPriority w:val="51"/>
    <w:semiHidden/>
    <w:rsid w:val="0072336A"/>
    <w:pPr>
      <w:spacing w:line="240" w:lineRule="auto"/>
    </w:pPr>
    <w:rPr>
      <w:color w:val="48638F" w:themeColor="accent3" w:themeShade="BF"/>
    </w:rPr>
    <w:tblPr>
      <w:tblStyleRowBandSize w:val="1"/>
      <w:tblStyleColBandSize w:val="1"/>
      <w:tblBorders>
        <w:top w:val="single" w:sz="4" w:space="0" w:color="6B88B5" w:themeColor="accent3"/>
        <w:bottom w:val="single" w:sz="4" w:space="0" w:color="6B88B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6B88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6B88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Lijsttabel6kleurrijk-Accent4">
    <w:name w:val="List Table 6 Colorful Accent 4"/>
    <w:basedOn w:val="Standaardtabel"/>
    <w:uiPriority w:val="51"/>
    <w:semiHidden/>
    <w:rsid w:val="0072336A"/>
    <w:pPr>
      <w:spacing w:line="240" w:lineRule="auto"/>
    </w:pPr>
    <w:rPr>
      <w:color w:val="E5771E" w:themeColor="accent4" w:themeShade="BF"/>
    </w:rPr>
    <w:tblPr>
      <w:tblStyleRowBandSize w:val="1"/>
      <w:tblStyleColBandSize w:val="1"/>
      <w:tblBorders>
        <w:top w:val="single" w:sz="4" w:space="0" w:color="EEA76C" w:themeColor="accent4"/>
        <w:bottom w:val="single" w:sz="4" w:space="0" w:color="EEA76C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EEA76C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EEA76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Lijsttabel6kleurrijk-Accent5">
    <w:name w:val="List Table 6 Colorful Accent 5"/>
    <w:basedOn w:val="Standaardtabel"/>
    <w:uiPriority w:val="51"/>
    <w:semiHidden/>
    <w:rsid w:val="0072336A"/>
    <w:pPr>
      <w:spacing w:line="240" w:lineRule="auto"/>
    </w:pPr>
    <w:rPr>
      <w:color w:val="859BC1" w:themeColor="accent5" w:themeShade="BF"/>
    </w:rPr>
    <w:tblPr>
      <w:tblStyleRowBandSize w:val="1"/>
      <w:tblStyleColBandSize w:val="1"/>
      <w:tblBorders>
        <w:top w:val="single" w:sz="4" w:space="0" w:color="CED7E6" w:themeColor="accent5"/>
        <w:bottom w:val="single" w:sz="4" w:space="0" w:color="CED7E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ED7E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ED7E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Lijsttabel6kleurrijk-Accent6">
    <w:name w:val="List Table 6 Colorful Accent 6"/>
    <w:basedOn w:val="Standaardtabel"/>
    <w:uiPriority w:val="51"/>
    <w:semiHidden/>
    <w:rsid w:val="0072336A"/>
    <w:pPr>
      <w:spacing w:line="240" w:lineRule="auto"/>
    </w:pPr>
    <w:rPr>
      <w:color w:val="ECA568" w:themeColor="accent6" w:themeShade="BF"/>
    </w:rPr>
    <w:tblPr>
      <w:tblStyleRowBandSize w:val="1"/>
      <w:tblStyleColBandSize w:val="1"/>
      <w:tblBorders>
        <w:top w:val="single" w:sz="4" w:space="0" w:color="F9E2CE" w:themeColor="accent6"/>
        <w:bottom w:val="single" w:sz="4" w:space="0" w:color="F9E2CE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9E2CE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9E2C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Lijsttabel7kleurrijk">
    <w:name w:val="List Table 7 Colorful"/>
    <w:basedOn w:val="Standaardtabel"/>
    <w:uiPriority w:val="52"/>
    <w:semiHidden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A4A49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A4A49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A4A49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A4A49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1">
    <w:name w:val="List Table 7 Colorful Accent 1"/>
    <w:basedOn w:val="Standaardtabel"/>
    <w:uiPriority w:val="52"/>
    <w:semiHidden/>
    <w:rsid w:val="0072336A"/>
    <w:pPr>
      <w:spacing w:line="240" w:lineRule="auto"/>
    </w:pPr>
    <w:rPr>
      <w:color w:val="062A62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8398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8398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8398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8398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2">
    <w:name w:val="List Table 7 Colorful Accent 2"/>
    <w:basedOn w:val="Standaardtabel"/>
    <w:uiPriority w:val="52"/>
    <w:semiHidden/>
    <w:rsid w:val="0072336A"/>
    <w:pPr>
      <w:spacing w:line="240" w:lineRule="auto"/>
    </w:pPr>
    <w:rPr>
      <w:color w:val="A9500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36C0A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36C0A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36C0A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36C0A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3">
    <w:name w:val="List Table 7 Colorful Accent 3"/>
    <w:basedOn w:val="Standaardtabel"/>
    <w:uiPriority w:val="52"/>
    <w:semiHidden/>
    <w:rsid w:val="0072336A"/>
    <w:pPr>
      <w:spacing w:line="240" w:lineRule="auto"/>
    </w:pPr>
    <w:rPr>
      <w:color w:val="48638F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B88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B88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B88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B88B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4">
    <w:name w:val="List Table 7 Colorful Accent 4"/>
    <w:basedOn w:val="Standaardtabel"/>
    <w:uiPriority w:val="52"/>
    <w:semiHidden/>
    <w:rsid w:val="0072336A"/>
    <w:pPr>
      <w:spacing w:line="240" w:lineRule="auto"/>
    </w:pPr>
    <w:rPr>
      <w:color w:val="E5771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EA76C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EA76C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EA76C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EA76C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5">
    <w:name w:val="List Table 7 Colorful Accent 5"/>
    <w:basedOn w:val="Standaardtabel"/>
    <w:uiPriority w:val="52"/>
    <w:semiHidden/>
    <w:rsid w:val="0072336A"/>
    <w:pPr>
      <w:spacing w:line="240" w:lineRule="auto"/>
    </w:pPr>
    <w:rPr>
      <w:color w:val="859BC1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ED7E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ED7E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ED7E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ED7E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6">
    <w:name w:val="List Table 7 Colorful Accent 6"/>
    <w:basedOn w:val="Standaardtabel"/>
    <w:uiPriority w:val="52"/>
    <w:semiHidden/>
    <w:rsid w:val="0072336A"/>
    <w:pPr>
      <w:spacing w:line="240" w:lineRule="auto"/>
    </w:pPr>
    <w:rPr>
      <w:color w:val="ECA568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9E2CE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9E2CE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9E2CE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9E2CE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nopgemaaktetabel1">
    <w:name w:val="Plain Table 1"/>
    <w:basedOn w:val="Standaardtabel"/>
    <w:uiPriority w:val="41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2">
    <w:name w:val="Plain Table 2"/>
    <w:basedOn w:val="Standaardtabel"/>
    <w:uiPriority w:val="42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A4A4A3" w:themeColor="text1" w:themeTint="80"/>
        <w:bottom w:val="single" w:sz="4" w:space="0" w:color="A4A4A3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A4A4A3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A4A4A3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A4A4A3" w:themeColor="text1" w:themeTint="80"/>
          <w:right w:val="single" w:sz="4" w:space="0" w:color="A4A4A3" w:themeColor="text1" w:themeTint="80"/>
        </w:tcBorders>
      </w:tcPr>
    </w:tblStylePr>
    <w:tblStylePr w:type="band2Vert">
      <w:tblPr/>
      <w:tcPr>
        <w:tcBorders>
          <w:left w:val="single" w:sz="4" w:space="0" w:color="A4A4A3" w:themeColor="text1" w:themeTint="80"/>
          <w:right w:val="single" w:sz="4" w:space="0" w:color="A4A4A3" w:themeColor="text1" w:themeTint="80"/>
        </w:tcBorders>
      </w:tcPr>
    </w:tblStylePr>
    <w:tblStylePr w:type="band1Horz">
      <w:tblPr/>
      <w:tcPr>
        <w:tcBorders>
          <w:top w:val="single" w:sz="4" w:space="0" w:color="A4A4A3" w:themeColor="text1" w:themeTint="80"/>
          <w:bottom w:val="single" w:sz="4" w:space="0" w:color="A4A4A3" w:themeColor="text1" w:themeTint="80"/>
        </w:tcBorders>
      </w:tcPr>
    </w:tblStylePr>
  </w:style>
  <w:style w:type="table" w:styleId="Onopgemaaktetabel3">
    <w:name w:val="Plain Table 3"/>
    <w:basedOn w:val="Standaardtabel"/>
    <w:uiPriority w:val="43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A4A4A3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A4A4A3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44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">
    <w:name w:val="Plain Table 5"/>
    <w:basedOn w:val="Standaardtabel"/>
    <w:uiPriority w:val="45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4A4A3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4A4A3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4A4A3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4A4A3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Rastertabel1licht">
    <w:name w:val="Grid Table 1 Light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B6B6B5" w:themeColor="text1" w:themeTint="66"/>
        <w:left w:val="single" w:sz="4" w:space="0" w:color="B6B6B5" w:themeColor="text1" w:themeTint="66"/>
        <w:bottom w:val="single" w:sz="4" w:space="0" w:color="B6B6B5" w:themeColor="text1" w:themeTint="66"/>
        <w:right w:val="single" w:sz="4" w:space="0" w:color="B6B6B5" w:themeColor="text1" w:themeTint="66"/>
        <w:insideH w:val="single" w:sz="4" w:space="0" w:color="B6B6B5" w:themeColor="text1" w:themeTint="66"/>
        <w:insideV w:val="single" w:sz="4" w:space="0" w:color="B6B6B5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929291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9291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1">
    <w:name w:val="Grid Table 1 Light Accent 1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73A6F6" w:themeColor="accent1" w:themeTint="66"/>
        <w:left w:val="single" w:sz="4" w:space="0" w:color="73A6F6" w:themeColor="accent1" w:themeTint="66"/>
        <w:bottom w:val="single" w:sz="4" w:space="0" w:color="73A6F6" w:themeColor="accent1" w:themeTint="66"/>
        <w:right w:val="single" w:sz="4" w:space="0" w:color="73A6F6" w:themeColor="accent1" w:themeTint="66"/>
        <w:insideH w:val="single" w:sz="4" w:space="0" w:color="73A6F6" w:themeColor="accent1" w:themeTint="66"/>
        <w:insideV w:val="single" w:sz="4" w:space="0" w:color="73A6F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2D7A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2D7A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2">
    <w:name w:val="Grid Table 1 Light Accent 2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2" w:themeTint="66"/>
        <w:left w:val="single" w:sz="4" w:space="0" w:color="FAC396" w:themeColor="accent2" w:themeTint="66"/>
        <w:bottom w:val="single" w:sz="4" w:space="0" w:color="FAC396" w:themeColor="accent2" w:themeTint="66"/>
        <w:right w:val="single" w:sz="4" w:space="0" w:color="FAC396" w:themeColor="accent2" w:themeTint="66"/>
        <w:insideH w:val="single" w:sz="4" w:space="0" w:color="FAC396" w:themeColor="accent2" w:themeTint="66"/>
        <w:insideV w:val="single" w:sz="4" w:space="0" w:color="FAC396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8A561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8A56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3">
    <w:name w:val="Grid Table 1 Light Accent 3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C3CFE1" w:themeColor="accent3" w:themeTint="66"/>
        <w:left w:val="single" w:sz="4" w:space="0" w:color="C3CFE1" w:themeColor="accent3" w:themeTint="66"/>
        <w:bottom w:val="single" w:sz="4" w:space="0" w:color="C3CFE1" w:themeColor="accent3" w:themeTint="66"/>
        <w:right w:val="single" w:sz="4" w:space="0" w:color="C3CFE1" w:themeColor="accent3" w:themeTint="66"/>
        <w:insideH w:val="single" w:sz="4" w:space="0" w:color="C3CFE1" w:themeColor="accent3" w:themeTint="66"/>
        <w:insideV w:val="single" w:sz="4" w:space="0" w:color="C3CFE1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A6B7D2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6B7D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8DBC4" w:themeColor="accent4" w:themeTint="66"/>
        <w:left w:val="single" w:sz="4" w:space="0" w:color="F8DBC4" w:themeColor="accent4" w:themeTint="66"/>
        <w:bottom w:val="single" w:sz="4" w:space="0" w:color="F8DBC4" w:themeColor="accent4" w:themeTint="66"/>
        <w:right w:val="single" w:sz="4" w:space="0" w:color="F8DBC4" w:themeColor="accent4" w:themeTint="66"/>
        <w:insideH w:val="single" w:sz="4" w:space="0" w:color="F8DBC4" w:themeColor="accent4" w:themeTint="66"/>
        <w:insideV w:val="single" w:sz="4" w:space="0" w:color="F8DBC4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4C9A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C9A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5">
    <w:name w:val="Grid Table 1 Light Accent 5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BEEF5" w:themeColor="accent5" w:themeTint="66"/>
        <w:left w:val="single" w:sz="4" w:space="0" w:color="EBEEF5" w:themeColor="accent5" w:themeTint="66"/>
        <w:bottom w:val="single" w:sz="4" w:space="0" w:color="EBEEF5" w:themeColor="accent5" w:themeTint="66"/>
        <w:right w:val="single" w:sz="4" w:space="0" w:color="EBEEF5" w:themeColor="accent5" w:themeTint="66"/>
        <w:insideH w:val="single" w:sz="4" w:space="0" w:color="EBEEF5" w:themeColor="accent5" w:themeTint="66"/>
        <w:insideV w:val="single" w:sz="4" w:space="0" w:color="EBEEF5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1E6F0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1E6F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6">
    <w:name w:val="Grid Table 1 Light Accent 6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CF3EB" w:themeColor="accent6" w:themeTint="66"/>
        <w:left w:val="single" w:sz="4" w:space="0" w:color="FCF3EB" w:themeColor="accent6" w:themeTint="66"/>
        <w:bottom w:val="single" w:sz="4" w:space="0" w:color="FCF3EB" w:themeColor="accent6" w:themeTint="66"/>
        <w:right w:val="single" w:sz="4" w:space="0" w:color="FCF3EB" w:themeColor="accent6" w:themeTint="66"/>
        <w:insideH w:val="single" w:sz="4" w:space="0" w:color="FCF3EB" w:themeColor="accent6" w:themeTint="66"/>
        <w:insideV w:val="single" w:sz="4" w:space="0" w:color="FCF3EB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BEDE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BEDE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2">
    <w:name w:val="Grid Table 2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929291" w:themeColor="text1" w:themeTint="99"/>
        <w:bottom w:val="single" w:sz="2" w:space="0" w:color="929291" w:themeColor="text1" w:themeTint="99"/>
        <w:insideH w:val="single" w:sz="2" w:space="0" w:color="929291" w:themeColor="text1" w:themeTint="99"/>
        <w:insideV w:val="single" w:sz="2" w:space="0" w:color="92929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9291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9291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Rastertabel2-Accent1">
    <w:name w:val="Grid Table 2 Accent 1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2D7AF2" w:themeColor="accent1" w:themeTint="99"/>
        <w:bottom w:val="single" w:sz="2" w:space="0" w:color="2D7AF2" w:themeColor="accent1" w:themeTint="99"/>
        <w:insideH w:val="single" w:sz="2" w:space="0" w:color="2D7AF2" w:themeColor="accent1" w:themeTint="99"/>
        <w:insideV w:val="single" w:sz="2" w:space="0" w:color="2D7AF2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2D7AF2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2D7AF2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Rastertabel2-Accent2">
    <w:name w:val="Grid Table 2 Accent 2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F8A561" w:themeColor="accent2" w:themeTint="99"/>
        <w:bottom w:val="single" w:sz="2" w:space="0" w:color="F8A561" w:themeColor="accent2" w:themeTint="99"/>
        <w:insideH w:val="single" w:sz="2" w:space="0" w:color="F8A561" w:themeColor="accent2" w:themeTint="99"/>
        <w:insideV w:val="single" w:sz="2" w:space="0" w:color="F8A561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8A561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8A561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Rastertabel2-Accent3">
    <w:name w:val="Grid Table 2 Accent 3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A6B7D2" w:themeColor="accent3" w:themeTint="99"/>
        <w:bottom w:val="single" w:sz="2" w:space="0" w:color="A6B7D2" w:themeColor="accent3" w:themeTint="99"/>
        <w:insideH w:val="single" w:sz="2" w:space="0" w:color="A6B7D2" w:themeColor="accent3" w:themeTint="99"/>
        <w:insideV w:val="single" w:sz="2" w:space="0" w:color="A6B7D2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6B7D2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6B7D2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Rastertabel2-Accent4">
    <w:name w:val="Grid Table 2 Accent 4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F4C9A6" w:themeColor="accent4" w:themeTint="99"/>
        <w:bottom w:val="single" w:sz="2" w:space="0" w:color="F4C9A6" w:themeColor="accent4" w:themeTint="99"/>
        <w:insideH w:val="single" w:sz="2" w:space="0" w:color="F4C9A6" w:themeColor="accent4" w:themeTint="99"/>
        <w:insideV w:val="single" w:sz="2" w:space="0" w:color="F4C9A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C9A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C9A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Rastertabel2-Accent5">
    <w:name w:val="Grid Table 2 Accent 5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E1E6F0" w:themeColor="accent5" w:themeTint="99"/>
        <w:bottom w:val="single" w:sz="2" w:space="0" w:color="E1E6F0" w:themeColor="accent5" w:themeTint="99"/>
        <w:insideH w:val="single" w:sz="2" w:space="0" w:color="E1E6F0" w:themeColor="accent5" w:themeTint="99"/>
        <w:insideV w:val="single" w:sz="2" w:space="0" w:color="E1E6F0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1E6F0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1E6F0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Rastertabel2-Accent6">
    <w:name w:val="Grid Table 2 Accent 6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FBEDE1" w:themeColor="accent6" w:themeTint="99"/>
        <w:bottom w:val="single" w:sz="2" w:space="0" w:color="FBEDE1" w:themeColor="accent6" w:themeTint="99"/>
        <w:insideH w:val="single" w:sz="2" w:space="0" w:color="FBEDE1" w:themeColor="accent6" w:themeTint="99"/>
        <w:insideV w:val="single" w:sz="2" w:space="0" w:color="FBEDE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BEDE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BEDE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Rastertabel3">
    <w:name w:val="Grid Table 3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929291" w:themeColor="text1" w:themeTint="99"/>
        <w:left w:val="single" w:sz="4" w:space="0" w:color="929291" w:themeColor="text1" w:themeTint="99"/>
        <w:bottom w:val="single" w:sz="4" w:space="0" w:color="929291" w:themeColor="text1" w:themeTint="99"/>
        <w:right w:val="single" w:sz="4" w:space="0" w:color="929291" w:themeColor="text1" w:themeTint="99"/>
        <w:insideH w:val="single" w:sz="4" w:space="0" w:color="929291" w:themeColor="text1" w:themeTint="99"/>
        <w:insideV w:val="single" w:sz="4" w:space="0" w:color="92929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  <w:tblStylePr w:type="neCell">
      <w:tblPr/>
      <w:tcPr>
        <w:tcBorders>
          <w:bottom w:val="single" w:sz="4" w:space="0" w:color="929291" w:themeColor="text1" w:themeTint="99"/>
        </w:tcBorders>
      </w:tcPr>
    </w:tblStylePr>
    <w:tblStylePr w:type="nwCell">
      <w:tblPr/>
      <w:tcPr>
        <w:tcBorders>
          <w:bottom w:val="single" w:sz="4" w:space="0" w:color="929291" w:themeColor="text1" w:themeTint="99"/>
        </w:tcBorders>
      </w:tcPr>
    </w:tblStylePr>
    <w:tblStylePr w:type="seCell">
      <w:tblPr/>
      <w:tcPr>
        <w:tcBorders>
          <w:top w:val="single" w:sz="4" w:space="0" w:color="929291" w:themeColor="text1" w:themeTint="99"/>
        </w:tcBorders>
      </w:tcPr>
    </w:tblStylePr>
    <w:tblStylePr w:type="swCell">
      <w:tblPr/>
      <w:tcPr>
        <w:tcBorders>
          <w:top w:val="single" w:sz="4" w:space="0" w:color="929291" w:themeColor="text1" w:themeTint="99"/>
        </w:tcBorders>
      </w:tcPr>
    </w:tblStylePr>
  </w:style>
  <w:style w:type="table" w:styleId="Rastertabel3-Accent1">
    <w:name w:val="Grid Table 3 Accent 1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2D7AF2" w:themeColor="accent1" w:themeTint="99"/>
        <w:left w:val="single" w:sz="4" w:space="0" w:color="2D7AF2" w:themeColor="accent1" w:themeTint="99"/>
        <w:bottom w:val="single" w:sz="4" w:space="0" w:color="2D7AF2" w:themeColor="accent1" w:themeTint="99"/>
        <w:right w:val="single" w:sz="4" w:space="0" w:color="2D7AF2" w:themeColor="accent1" w:themeTint="99"/>
        <w:insideH w:val="single" w:sz="4" w:space="0" w:color="2D7AF2" w:themeColor="accent1" w:themeTint="99"/>
        <w:insideV w:val="single" w:sz="4" w:space="0" w:color="2D7AF2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  <w:tblStylePr w:type="neCell">
      <w:tblPr/>
      <w:tcPr>
        <w:tcBorders>
          <w:bottom w:val="single" w:sz="4" w:space="0" w:color="2D7AF2" w:themeColor="accent1" w:themeTint="99"/>
        </w:tcBorders>
      </w:tcPr>
    </w:tblStylePr>
    <w:tblStylePr w:type="nwCell">
      <w:tblPr/>
      <w:tcPr>
        <w:tcBorders>
          <w:bottom w:val="single" w:sz="4" w:space="0" w:color="2D7AF2" w:themeColor="accent1" w:themeTint="99"/>
        </w:tcBorders>
      </w:tcPr>
    </w:tblStylePr>
    <w:tblStylePr w:type="seCell">
      <w:tblPr/>
      <w:tcPr>
        <w:tcBorders>
          <w:top w:val="single" w:sz="4" w:space="0" w:color="2D7AF2" w:themeColor="accent1" w:themeTint="99"/>
        </w:tcBorders>
      </w:tcPr>
    </w:tblStylePr>
    <w:tblStylePr w:type="swCell">
      <w:tblPr/>
      <w:tcPr>
        <w:tcBorders>
          <w:top w:val="single" w:sz="4" w:space="0" w:color="2D7AF2" w:themeColor="accent1" w:themeTint="99"/>
        </w:tcBorders>
      </w:tcPr>
    </w:tblStylePr>
  </w:style>
  <w:style w:type="table" w:styleId="Rastertabel3-Accent2">
    <w:name w:val="Grid Table 3 Accent 2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8A561" w:themeColor="accent2" w:themeTint="99"/>
        <w:left w:val="single" w:sz="4" w:space="0" w:color="F8A561" w:themeColor="accent2" w:themeTint="99"/>
        <w:bottom w:val="single" w:sz="4" w:space="0" w:color="F8A561" w:themeColor="accent2" w:themeTint="99"/>
        <w:right w:val="single" w:sz="4" w:space="0" w:color="F8A561" w:themeColor="accent2" w:themeTint="99"/>
        <w:insideH w:val="single" w:sz="4" w:space="0" w:color="F8A561" w:themeColor="accent2" w:themeTint="99"/>
        <w:insideV w:val="single" w:sz="4" w:space="0" w:color="F8A561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  <w:tblStylePr w:type="neCell">
      <w:tblPr/>
      <w:tcPr>
        <w:tcBorders>
          <w:bottom w:val="single" w:sz="4" w:space="0" w:color="F8A561" w:themeColor="accent2" w:themeTint="99"/>
        </w:tcBorders>
      </w:tcPr>
    </w:tblStylePr>
    <w:tblStylePr w:type="nwCell">
      <w:tblPr/>
      <w:tcPr>
        <w:tcBorders>
          <w:bottom w:val="single" w:sz="4" w:space="0" w:color="F8A561" w:themeColor="accent2" w:themeTint="99"/>
        </w:tcBorders>
      </w:tcPr>
    </w:tblStylePr>
    <w:tblStylePr w:type="seCell">
      <w:tblPr/>
      <w:tcPr>
        <w:tcBorders>
          <w:top w:val="single" w:sz="4" w:space="0" w:color="F8A561" w:themeColor="accent2" w:themeTint="99"/>
        </w:tcBorders>
      </w:tcPr>
    </w:tblStylePr>
    <w:tblStylePr w:type="swCell">
      <w:tblPr/>
      <w:tcPr>
        <w:tcBorders>
          <w:top w:val="single" w:sz="4" w:space="0" w:color="F8A561" w:themeColor="accent2" w:themeTint="99"/>
        </w:tcBorders>
      </w:tcPr>
    </w:tblStylePr>
  </w:style>
  <w:style w:type="table" w:styleId="Rastertabel3-Accent3">
    <w:name w:val="Grid Table 3 Accent 3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A6B7D2" w:themeColor="accent3" w:themeTint="99"/>
        <w:left w:val="single" w:sz="4" w:space="0" w:color="A6B7D2" w:themeColor="accent3" w:themeTint="99"/>
        <w:bottom w:val="single" w:sz="4" w:space="0" w:color="A6B7D2" w:themeColor="accent3" w:themeTint="99"/>
        <w:right w:val="single" w:sz="4" w:space="0" w:color="A6B7D2" w:themeColor="accent3" w:themeTint="99"/>
        <w:insideH w:val="single" w:sz="4" w:space="0" w:color="A6B7D2" w:themeColor="accent3" w:themeTint="99"/>
        <w:insideV w:val="single" w:sz="4" w:space="0" w:color="A6B7D2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  <w:tblStylePr w:type="neCell">
      <w:tblPr/>
      <w:tcPr>
        <w:tcBorders>
          <w:bottom w:val="single" w:sz="4" w:space="0" w:color="A6B7D2" w:themeColor="accent3" w:themeTint="99"/>
        </w:tcBorders>
      </w:tcPr>
    </w:tblStylePr>
    <w:tblStylePr w:type="nwCell">
      <w:tblPr/>
      <w:tcPr>
        <w:tcBorders>
          <w:bottom w:val="single" w:sz="4" w:space="0" w:color="A6B7D2" w:themeColor="accent3" w:themeTint="99"/>
        </w:tcBorders>
      </w:tcPr>
    </w:tblStylePr>
    <w:tblStylePr w:type="seCell">
      <w:tblPr/>
      <w:tcPr>
        <w:tcBorders>
          <w:top w:val="single" w:sz="4" w:space="0" w:color="A6B7D2" w:themeColor="accent3" w:themeTint="99"/>
        </w:tcBorders>
      </w:tcPr>
    </w:tblStylePr>
    <w:tblStylePr w:type="swCell">
      <w:tblPr/>
      <w:tcPr>
        <w:tcBorders>
          <w:top w:val="single" w:sz="4" w:space="0" w:color="A6B7D2" w:themeColor="accent3" w:themeTint="99"/>
        </w:tcBorders>
      </w:tcPr>
    </w:tblStylePr>
  </w:style>
  <w:style w:type="table" w:styleId="Rastertabel3-Accent4">
    <w:name w:val="Grid Table 3 Accent 4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4C9A6" w:themeColor="accent4" w:themeTint="99"/>
        <w:left w:val="single" w:sz="4" w:space="0" w:color="F4C9A6" w:themeColor="accent4" w:themeTint="99"/>
        <w:bottom w:val="single" w:sz="4" w:space="0" w:color="F4C9A6" w:themeColor="accent4" w:themeTint="99"/>
        <w:right w:val="single" w:sz="4" w:space="0" w:color="F4C9A6" w:themeColor="accent4" w:themeTint="99"/>
        <w:insideH w:val="single" w:sz="4" w:space="0" w:color="F4C9A6" w:themeColor="accent4" w:themeTint="99"/>
        <w:insideV w:val="single" w:sz="4" w:space="0" w:color="F4C9A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  <w:tblStylePr w:type="neCell">
      <w:tblPr/>
      <w:tcPr>
        <w:tcBorders>
          <w:bottom w:val="single" w:sz="4" w:space="0" w:color="F4C9A6" w:themeColor="accent4" w:themeTint="99"/>
        </w:tcBorders>
      </w:tcPr>
    </w:tblStylePr>
    <w:tblStylePr w:type="nwCell">
      <w:tblPr/>
      <w:tcPr>
        <w:tcBorders>
          <w:bottom w:val="single" w:sz="4" w:space="0" w:color="F4C9A6" w:themeColor="accent4" w:themeTint="99"/>
        </w:tcBorders>
      </w:tcPr>
    </w:tblStylePr>
    <w:tblStylePr w:type="seCell">
      <w:tblPr/>
      <w:tcPr>
        <w:tcBorders>
          <w:top w:val="single" w:sz="4" w:space="0" w:color="F4C9A6" w:themeColor="accent4" w:themeTint="99"/>
        </w:tcBorders>
      </w:tcPr>
    </w:tblStylePr>
    <w:tblStylePr w:type="swCell">
      <w:tblPr/>
      <w:tcPr>
        <w:tcBorders>
          <w:top w:val="single" w:sz="4" w:space="0" w:color="F4C9A6" w:themeColor="accent4" w:themeTint="99"/>
        </w:tcBorders>
      </w:tcPr>
    </w:tblStylePr>
  </w:style>
  <w:style w:type="table" w:styleId="Rastertabel3-Accent5">
    <w:name w:val="Grid Table 3 Accent 5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1E6F0" w:themeColor="accent5" w:themeTint="99"/>
        <w:left w:val="single" w:sz="4" w:space="0" w:color="E1E6F0" w:themeColor="accent5" w:themeTint="99"/>
        <w:bottom w:val="single" w:sz="4" w:space="0" w:color="E1E6F0" w:themeColor="accent5" w:themeTint="99"/>
        <w:right w:val="single" w:sz="4" w:space="0" w:color="E1E6F0" w:themeColor="accent5" w:themeTint="99"/>
        <w:insideH w:val="single" w:sz="4" w:space="0" w:color="E1E6F0" w:themeColor="accent5" w:themeTint="99"/>
        <w:insideV w:val="single" w:sz="4" w:space="0" w:color="E1E6F0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  <w:tblStylePr w:type="neCell">
      <w:tblPr/>
      <w:tcPr>
        <w:tcBorders>
          <w:bottom w:val="single" w:sz="4" w:space="0" w:color="E1E6F0" w:themeColor="accent5" w:themeTint="99"/>
        </w:tcBorders>
      </w:tcPr>
    </w:tblStylePr>
    <w:tblStylePr w:type="nwCell">
      <w:tblPr/>
      <w:tcPr>
        <w:tcBorders>
          <w:bottom w:val="single" w:sz="4" w:space="0" w:color="E1E6F0" w:themeColor="accent5" w:themeTint="99"/>
        </w:tcBorders>
      </w:tcPr>
    </w:tblStylePr>
    <w:tblStylePr w:type="seCell">
      <w:tblPr/>
      <w:tcPr>
        <w:tcBorders>
          <w:top w:val="single" w:sz="4" w:space="0" w:color="E1E6F0" w:themeColor="accent5" w:themeTint="99"/>
        </w:tcBorders>
      </w:tcPr>
    </w:tblStylePr>
    <w:tblStylePr w:type="swCell">
      <w:tblPr/>
      <w:tcPr>
        <w:tcBorders>
          <w:top w:val="single" w:sz="4" w:space="0" w:color="E1E6F0" w:themeColor="accent5" w:themeTint="99"/>
        </w:tcBorders>
      </w:tcPr>
    </w:tblStylePr>
  </w:style>
  <w:style w:type="table" w:styleId="Rastertabel3-Accent6">
    <w:name w:val="Grid Table 3 Accent 6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BEDE1" w:themeColor="accent6" w:themeTint="99"/>
        <w:left w:val="single" w:sz="4" w:space="0" w:color="FBEDE1" w:themeColor="accent6" w:themeTint="99"/>
        <w:bottom w:val="single" w:sz="4" w:space="0" w:color="FBEDE1" w:themeColor="accent6" w:themeTint="99"/>
        <w:right w:val="single" w:sz="4" w:space="0" w:color="FBEDE1" w:themeColor="accent6" w:themeTint="99"/>
        <w:insideH w:val="single" w:sz="4" w:space="0" w:color="FBEDE1" w:themeColor="accent6" w:themeTint="99"/>
        <w:insideV w:val="single" w:sz="4" w:space="0" w:color="FBEDE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  <w:tblStylePr w:type="neCell">
      <w:tblPr/>
      <w:tcPr>
        <w:tcBorders>
          <w:bottom w:val="single" w:sz="4" w:space="0" w:color="FBEDE1" w:themeColor="accent6" w:themeTint="99"/>
        </w:tcBorders>
      </w:tcPr>
    </w:tblStylePr>
    <w:tblStylePr w:type="nwCell">
      <w:tblPr/>
      <w:tcPr>
        <w:tcBorders>
          <w:bottom w:val="single" w:sz="4" w:space="0" w:color="FBEDE1" w:themeColor="accent6" w:themeTint="99"/>
        </w:tcBorders>
      </w:tcPr>
    </w:tblStylePr>
    <w:tblStylePr w:type="seCell">
      <w:tblPr/>
      <w:tcPr>
        <w:tcBorders>
          <w:top w:val="single" w:sz="4" w:space="0" w:color="FBEDE1" w:themeColor="accent6" w:themeTint="99"/>
        </w:tcBorders>
      </w:tcPr>
    </w:tblStylePr>
    <w:tblStylePr w:type="swCell">
      <w:tblPr/>
      <w:tcPr>
        <w:tcBorders>
          <w:top w:val="single" w:sz="4" w:space="0" w:color="FBEDE1" w:themeColor="accent6" w:themeTint="99"/>
        </w:tcBorders>
      </w:tcPr>
    </w:tblStylePr>
  </w:style>
  <w:style w:type="table" w:styleId="Rastertabel4">
    <w:name w:val="Grid Table 4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929291" w:themeColor="text1" w:themeTint="99"/>
        <w:left w:val="single" w:sz="4" w:space="0" w:color="929291" w:themeColor="text1" w:themeTint="99"/>
        <w:bottom w:val="single" w:sz="4" w:space="0" w:color="929291" w:themeColor="text1" w:themeTint="99"/>
        <w:right w:val="single" w:sz="4" w:space="0" w:color="929291" w:themeColor="text1" w:themeTint="99"/>
        <w:insideH w:val="single" w:sz="4" w:space="0" w:color="929291" w:themeColor="text1" w:themeTint="99"/>
        <w:insideV w:val="single" w:sz="4" w:space="0" w:color="929291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A4A49" w:themeColor="text1"/>
          <w:left w:val="single" w:sz="4" w:space="0" w:color="4A4A49" w:themeColor="text1"/>
          <w:bottom w:val="single" w:sz="4" w:space="0" w:color="4A4A49" w:themeColor="text1"/>
          <w:right w:val="single" w:sz="4" w:space="0" w:color="4A4A49" w:themeColor="text1"/>
          <w:insideH w:val="nil"/>
          <w:insideV w:val="nil"/>
        </w:tcBorders>
        <w:shd w:val="clear" w:color="auto" w:fill="4A4A49" w:themeFill="text1"/>
      </w:tcPr>
    </w:tblStylePr>
    <w:tblStylePr w:type="lastRow">
      <w:rPr>
        <w:b/>
        <w:bCs/>
      </w:rPr>
      <w:tblPr/>
      <w:tcPr>
        <w:tcBorders>
          <w:top w:val="double" w:sz="4" w:space="0" w:color="4A4A49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Rastertabel4-Accent1">
    <w:name w:val="Grid Table 4 Accent 1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2D7AF2" w:themeColor="accent1" w:themeTint="99"/>
        <w:left w:val="single" w:sz="4" w:space="0" w:color="2D7AF2" w:themeColor="accent1" w:themeTint="99"/>
        <w:bottom w:val="single" w:sz="4" w:space="0" w:color="2D7AF2" w:themeColor="accent1" w:themeTint="99"/>
        <w:right w:val="single" w:sz="4" w:space="0" w:color="2D7AF2" w:themeColor="accent1" w:themeTint="99"/>
        <w:insideH w:val="single" w:sz="4" w:space="0" w:color="2D7AF2" w:themeColor="accent1" w:themeTint="99"/>
        <w:insideV w:val="single" w:sz="4" w:space="0" w:color="2D7A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83984" w:themeColor="accent1"/>
          <w:left w:val="single" w:sz="4" w:space="0" w:color="083984" w:themeColor="accent1"/>
          <w:bottom w:val="single" w:sz="4" w:space="0" w:color="083984" w:themeColor="accent1"/>
          <w:right w:val="single" w:sz="4" w:space="0" w:color="083984" w:themeColor="accent1"/>
          <w:insideH w:val="nil"/>
          <w:insideV w:val="nil"/>
        </w:tcBorders>
        <w:shd w:val="clear" w:color="auto" w:fill="083984" w:themeFill="accent1"/>
      </w:tcPr>
    </w:tblStylePr>
    <w:tblStylePr w:type="lastRow">
      <w:rPr>
        <w:b/>
        <w:bCs/>
      </w:rPr>
      <w:tblPr/>
      <w:tcPr>
        <w:tcBorders>
          <w:top w:val="double" w:sz="4" w:space="0" w:color="08398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Rastertabel4-Accent2">
    <w:name w:val="Grid Table 4 Accent 2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8A561" w:themeColor="accent2" w:themeTint="99"/>
        <w:left w:val="single" w:sz="4" w:space="0" w:color="F8A561" w:themeColor="accent2" w:themeTint="99"/>
        <w:bottom w:val="single" w:sz="4" w:space="0" w:color="F8A561" w:themeColor="accent2" w:themeTint="99"/>
        <w:right w:val="single" w:sz="4" w:space="0" w:color="F8A561" w:themeColor="accent2" w:themeTint="99"/>
        <w:insideH w:val="single" w:sz="4" w:space="0" w:color="F8A561" w:themeColor="accent2" w:themeTint="99"/>
        <w:insideV w:val="single" w:sz="4" w:space="0" w:color="F8A561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36C0A" w:themeColor="accent2"/>
          <w:left w:val="single" w:sz="4" w:space="0" w:color="E36C0A" w:themeColor="accent2"/>
          <w:bottom w:val="single" w:sz="4" w:space="0" w:color="E36C0A" w:themeColor="accent2"/>
          <w:right w:val="single" w:sz="4" w:space="0" w:color="E36C0A" w:themeColor="accent2"/>
          <w:insideH w:val="nil"/>
          <w:insideV w:val="nil"/>
        </w:tcBorders>
        <w:shd w:val="clear" w:color="auto" w:fill="E36C0A" w:themeFill="accent2"/>
      </w:tcPr>
    </w:tblStylePr>
    <w:tblStylePr w:type="lastRow">
      <w:rPr>
        <w:b/>
        <w:bCs/>
      </w:rPr>
      <w:tblPr/>
      <w:tcPr>
        <w:tcBorders>
          <w:top w:val="double" w:sz="4" w:space="0" w:color="E36C0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Rastertabel4-Accent3">
    <w:name w:val="Grid Table 4 Accent 3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A6B7D2" w:themeColor="accent3" w:themeTint="99"/>
        <w:left w:val="single" w:sz="4" w:space="0" w:color="A6B7D2" w:themeColor="accent3" w:themeTint="99"/>
        <w:bottom w:val="single" w:sz="4" w:space="0" w:color="A6B7D2" w:themeColor="accent3" w:themeTint="99"/>
        <w:right w:val="single" w:sz="4" w:space="0" w:color="A6B7D2" w:themeColor="accent3" w:themeTint="99"/>
        <w:insideH w:val="single" w:sz="4" w:space="0" w:color="A6B7D2" w:themeColor="accent3" w:themeTint="99"/>
        <w:insideV w:val="single" w:sz="4" w:space="0" w:color="A6B7D2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B88B5" w:themeColor="accent3"/>
          <w:left w:val="single" w:sz="4" w:space="0" w:color="6B88B5" w:themeColor="accent3"/>
          <w:bottom w:val="single" w:sz="4" w:space="0" w:color="6B88B5" w:themeColor="accent3"/>
          <w:right w:val="single" w:sz="4" w:space="0" w:color="6B88B5" w:themeColor="accent3"/>
          <w:insideH w:val="nil"/>
          <w:insideV w:val="nil"/>
        </w:tcBorders>
        <w:shd w:val="clear" w:color="auto" w:fill="6B88B5" w:themeFill="accent3"/>
      </w:tcPr>
    </w:tblStylePr>
    <w:tblStylePr w:type="lastRow">
      <w:rPr>
        <w:b/>
        <w:bCs/>
      </w:rPr>
      <w:tblPr/>
      <w:tcPr>
        <w:tcBorders>
          <w:top w:val="double" w:sz="4" w:space="0" w:color="6B88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Rastertabel4-Accent4">
    <w:name w:val="Grid Table 4 Accent 4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4C9A6" w:themeColor="accent4" w:themeTint="99"/>
        <w:left w:val="single" w:sz="4" w:space="0" w:color="F4C9A6" w:themeColor="accent4" w:themeTint="99"/>
        <w:bottom w:val="single" w:sz="4" w:space="0" w:color="F4C9A6" w:themeColor="accent4" w:themeTint="99"/>
        <w:right w:val="single" w:sz="4" w:space="0" w:color="F4C9A6" w:themeColor="accent4" w:themeTint="99"/>
        <w:insideH w:val="single" w:sz="4" w:space="0" w:color="F4C9A6" w:themeColor="accent4" w:themeTint="99"/>
        <w:insideV w:val="single" w:sz="4" w:space="0" w:color="F4C9A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EA76C" w:themeColor="accent4"/>
          <w:left w:val="single" w:sz="4" w:space="0" w:color="EEA76C" w:themeColor="accent4"/>
          <w:bottom w:val="single" w:sz="4" w:space="0" w:color="EEA76C" w:themeColor="accent4"/>
          <w:right w:val="single" w:sz="4" w:space="0" w:color="EEA76C" w:themeColor="accent4"/>
          <w:insideH w:val="nil"/>
          <w:insideV w:val="nil"/>
        </w:tcBorders>
        <w:shd w:val="clear" w:color="auto" w:fill="EEA76C" w:themeFill="accent4"/>
      </w:tcPr>
    </w:tblStylePr>
    <w:tblStylePr w:type="lastRow">
      <w:rPr>
        <w:b/>
        <w:bCs/>
      </w:rPr>
      <w:tblPr/>
      <w:tcPr>
        <w:tcBorders>
          <w:top w:val="double" w:sz="4" w:space="0" w:color="EEA76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Rastertabel4-Accent5">
    <w:name w:val="Grid Table 4 Accent 5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1E6F0" w:themeColor="accent5" w:themeTint="99"/>
        <w:left w:val="single" w:sz="4" w:space="0" w:color="E1E6F0" w:themeColor="accent5" w:themeTint="99"/>
        <w:bottom w:val="single" w:sz="4" w:space="0" w:color="E1E6F0" w:themeColor="accent5" w:themeTint="99"/>
        <w:right w:val="single" w:sz="4" w:space="0" w:color="E1E6F0" w:themeColor="accent5" w:themeTint="99"/>
        <w:insideH w:val="single" w:sz="4" w:space="0" w:color="E1E6F0" w:themeColor="accent5" w:themeTint="99"/>
        <w:insideV w:val="single" w:sz="4" w:space="0" w:color="E1E6F0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ED7E6" w:themeColor="accent5"/>
          <w:left w:val="single" w:sz="4" w:space="0" w:color="CED7E6" w:themeColor="accent5"/>
          <w:bottom w:val="single" w:sz="4" w:space="0" w:color="CED7E6" w:themeColor="accent5"/>
          <w:right w:val="single" w:sz="4" w:space="0" w:color="CED7E6" w:themeColor="accent5"/>
          <w:insideH w:val="nil"/>
          <w:insideV w:val="nil"/>
        </w:tcBorders>
        <w:shd w:val="clear" w:color="auto" w:fill="CED7E6" w:themeFill="accent5"/>
      </w:tcPr>
    </w:tblStylePr>
    <w:tblStylePr w:type="lastRow">
      <w:rPr>
        <w:b/>
        <w:bCs/>
      </w:rPr>
      <w:tblPr/>
      <w:tcPr>
        <w:tcBorders>
          <w:top w:val="double" w:sz="4" w:space="0" w:color="CED7E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Rastertabel4-Accent6">
    <w:name w:val="Grid Table 4 Accent 6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BEDE1" w:themeColor="accent6" w:themeTint="99"/>
        <w:left w:val="single" w:sz="4" w:space="0" w:color="FBEDE1" w:themeColor="accent6" w:themeTint="99"/>
        <w:bottom w:val="single" w:sz="4" w:space="0" w:color="FBEDE1" w:themeColor="accent6" w:themeTint="99"/>
        <w:right w:val="single" w:sz="4" w:space="0" w:color="FBEDE1" w:themeColor="accent6" w:themeTint="99"/>
        <w:insideH w:val="single" w:sz="4" w:space="0" w:color="FBEDE1" w:themeColor="accent6" w:themeTint="99"/>
        <w:insideV w:val="single" w:sz="4" w:space="0" w:color="FBEDE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9E2CE" w:themeColor="accent6"/>
          <w:left w:val="single" w:sz="4" w:space="0" w:color="F9E2CE" w:themeColor="accent6"/>
          <w:bottom w:val="single" w:sz="4" w:space="0" w:color="F9E2CE" w:themeColor="accent6"/>
          <w:right w:val="single" w:sz="4" w:space="0" w:color="F9E2CE" w:themeColor="accent6"/>
          <w:insideH w:val="nil"/>
          <w:insideV w:val="nil"/>
        </w:tcBorders>
        <w:shd w:val="clear" w:color="auto" w:fill="F9E2CE" w:themeFill="accent6"/>
      </w:tcPr>
    </w:tblStylePr>
    <w:tblStylePr w:type="lastRow">
      <w:rPr>
        <w:b/>
        <w:bCs/>
      </w:rPr>
      <w:tblPr/>
      <w:tcPr>
        <w:tcBorders>
          <w:top w:val="double" w:sz="4" w:space="0" w:color="F9E2C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Rastertabel5donker">
    <w:name w:val="Grid Table 5 Dark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DBDA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A4A49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A4A49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A4A49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A4A49" w:themeFill="text1"/>
      </w:tcPr>
    </w:tblStylePr>
    <w:tblStylePr w:type="band1Vert">
      <w:tblPr/>
      <w:tcPr>
        <w:shd w:val="clear" w:color="auto" w:fill="B6B6B5" w:themeFill="text1" w:themeFillTint="66"/>
      </w:tcPr>
    </w:tblStylePr>
    <w:tblStylePr w:type="band1Horz">
      <w:tblPr/>
      <w:tcPr>
        <w:shd w:val="clear" w:color="auto" w:fill="B6B6B5" w:themeFill="text1" w:themeFillTint="66"/>
      </w:tcPr>
    </w:tblStylePr>
  </w:style>
  <w:style w:type="table" w:styleId="Rastertabel5donker-Accent1">
    <w:name w:val="Grid Table 5 Dark Accent 1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9D2F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8398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8398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8398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83984" w:themeFill="accent1"/>
      </w:tcPr>
    </w:tblStylePr>
    <w:tblStylePr w:type="band1Vert">
      <w:tblPr/>
      <w:tcPr>
        <w:shd w:val="clear" w:color="auto" w:fill="73A6F6" w:themeFill="accent1" w:themeFillTint="66"/>
      </w:tcPr>
    </w:tblStylePr>
    <w:tblStylePr w:type="band1Horz">
      <w:tblPr/>
      <w:tcPr>
        <w:shd w:val="clear" w:color="auto" w:fill="73A6F6" w:themeFill="accent1" w:themeFillTint="66"/>
      </w:tcPr>
    </w:tblStylePr>
  </w:style>
  <w:style w:type="table" w:styleId="Rastertabel5donker-Accent2">
    <w:name w:val="Grid Table 5 Dark Accent 2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1C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6C0A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6C0A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36C0A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36C0A" w:themeFill="accent2"/>
      </w:tcPr>
    </w:tblStylePr>
    <w:tblStylePr w:type="band1Vert">
      <w:tblPr/>
      <w:tcPr>
        <w:shd w:val="clear" w:color="auto" w:fill="FAC396" w:themeFill="accent2" w:themeFillTint="66"/>
      </w:tcPr>
    </w:tblStylePr>
    <w:tblStylePr w:type="band1Horz">
      <w:tblPr/>
      <w:tcPr>
        <w:shd w:val="clear" w:color="auto" w:fill="FAC396" w:themeFill="accent2" w:themeFillTint="66"/>
      </w:tcPr>
    </w:tblStylePr>
  </w:style>
  <w:style w:type="table" w:styleId="Rastertabel5donker-Accent3">
    <w:name w:val="Grid Table 5 Dark Accent 3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6F0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B88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B88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B88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B88B5" w:themeFill="accent3"/>
      </w:tcPr>
    </w:tblStylePr>
    <w:tblStylePr w:type="band1Vert">
      <w:tblPr/>
      <w:tcPr>
        <w:shd w:val="clear" w:color="auto" w:fill="C3CFE1" w:themeFill="accent3" w:themeFillTint="66"/>
      </w:tcPr>
    </w:tblStylePr>
    <w:tblStylePr w:type="band1Horz">
      <w:tblPr/>
      <w:tcPr>
        <w:shd w:val="clear" w:color="auto" w:fill="C3CFE1" w:themeFill="accent3" w:themeFillTint="66"/>
      </w:tcPr>
    </w:tblStylePr>
  </w:style>
  <w:style w:type="table" w:styleId="Rastertabel5donker-Accent4">
    <w:name w:val="Grid Table 5 Dark Accent 4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DE1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EA76C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EA76C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EA76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EA76C" w:themeFill="accent4"/>
      </w:tcPr>
    </w:tblStylePr>
    <w:tblStylePr w:type="band1Vert">
      <w:tblPr/>
      <w:tcPr>
        <w:shd w:val="clear" w:color="auto" w:fill="F8DBC4" w:themeFill="accent4" w:themeFillTint="66"/>
      </w:tcPr>
    </w:tblStylePr>
    <w:tblStylePr w:type="band1Horz">
      <w:tblPr/>
      <w:tcPr>
        <w:shd w:val="clear" w:color="auto" w:fill="F8DBC4" w:themeFill="accent4" w:themeFillTint="66"/>
      </w:tcPr>
    </w:tblStylePr>
  </w:style>
  <w:style w:type="table" w:styleId="Rastertabel5donker-Accent5">
    <w:name w:val="Grid Table 5 Dark Accent 5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6FA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ED7E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ED7E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ED7E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ED7E6" w:themeFill="accent5"/>
      </w:tcPr>
    </w:tblStylePr>
    <w:tblStylePr w:type="band1Vert">
      <w:tblPr/>
      <w:tcPr>
        <w:shd w:val="clear" w:color="auto" w:fill="EBEEF5" w:themeFill="accent5" w:themeFillTint="66"/>
      </w:tcPr>
    </w:tblStylePr>
    <w:tblStylePr w:type="band1Horz">
      <w:tblPr/>
      <w:tcPr>
        <w:shd w:val="clear" w:color="auto" w:fill="EBEEF5" w:themeFill="accent5" w:themeFillTint="66"/>
      </w:tcPr>
    </w:tblStylePr>
  </w:style>
  <w:style w:type="table" w:styleId="Rastertabel5donker-Accent6">
    <w:name w:val="Grid Table 5 Dark Accent 6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9F5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9E2CE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9E2CE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9E2CE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9E2CE" w:themeFill="accent6"/>
      </w:tcPr>
    </w:tblStylePr>
    <w:tblStylePr w:type="band1Vert">
      <w:tblPr/>
      <w:tcPr>
        <w:shd w:val="clear" w:color="auto" w:fill="FCF3EB" w:themeFill="accent6" w:themeFillTint="66"/>
      </w:tcPr>
    </w:tblStylePr>
    <w:tblStylePr w:type="band1Horz">
      <w:tblPr/>
      <w:tcPr>
        <w:shd w:val="clear" w:color="auto" w:fill="FCF3EB" w:themeFill="accent6" w:themeFillTint="66"/>
      </w:tcPr>
    </w:tblStylePr>
  </w:style>
  <w:style w:type="table" w:styleId="Rastertabel6kleurrijk">
    <w:name w:val="Grid Table 6 Colorful"/>
    <w:basedOn w:val="Standaardtabel"/>
    <w:uiPriority w:val="51"/>
    <w:semiHidden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4" w:space="0" w:color="929291" w:themeColor="text1" w:themeTint="99"/>
        <w:left w:val="single" w:sz="4" w:space="0" w:color="929291" w:themeColor="text1" w:themeTint="99"/>
        <w:bottom w:val="single" w:sz="4" w:space="0" w:color="929291" w:themeColor="text1" w:themeTint="99"/>
        <w:right w:val="single" w:sz="4" w:space="0" w:color="929291" w:themeColor="text1" w:themeTint="99"/>
        <w:insideH w:val="single" w:sz="4" w:space="0" w:color="929291" w:themeColor="text1" w:themeTint="99"/>
        <w:insideV w:val="single" w:sz="4" w:space="0" w:color="929291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929291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9291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Rastertabel6kleurrijk-Accent1">
    <w:name w:val="Grid Table 6 Colorful Accent 1"/>
    <w:basedOn w:val="Standaardtabel"/>
    <w:uiPriority w:val="51"/>
    <w:semiHidden/>
    <w:rsid w:val="0072336A"/>
    <w:pPr>
      <w:spacing w:line="240" w:lineRule="auto"/>
    </w:pPr>
    <w:rPr>
      <w:color w:val="062A62" w:themeColor="accent1" w:themeShade="BF"/>
    </w:rPr>
    <w:tblPr>
      <w:tblStyleRowBandSize w:val="1"/>
      <w:tblStyleColBandSize w:val="1"/>
      <w:tblBorders>
        <w:top w:val="single" w:sz="4" w:space="0" w:color="2D7AF2" w:themeColor="accent1" w:themeTint="99"/>
        <w:left w:val="single" w:sz="4" w:space="0" w:color="2D7AF2" w:themeColor="accent1" w:themeTint="99"/>
        <w:bottom w:val="single" w:sz="4" w:space="0" w:color="2D7AF2" w:themeColor="accent1" w:themeTint="99"/>
        <w:right w:val="single" w:sz="4" w:space="0" w:color="2D7AF2" w:themeColor="accent1" w:themeTint="99"/>
        <w:insideH w:val="single" w:sz="4" w:space="0" w:color="2D7AF2" w:themeColor="accent1" w:themeTint="99"/>
        <w:insideV w:val="single" w:sz="4" w:space="0" w:color="2D7A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2D7A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2D7A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51"/>
    <w:semiHidden/>
    <w:rsid w:val="0072336A"/>
    <w:pPr>
      <w:spacing w:line="240" w:lineRule="auto"/>
    </w:pPr>
    <w:rPr>
      <w:color w:val="A95007" w:themeColor="accent2" w:themeShade="BF"/>
    </w:rPr>
    <w:tblPr>
      <w:tblStyleRowBandSize w:val="1"/>
      <w:tblStyleColBandSize w:val="1"/>
      <w:tblBorders>
        <w:top w:val="single" w:sz="4" w:space="0" w:color="F8A561" w:themeColor="accent2" w:themeTint="99"/>
        <w:left w:val="single" w:sz="4" w:space="0" w:color="F8A561" w:themeColor="accent2" w:themeTint="99"/>
        <w:bottom w:val="single" w:sz="4" w:space="0" w:color="F8A561" w:themeColor="accent2" w:themeTint="99"/>
        <w:right w:val="single" w:sz="4" w:space="0" w:color="F8A561" w:themeColor="accent2" w:themeTint="99"/>
        <w:insideH w:val="single" w:sz="4" w:space="0" w:color="F8A561" w:themeColor="accent2" w:themeTint="99"/>
        <w:insideV w:val="single" w:sz="4" w:space="0" w:color="F8A561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8A561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8A56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Rastertabel6kleurrijk-Accent3">
    <w:name w:val="Grid Table 6 Colorful Accent 3"/>
    <w:basedOn w:val="Standaardtabel"/>
    <w:uiPriority w:val="51"/>
    <w:semiHidden/>
    <w:rsid w:val="0072336A"/>
    <w:pPr>
      <w:spacing w:line="240" w:lineRule="auto"/>
    </w:pPr>
    <w:rPr>
      <w:color w:val="48638F" w:themeColor="accent3" w:themeShade="BF"/>
    </w:rPr>
    <w:tblPr>
      <w:tblStyleRowBandSize w:val="1"/>
      <w:tblStyleColBandSize w:val="1"/>
      <w:tblBorders>
        <w:top w:val="single" w:sz="4" w:space="0" w:color="A6B7D2" w:themeColor="accent3" w:themeTint="99"/>
        <w:left w:val="single" w:sz="4" w:space="0" w:color="A6B7D2" w:themeColor="accent3" w:themeTint="99"/>
        <w:bottom w:val="single" w:sz="4" w:space="0" w:color="A6B7D2" w:themeColor="accent3" w:themeTint="99"/>
        <w:right w:val="single" w:sz="4" w:space="0" w:color="A6B7D2" w:themeColor="accent3" w:themeTint="99"/>
        <w:insideH w:val="single" w:sz="4" w:space="0" w:color="A6B7D2" w:themeColor="accent3" w:themeTint="99"/>
        <w:insideV w:val="single" w:sz="4" w:space="0" w:color="A6B7D2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A6B7D2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6B7D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Rastertabel6kleurrijk-Accent4">
    <w:name w:val="Grid Table 6 Colorful Accent 4"/>
    <w:basedOn w:val="Standaardtabel"/>
    <w:uiPriority w:val="51"/>
    <w:semiHidden/>
    <w:rsid w:val="0072336A"/>
    <w:pPr>
      <w:spacing w:line="240" w:lineRule="auto"/>
    </w:pPr>
    <w:rPr>
      <w:color w:val="E5771E" w:themeColor="accent4" w:themeShade="BF"/>
    </w:rPr>
    <w:tblPr>
      <w:tblStyleRowBandSize w:val="1"/>
      <w:tblStyleColBandSize w:val="1"/>
      <w:tblBorders>
        <w:top w:val="single" w:sz="4" w:space="0" w:color="F4C9A6" w:themeColor="accent4" w:themeTint="99"/>
        <w:left w:val="single" w:sz="4" w:space="0" w:color="F4C9A6" w:themeColor="accent4" w:themeTint="99"/>
        <w:bottom w:val="single" w:sz="4" w:space="0" w:color="F4C9A6" w:themeColor="accent4" w:themeTint="99"/>
        <w:right w:val="single" w:sz="4" w:space="0" w:color="F4C9A6" w:themeColor="accent4" w:themeTint="99"/>
        <w:insideH w:val="single" w:sz="4" w:space="0" w:color="F4C9A6" w:themeColor="accent4" w:themeTint="99"/>
        <w:insideV w:val="single" w:sz="4" w:space="0" w:color="F4C9A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4C9A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C9A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Rastertabel6kleurrijk-Accent5">
    <w:name w:val="Grid Table 6 Colorful Accent 5"/>
    <w:basedOn w:val="Standaardtabel"/>
    <w:uiPriority w:val="51"/>
    <w:semiHidden/>
    <w:rsid w:val="0072336A"/>
    <w:pPr>
      <w:spacing w:line="240" w:lineRule="auto"/>
    </w:pPr>
    <w:rPr>
      <w:color w:val="859BC1" w:themeColor="accent5" w:themeShade="BF"/>
    </w:rPr>
    <w:tblPr>
      <w:tblStyleRowBandSize w:val="1"/>
      <w:tblStyleColBandSize w:val="1"/>
      <w:tblBorders>
        <w:top w:val="single" w:sz="4" w:space="0" w:color="E1E6F0" w:themeColor="accent5" w:themeTint="99"/>
        <w:left w:val="single" w:sz="4" w:space="0" w:color="E1E6F0" w:themeColor="accent5" w:themeTint="99"/>
        <w:bottom w:val="single" w:sz="4" w:space="0" w:color="E1E6F0" w:themeColor="accent5" w:themeTint="99"/>
        <w:right w:val="single" w:sz="4" w:space="0" w:color="E1E6F0" w:themeColor="accent5" w:themeTint="99"/>
        <w:insideH w:val="single" w:sz="4" w:space="0" w:color="E1E6F0" w:themeColor="accent5" w:themeTint="99"/>
        <w:insideV w:val="single" w:sz="4" w:space="0" w:color="E1E6F0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1E6F0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1E6F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Rastertabel6kleurrijk-Accent6">
    <w:name w:val="Grid Table 6 Colorful Accent 6"/>
    <w:basedOn w:val="Standaardtabel"/>
    <w:uiPriority w:val="51"/>
    <w:semiHidden/>
    <w:rsid w:val="0072336A"/>
    <w:pPr>
      <w:spacing w:line="240" w:lineRule="auto"/>
    </w:pPr>
    <w:rPr>
      <w:color w:val="ECA568" w:themeColor="accent6" w:themeShade="BF"/>
    </w:rPr>
    <w:tblPr>
      <w:tblStyleRowBandSize w:val="1"/>
      <w:tblStyleColBandSize w:val="1"/>
      <w:tblBorders>
        <w:top w:val="single" w:sz="4" w:space="0" w:color="FBEDE1" w:themeColor="accent6" w:themeTint="99"/>
        <w:left w:val="single" w:sz="4" w:space="0" w:color="FBEDE1" w:themeColor="accent6" w:themeTint="99"/>
        <w:bottom w:val="single" w:sz="4" w:space="0" w:color="FBEDE1" w:themeColor="accent6" w:themeTint="99"/>
        <w:right w:val="single" w:sz="4" w:space="0" w:color="FBEDE1" w:themeColor="accent6" w:themeTint="99"/>
        <w:insideH w:val="single" w:sz="4" w:space="0" w:color="FBEDE1" w:themeColor="accent6" w:themeTint="99"/>
        <w:insideV w:val="single" w:sz="4" w:space="0" w:color="FBEDE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BEDE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BEDE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Rastertabel7kleurrijk">
    <w:name w:val="Grid Table 7 Colorful"/>
    <w:basedOn w:val="Standaardtabel"/>
    <w:uiPriority w:val="52"/>
    <w:semiHidden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4" w:space="0" w:color="929291" w:themeColor="text1" w:themeTint="99"/>
        <w:left w:val="single" w:sz="4" w:space="0" w:color="929291" w:themeColor="text1" w:themeTint="99"/>
        <w:bottom w:val="single" w:sz="4" w:space="0" w:color="929291" w:themeColor="text1" w:themeTint="99"/>
        <w:right w:val="single" w:sz="4" w:space="0" w:color="929291" w:themeColor="text1" w:themeTint="99"/>
        <w:insideH w:val="single" w:sz="4" w:space="0" w:color="929291" w:themeColor="text1" w:themeTint="99"/>
        <w:insideV w:val="single" w:sz="4" w:space="0" w:color="92929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  <w:tblStylePr w:type="neCell">
      <w:tblPr/>
      <w:tcPr>
        <w:tcBorders>
          <w:bottom w:val="single" w:sz="4" w:space="0" w:color="929291" w:themeColor="text1" w:themeTint="99"/>
        </w:tcBorders>
      </w:tcPr>
    </w:tblStylePr>
    <w:tblStylePr w:type="nwCell">
      <w:tblPr/>
      <w:tcPr>
        <w:tcBorders>
          <w:bottom w:val="single" w:sz="4" w:space="0" w:color="929291" w:themeColor="text1" w:themeTint="99"/>
        </w:tcBorders>
      </w:tcPr>
    </w:tblStylePr>
    <w:tblStylePr w:type="seCell">
      <w:tblPr/>
      <w:tcPr>
        <w:tcBorders>
          <w:top w:val="single" w:sz="4" w:space="0" w:color="929291" w:themeColor="text1" w:themeTint="99"/>
        </w:tcBorders>
      </w:tcPr>
    </w:tblStylePr>
    <w:tblStylePr w:type="swCell">
      <w:tblPr/>
      <w:tcPr>
        <w:tcBorders>
          <w:top w:val="single" w:sz="4" w:space="0" w:color="929291" w:themeColor="text1" w:themeTint="99"/>
        </w:tcBorders>
      </w:tcPr>
    </w:tblStylePr>
  </w:style>
  <w:style w:type="table" w:styleId="Rastertabel7kleurrijk-Accent1">
    <w:name w:val="Grid Table 7 Colorful Accent 1"/>
    <w:basedOn w:val="Standaardtabel"/>
    <w:uiPriority w:val="52"/>
    <w:semiHidden/>
    <w:rsid w:val="0072336A"/>
    <w:pPr>
      <w:spacing w:line="240" w:lineRule="auto"/>
    </w:pPr>
    <w:rPr>
      <w:color w:val="062A62" w:themeColor="accent1" w:themeShade="BF"/>
    </w:rPr>
    <w:tblPr>
      <w:tblStyleRowBandSize w:val="1"/>
      <w:tblStyleColBandSize w:val="1"/>
      <w:tblBorders>
        <w:top w:val="single" w:sz="4" w:space="0" w:color="2D7AF2" w:themeColor="accent1" w:themeTint="99"/>
        <w:left w:val="single" w:sz="4" w:space="0" w:color="2D7AF2" w:themeColor="accent1" w:themeTint="99"/>
        <w:bottom w:val="single" w:sz="4" w:space="0" w:color="2D7AF2" w:themeColor="accent1" w:themeTint="99"/>
        <w:right w:val="single" w:sz="4" w:space="0" w:color="2D7AF2" w:themeColor="accent1" w:themeTint="99"/>
        <w:insideH w:val="single" w:sz="4" w:space="0" w:color="2D7AF2" w:themeColor="accent1" w:themeTint="99"/>
        <w:insideV w:val="single" w:sz="4" w:space="0" w:color="2D7AF2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  <w:tblStylePr w:type="neCell">
      <w:tblPr/>
      <w:tcPr>
        <w:tcBorders>
          <w:bottom w:val="single" w:sz="4" w:space="0" w:color="2D7AF2" w:themeColor="accent1" w:themeTint="99"/>
        </w:tcBorders>
      </w:tcPr>
    </w:tblStylePr>
    <w:tblStylePr w:type="nwCell">
      <w:tblPr/>
      <w:tcPr>
        <w:tcBorders>
          <w:bottom w:val="single" w:sz="4" w:space="0" w:color="2D7AF2" w:themeColor="accent1" w:themeTint="99"/>
        </w:tcBorders>
      </w:tcPr>
    </w:tblStylePr>
    <w:tblStylePr w:type="seCell">
      <w:tblPr/>
      <w:tcPr>
        <w:tcBorders>
          <w:top w:val="single" w:sz="4" w:space="0" w:color="2D7AF2" w:themeColor="accent1" w:themeTint="99"/>
        </w:tcBorders>
      </w:tcPr>
    </w:tblStylePr>
    <w:tblStylePr w:type="swCell">
      <w:tblPr/>
      <w:tcPr>
        <w:tcBorders>
          <w:top w:val="single" w:sz="4" w:space="0" w:color="2D7AF2" w:themeColor="accent1" w:themeTint="99"/>
        </w:tcBorders>
      </w:tcPr>
    </w:tblStylePr>
  </w:style>
  <w:style w:type="table" w:styleId="Rastertabel7kleurrijk-Accent2">
    <w:name w:val="Grid Table 7 Colorful Accent 2"/>
    <w:basedOn w:val="Standaardtabel"/>
    <w:uiPriority w:val="52"/>
    <w:semiHidden/>
    <w:rsid w:val="0072336A"/>
    <w:pPr>
      <w:spacing w:line="240" w:lineRule="auto"/>
    </w:pPr>
    <w:rPr>
      <w:color w:val="A95007" w:themeColor="accent2" w:themeShade="BF"/>
    </w:rPr>
    <w:tblPr>
      <w:tblStyleRowBandSize w:val="1"/>
      <w:tblStyleColBandSize w:val="1"/>
      <w:tblBorders>
        <w:top w:val="single" w:sz="4" w:space="0" w:color="F8A561" w:themeColor="accent2" w:themeTint="99"/>
        <w:left w:val="single" w:sz="4" w:space="0" w:color="F8A561" w:themeColor="accent2" w:themeTint="99"/>
        <w:bottom w:val="single" w:sz="4" w:space="0" w:color="F8A561" w:themeColor="accent2" w:themeTint="99"/>
        <w:right w:val="single" w:sz="4" w:space="0" w:color="F8A561" w:themeColor="accent2" w:themeTint="99"/>
        <w:insideH w:val="single" w:sz="4" w:space="0" w:color="F8A561" w:themeColor="accent2" w:themeTint="99"/>
        <w:insideV w:val="single" w:sz="4" w:space="0" w:color="F8A561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  <w:tblStylePr w:type="neCell">
      <w:tblPr/>
      <w:tcPr>
        <w:tcBorders>
          <w:bottom w:val="single" w:sz="4" w:space="0" w:color="F8A561" w:themeColor="accent2" w:themeTint="99"/>
        </w:tcBorders>
      </w:tcPr>
    </w:tblStylePr>
    <w:tblStylePr w:type="nwCell">
      <w:tblPr/>
      <w:tcPr>
        <w:tcBorders>
          <w:bottom w:val="single" w:sz="4" w:space="0" w:color="F8A561" w:themeColor="accent2" w:themeTint="99"/>
        </w:tcBorders>
      </w:tcPr>
    </w:tblStylePr>
    <w:tblStylePr w:type="seCell">
      <w:tblPr/>
      <w:tcPr>
        <w:tcBorders>
          <w:top w:val="single" w:sz="4" w:space="0" w:color="F8A561" w:themeColor="accent2" w:themeTint="99"/>
        </w:tcBorders>
      </w:tcPr>
    </w:tblStylePr>
    <w:tblStylePr w:type="swCell">
      <w:tblPr/>
      <w:tcPr>
        <w:tcBorders>
          <w:top w:val="single" w:sz="4" w:space="0" w:color="F8A561" w:themeColor="accent2" w:themeTint="99"/>
        </w:tcBorders>
      </w:tcPr>
    </w:tblStylePr>
  </w:style>
  <w:style w:type="table" w:styleId="Rastertabel7kleurrijk-Accent3">
    <w:name w:val="Grid Table 7 Colorful Accent 3"/>
    <w:basedOn w:val="Standaardtabel"/>
    <w:uiPriority w:val="52"/>
    <w:semiHidden/>
    <w:rsid w:val="0072336A"/>
    <w:pPr>
      <w:spacing w:line="240" w:lineRule="auto"/>
    </w:pPr>
    <w:rPr>
      <w:color w:val="48638F" w:themeColor="accent3" w:themeShade="BF"/>
    </w:rPr>
    <w:tblPr>
      <w:tblStyleRowBandSize w:val="1"/>
      <w:tblStyleColBandSize w:val="1"/>
      <w:tblBorders>
        <w:top w:val="single" w:sz="4" w:space="0" w:color="A6B7D2" w:themeColor="accent3" w:themeTint="99"/>
        <w:left w:val="single" w:sz="4" w:space="0" w:color="A6B7D2" w:themeColor="accent3" w:themeTint="99"/>
        <w:bottom w:val="single" w:sz="4" w:space="0" w:color="A6B7D2" w:themeColor="accent3" w:themeTint="99"/>
        <w:right w:val="single" w:sz="4" w:space="0" w:color="A6B7D2" w:themeColor="accent3" w:themeTint="99"/>
        <w:insideH w:val="single" w:sz="4" w:space="0" w:color="A6B7D2" w:themeColor="accent3" w:themeTint="99"/>
        <w:insideV w:val="single" w:sz="4" w:space="0" w:color="A6B7D2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  <w:tblStylePr w:type="neCell">
      <w:tblPr/>
      <w:tcPr>
        <w:tcBorders>
          <w:bottom w:val="single" w:sz="4" w:space="0" w:color="A6B7D2" w:themeColor="accent3" w:themeTint="99"/>
        </w:tcBorders>
      </w:tcPr>
    </w:tblStylePr>
    <w:tblStylePr w:type="nwCell">
      <w:tblPr/>
      <w:tcPr>
        <w:tcBorders>
          <w:bottom w:val="single" w:sz="4" w:space="0" w:color="A6B7D2" w:themeColor="accent3" w:themeTint="99"/>
        </w:tcBorders>
      </w:tcPr>
    </w:tblStylePr>
    <w:tblStylePr w:type="seCell">
      <w:tblPr/>
      <w:tcPr>
        <w:tcBorders>
          <w:top w:val="single" w:sz="4" w:space="0" w:color="A6B7D2" w:themeColor="accent3" w:themeTint="99"/>
        </w:tcBorders>
      </w:tcPr>
    </w:tblStylePr>
    <w:tblStylePr w:type="swCell">
      <w:tblPr/>
      <w:tcPr>
        <w:tcBorders>
          <w:top w:val="single" w:sz="4" w:space="0" w:color="A6B7D2" w:themeColor="accent3" w:themeTint="99"/>
        </w:tcBorders>
      </w:tcPr>
    </w:tblStylePr>
  </w:style>
  <w:style w:type="table" w:styleId="Rastertabel7kleurrijk-Accent4">
    <w:name w:val="Grid Table 7 Colorful Accent 4"/>
    <w:basedOn w:val="Standaardtabel"/>
    <w:uiPriority w:val="52"/>
    <w:semiHidden/>
    <w:rsid w:val="0072336A"/>
    <w:pPr>
      <w:spacing w:line="240" w:lineRule="auto"/>
    </w:pPr>
    <w:rPr>
      <w:color w:val="E5771E" w:themeColor="accent4" w:themeShade="BF"/>
    </w:rPr>
    <w:tblPr>
      <w:tblStyleRowBandSize w:val="1"/>
      <w:tblStyleColBandSize w:val="1"/>
      <w:tblBorders>
        <w:top w:val="single" w:sz="4" w:space="0" w:color="F4C9A6" w:themeColor="accent4" w:themeTint="99"/>
        <w:left w:val="single" w:sz="4" w:space="0" w:color="F4C9A6" w:themeColor="accent4" w:themeTint="99"/>
        <w:bottom w:val="single" w:sz="4" w:space="0" w:color="F4C9A6" w:themeColor="accent4" w:themeTint="99"/>
        <w:right w:val="single" w:sz="4" w:space="0" w:color="F4C9A6" w:themeColor="accent4" w:themeTint="99"/>
        <w:insideH w:val="single" w:sz="4" w:space="0" w:color="F4C9A6" w:themeColor="accent4" w:themeTint="99"/>
        <w:insideV w:val="single" w:sz="4" w:space="0" w:color="F4C9A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  <w:tblStylePr w:type="neCell">
      <w:tblPr/>
      <w:tcPr>
        <w:tcBorders>
          <w:bottom w:val="single" w:sz="4" w:space="0" w:color="F4C9A6" w:themeColor="accent4" w:themeTint="99"/>
        </w:tcBorders>
      </w:tcPr>
    </w:tblStylePr>
    <w:tblStylePr w:type="nwCell">
      <w:tblPr/>
      <w:tcPr>
        <w:tcBorders>
          <w:bottom w:val="single" w:sz="4" w:space="0" w:color="F4C9A6" w:themeColor="accent4" w:themeTint="99"/>
        </w:tcBorders>
      </w:tcPr>
    </w:tblStylePr>
    <w:tblStylePr w:type="seCell">
      <w:tblPr/>
      <w:tcPr>
        <w:tcBorders>
          <w:top w:val="single" w:sz="4" w:space="0" w:color="F4C9A6" w:themeColor="accent4" w:themeTint="99"/>
        </w:tcBorders>
      </w:tcPr>
    </w:tblStylePr>
    <w:tblStylePr w:type="swCell">
      <w:tblPr/>
      <w:tcPr>
        <w:tcBorders>
          <w:top w:val="single" w:sz="4" w:space="0" w:color="F4C9A6" w:themeColor="accent4" w:themeTint="99"/>
        </w:tcBorders>
      </w:tcPr>
    </w:tblStylePr>
  </w:style>
  <w:style w:type="table" w:styleId="Rastertabel7kleurrijk-Accent5">
    <w:name w:val="Grid Table 7 Colorful Accent 5"/>
    <w:basedOn w:val="Standaardtabel"/>
    <w:uiPriority w:val="52"/>
    <w:semiHidden/>
    <w:rsid w:val="0072336A"/>
    <w:pPr>
      <w:spacing w:line="240" w:lineRule="auto"/>
    </w:pPr>
    <w:rPr>
      <w:color w:val="859BC1" w:themeColor="accent5" w:themeShade="BF"/>
    </w:rPr>
    <w:tblPr>
      <w:tblStyleRowBandSize w:val="1"/>
      <w:tblStyleColBandSize w:val="1"/>
      <w:tblBorders>
        <w:top w:val="single" w:sz="4" w:space="0" w:color="E1E6F0" w:themeColor="accent5" w:themeTint="99"/>
        <w:left w:val="single" w:sz="4" w:space="0" w:color="E1E6F0" w:themeColor="accent5" w:themeTint="99"/>
        <w:bottom w:val="single" w:sz="4" w:space="0" w:color="E1E6F0" w:themeColor="accent5" w:themeTint="99"/>
        <w:right w:val="single" w:sz="4" w:space="0" w:color="E1E6F0" w:themeColor="accent5" w:themeTint="99"/>
        <w:insideH w:val="single" w:sz="4" w:space="0" w:color="E1E6F0" w:themeColor="accent5" w:themeTint="99"/>
        <w:insideV w:val="single" w:sz="4" w:space="0" w:color="E1E6F0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  <w:tblStylePr w:type="neCell">
      <w:tblPr/>
      <w:tcPr>
        <w:tcBorders>
          <w:bottom w:val="single" w:sz="4" w:space="0" w:color="E1E6F0" w:themeColor="accent5" w:themeTint="99"/>
        </w:tcBorders>
      </w:tcPr>
    </w:tblStylePr>
    <w:tblStylePr w:type="nwCell">
      <w:tblPr/>
      <w:tcPr>
        <w:tcBorders>
          <w:bottom w:val="single" w:sz="4" w:space="0" w:color="E1E6F0" w:themeColor="accent5" w:themeTint="99"/>
        </w:tcBorders>
      </w:tcPr>
    </w:tblStylePr>
    <w:tblStylePr w:type="seCell">
      <w:tblPr/>
      <w:tcPr>
        <w:tcBorders>
          <w:top w:val="single" w:sz="4" w:space="0" w:color="E1E6F0" w:themeColor="accent5" w:themeTint="99"/>
        </w:tcBorders>
      </w:tcPr>
    </w:tblStylePr>
    <w:tblStylePr w:type="swCell">
      <w:tblPr/>
      <w:tcPr>
        <w:tcBorders>
          <w:top w:val="single" w:sz="4" w:space="0" w:color="E1E6F0" w:themeColor="accent5" w:themeTint="99"/>
        </w:tcBorders>
      </w:tcPr>
    </w:tblStylePr>
  </w:style>
  <w:style w:type="table" w:styleId="Rastertabel7kleurrijk-Accent6">
    <w:name w:val="Grid Table 7 Colorful Accent 6"/>
    <w:basedOn w:val="Standaardtabel"/>
    <w:uiPriority w:val="52"/>
    <w:semiHidden/>
    <w:rsid w:val="0072336A"/>
    <w:pPr>
      <w:spacing w:line="240" w:lineRule="auto"/>
    </w:pPr>
    <w:rPr>
      <w:color w:val="ECA568" w:themeColor="accent6" w:themeShade="BF"/>
    </w:rPr>
    <w:tblPr>
      <w:tblStyleRowBandSize w:val="1"/>
      <w:tblStyleColBandSize w:val="1"/>
      <w:tblBorders>
        <w:top w:val="single" w:sz="4" w:space="0" w:color="FBEDE1" w:themeColor="accent6" w:themeTint="99"/>
        <w:left w:val="single" w:sz="4" w:space="0" w:color="FBEDE1" w:themeColor="accent6" w:themeTint="99"/>
        <w:bottom w:val="single" w:sz="4" w:space="0" w:color="FBEDE1" w:themeColor="accent6" w:themeTint="99"/>
        <w:right w:val="single" w:sz="4" w:space="0" w:color="FBEDE1" w:themeColor="accent6" w:themeTint="99"/>
        <w:insideH w:val="single" w:sz="4" w:space="0" w:color="FBEDE1" w:themeColor="accent6" w:themeTint="99"/>
        <w:insideV w:val="single" w:sz="4" w:space="0" w:color="FBEDE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  <w:tblStylePr w:type="neCell">
      <w:tblPr/>
      <w:tcPr>
        <w:tcBorders>
          <w:bottom w:val="single" w:sz="4" w:space="0" w:color="FBEDE1" w:themeColor="accent6" w:themeTint="99"/>
        </w:tcBorders>
      </w:tcPr>
    </w:tblStylePr>
    <w:tblStylePr w:type="nwCell">
      <w:tblPr/>
      <w:tcPr>
        <w:tcBorders>
          <w:bottom w:val="single" w:sz="4" w:space="0" w:color="FBEDE1" w:themeColor="accent6" w:themeTint="99"/>
        </w:tcBorders>
      </w:tcPr>
    </w:tblStylePr>
    <w:tblStylePr w:type="seCell">
      <w:tblPr/>
      <w:tcPr>
        <w:tcBorders>
          <w:top w:val="single" w:sz="4" w:space="0" w:color="FBEDE1" w:themeColor="accent6" w:themeTint="99"/>
        </w:tcBorders>
      </w:tcPr>
    </w:tblStylePr>
    <w:tblStylePr w:type="swCell">
      <w:tblPr/>
      <w:tcPr>
        <w:tcBorders>
          <w:top w:val="single" w:sz="4" w:space="0" w:color="FBEDE1" w:themeColor="accent6" w:themeTint="99"/>
        </w:tcBorders>
      </w:tcPr>
    </w:tblStylePr>
  </w:style>
  <w:style w:type="table" w:styleId="Tabelrasterlicht">
    <w:name w:val="Grid Table Light"/>
    <w:basedOn w:val="Standaardtabel"/>
    <w:uiPriority w:val="40"/>
    <w:semiHidden/>
    <w:rsid w:val="0072336A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57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leuren Word Nibud">
      <a:dk1>
        <a:srgbClr val="4A4A49"/>
      </a:dk1>
      <a:lt1>
        <a:sysClr val="window" lastClr="FFFFFF"/>
      </a:lt1>
      <a:dk2>
        <a:srgbClr val="000000"/>
      </a:dk2>
      <a:lt2>
        <a:srgbClr val="FFFFFF"/>
      </a:lt2>
      <a:accent1>
        <a:srgbClr val="083984"/>
      </a:accent1>
      <a:accent2>
        <a:srgbClr val="E36C0A"/>
      </a:accent2>
      <a:accent3>
        <a:srgbClr val="6B88B5"/>
      </a:accent3>
      <a:accent4>
        <a:srgbClr val="EEA76C"/>
      </a:accent4>
      <a:accent5>
        <a:srgbClr val="CED7E6"/>
      </a:accent5>
      <a:accent6>
        <a:srgbClr val="F9E2CE"/>
      </a:accent6>
      <a:hlink>
        <a:srgbClr val="000000"/>
      </a:hlink>
      <a:folHlink>
        <a:srgbClr val="000000"/>
      </a:folHlink>
    </a:clrScheme>
    <a:fontScheme name="Lettertypen Nibud Museo">
      <a:majorFont>
        <a:latin typeface="Museo Sans 500"/>
        <a:ea typeface=""/>
        <a:cs typeface=""/>
      </a:majorFont>
      <a:minorFont>
        <a:latin typeface="Museo Sans 500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blauw 1">
      <a:srgbClr val="083885"/>
    </a:custClr>
    <a:custClr name="blauw 2">
      <a:srgbClr val="38619E"/>
    </a:custClr>
    <a:custClr name="blauw 3">
      <a:srgbClr val="6B87B5"/>
    </a:custClr>
    <a:custClr name="blauw 4">
      <a:srgbClr val="9CB0CF"/>
    </a:custClr>
    <a:custClr name="blauw 5">
      <a:srgbClr val="CFD6E6"/>
    </a:custClr>
    <a:custClr name="oranje 1">
      <a:srgbClr val="E36B0A"/>
    </a:custClr>
    <a:custClr name="oranje 2">
      <a:srgbClr val="E88A3B"/>
    </a:custClr>
    <a:custClr name="oranje 3">
      <a:srgbClr val="EDA66B"/>
    </a:custClr>
    <a:custClr name="oranje 4">
      <a:srgbClr val="F5C49E"/>
    </a:custClr>
    <a:custClr name="oranje 5">
      <a:srgbClr val="FAE3CF"/>
    </a:custClr>
    <a:custClr name="grijs 1">
      <a:srgbClr val="707070"/>
    </a:custClr>
    <a:custClr name="grijs 2">
      <a:srgbClr val="9E9E9C"/>
    </a:custClr>
    <a:custClr name="grijs 3">
      <a:srgbClr val="C7C7C7"/>
    </a:custClr>
    <a:custClr name="grijs 4">
      <a:srgbClr val="EDEDED"/>
    </a:custClr>
    <a:custClr name="grijs 5">
      <a:srgbClr val="FFFFFF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5A52A29D232D4C94DD6EB32806832C" ma:contentTypeVersion="2" ma:contentTypeDescription="Een nieuw document maken." ma:contentTypeScope="" ma:versionID="0eb75ef62f8045415c680b7fea794dfb">
  <xsd:schema xmlns:xsd="http://www.w3.org/2001/XMLSchema" xmlns:xs="http://www.w3.org/2001/XMLSchema" xmlns:p="http://schemas.microsoft.com/office/2006/metadata/properties" xmlns:ns2="9c140797-017e-48af-96e9-9f4388f2de2c" targetNamespace="http://schemas.microsoft.com/office/2006/metadata/properties" ma:root="true" ma:fieldsID="29e6583ec2678ce56bb1327bfc74a570" ns2:_="">
    <xsd:import namespace="9c140797-017e-48af-96e9-9f4388f2de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140797-017e-48af-96e9-9f4388f2de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ju xmlns="http://www.joulesunlimited.com/ccmappings">
  <Datum/>
  <Titel/>
  <Subtitel/>
  <Auteur_28_1_29_/>
  <Auteur_28_2_29_/>
  <Auteur_28_3_29_/>
  <Auteur_28_4_29_/>
  <Auteur_28_5_29_/>
  <Auteur_28_6_29_/>
  <Auteur_28_7_29_/>
  <Auteur_28_8_29_/>
</ju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25875-1553-446E-87EA-E9D093AB5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140797-017e-48af-96e9-9f4388f2de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DC8FA1-40C0-420A-817F-F0A5E80685A8}">
  <ds:schemaRefs>
    <ds:schemaRef ds:uri="http://www.joulesunlimited.com/ccmappings"/>
  </ds:schemaRefs>
</ds:datastoreItem>
</file>

<file path=customXml/itemProps3.xml><?xml version="1.0" encoding="utf-8"?>
<ds:datastoreItem xmlns:ds="http://schemas.openxmlformats.org/officeDocument/2006/customXml" ds:itemID="{2B69F18C-5CCE-4D21-B452-54F40102CB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6CDAD83-9B4D-45BB-AA00-B24621DBAAD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BB92A54-68B4-4965-BBFF-01ABC6C05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719</Characters>
  <Application>Microsoft Office Word</Application>
  <DocSecurity>0</DocSecurity>
  <Lines>5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Vermeer</dc:creator>
  <cp:keywords/>
  <dc:description/>
  <cp:lastModifiedBy>Max Vermeer</cp:lastModifiedBy>
  <cp:revision>3</cp:revision>
  <cp:lastPrinted>2009-10-06T11:51:00Z</cp:lastPrinted>
  <dcterms:created xsi:type="dcterms:W3CDTF">2020-06-22T11:56:00Z</dcterms:created>
  <dcterms:modified xsi:type="dcterms:W3CDTF">2020-06-22T12:08:00Z</dcterms:modified>
</cp:coreProperties>
</file>