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E4F" w:rsidRPr="00470384" w:rsidRDefault="00694E4F" w:rsidP="00694E4F">
      <w:pPr>
        <w:spacing w:line="276" w:lineRule="auto"/>
        <w:rPr>
          <w:rFonts w:cs="Arial"/>
          <w:i/>
          <w:iCs/>
          <w:szCs w:val="20"/>
        </w:rPr>
      </w:pPr>
      <w:r w:rsidRPr="00470384">
        <w:rPr>
          <w:rFonts w:cs="Arial"/>
          <w:szCs w:val="20"/>
        </w:rPr>
        <w:t>&lt;</w:t>
      </w:r>
      <w:r w:rsidRPr="00470384">
        <w:rPr>
          <w:rFonts w:cs="Arial"/>
          <w:i/>
          <w:iCs/>
          <w:szCs w:val="20"/>
        </w:rPr>
        <w:t>uw naam&gt;</w:t>
      </w:r>
      <w:r w:rsidRPr="00470384">
        <w:rPr>
          <w:rFonts w:cs="Arial"/>
          <w:i/>
          <w:iCs/>
          <w:szCs w:val="20"/>
        </w:rPr>
        <w:br/>
        <w:t>&lt;adres&gt;</w:t>
      </w:r>
      <w:r w:rsidRPr="00470384">
        <w:rPr>
          <w:rFonts w:cs="Arial"/>
          <w:i/>
          <w:iCs/>
          <w:szCs w:val="20"/>
        </w:rPr>
        <w:br/>
        <w:t>&lt;postcode en woonplaats&gt;</w:t>
      </w:r>
      <w:r w:rsidRPr="00470384">
        <w:rPr>
          <w:rFonts w:cs="Arial"/>
          <w:i/>
          <w:iCs/>
          <w:noProof/>
          <w:szCs w:val="20"/>
        </w:rPr>
        <w:br/>
        <w:t>&lt;e-mail&gt;</w:t>
      </w:r>
      <w:r w:rsidRPr="00470384">
        <w:rPr>
          <w:rFonts w:cs="Arial"/>
          <w:i/>
          <w:iCs/>
          <w:noProof/>
          <w:szCs w:val="20"/>
        </w:rPr>
        <w:br/>
      </w:r>
      <w:r w:rsidRPr="00470384">
        <w:rPr>
          <w:i/>
          <w:iCs/>
          <w:szCs w:val="20"/>
        </w:rPr>
        <w:t>&lt;telefoonnummer</w:t>
      </w:r>
      <w:r w:rsidRPr="00470384">
        <w:rPr>
          <w:szCs w:val="20"/>
        </w:rPr>
        <w:t>&gt;</w:t>
      </w:r>
    </w:p>
    <w:p w:rsidR="00694E4F" w:rsidRDefault="00694E4F" w:rsidP="00694E4F">
      <w:pPr>
        <w:pStyle w:val="BasistekstNibud"/>
        <w:spacing w:line="276" w:lineRule="auto"/>
        <w:rPr>
          <w:b/>
        </w:rPr>
      </w:pPr>
    </w:p>
    <w:p w:rsidR="00694E4F" w:rsidRPr="00470384" w:rsidRDefault="00694E4F" w:rsidP="00694E4F">
      <w:pPr>
        <w:pStyle w:val="BasistekstNibud"/>
        <w:spacing w:line="276" w:lineRule="auto"/>
        <w:rPr>
          <w:b/>
        </w:rPr>
      </w:pPr>
      <w:r w:rsidRPr="00470384">
        <w:rPr>
          <w:b/>
        </w:rPr>
        <w:t>Aan</w:t>
      </w:r>
      <w:r w:rsidRPr="00470384">
        <w:rPr>
          <w:b/>
        </w:rPr>
        <w:br/>
      </w:r>
      <w:r w:rsidRPr="00694E4F">
        <w:rPr>
          <w:i/>
          <w:iCs/>
        </w:rPr>
        <w:t>&lt;naam schuldeiser&gt;</w:t>
      </w:r>
      <w:r w:rsidRPr="00694E4F">
        <w:rPr>
          <w:i/>
          <w:iCs/>
        </w:rPr>
        <w:br/>
        <w:t>&lt;afdeling&gt;</w:t>
      </w:r>
      <w:r w:rsidRPr="00694E4F">
        <w:rPr>
          <w:i/>
          <w:iCs/>
        </w:rPr>
        <w:br/>
      </w:r>
      <w:r w:rsidRPr="00694E4F">
        <w:rPr>
          <w:i/>
          <w:iCs/>
          <w:noProof/>
        </w:rPr>
        <w:t>&lt;adres&gt;</w:t>
      </w:r>
      <w:r w:rsidRPr="00694E4F">
        <w:rPr>
          <w:i/>
          <w:iCs/>
          <w:noProof/>
        </w:rPr>
        <w:br/>
        <w:t>&lt;postcode en plaats&gt;</w:t>
      </w:r>
    </w:p>
    <w:p w:rsidR="00694E4F" w:rsidRDefault="00694E4F" w:rsidP="00694E4F">
      <w:pPr>
        <w:spacing w:line="276" w:lineRule="auto"/>
        <w:rPr>
          <w:rFonts w:cs="Arial"/>
          <w:szCs w:val="20"/>
        </w:rPr>
      </w:pPr>
    </w:p>
    <w:p w:rsidR="00694E4F" w:rsidRPr="00470384" w:rsidRDefault="00694E4F" w:rsidP="00694E4F">
      <w:pPr>
        <w:spacing w:line="276" w:lineRule="auto"/>
        <w:rPr>
          <w:rFonts w:cs="Arial"/>
          <w:szCs w:val="20"/>
        </w:rPr>
      </w:pPr>
      <w:r w:rsidRPr="00470384">
        <w:rPr>
          <w:rFonts w:cs="Arial"/>
          <w:szCs w:val="20"/>
        </w:rPr>
        <w:t>&lt;</w:t>
      </w:r>
      <w:r w:rsidRPr="00470384">
        <w:rPr>
          <w:rFonts w:cs="Arial"/>
          <w:i/>
          <w:iCs/>
          <w:szCs w:val="20"/>
        </w:rPr>
        <w:t>woonplaats, datum</w:t>
      </w:r>
      <w:r w:rsidRPr="00470384">
        <w:rPr>
          <w:rFonts w:cs="Arial"/>
          <w:szCs w:val="20"/>
        </w:rPr>
        <w:t>&gt;</w:t>
      </w:r>
    </w:p>
    <w:p w:rsidR="00694E4F" w:rsidRDefault="00694E4F" w:rsidP="00694E4F">
      <w:pPr>
        <w:pStyle w:val="Normaalweb"/>
        <w:spacing w:line="276" w:lineRule="auto"/>
        <w:rPr>
          <w:szCs w:val="20"/>
        </w:rPr>
      </w:pPr>
    </w:p>
    <w:p w:rsidR="00694E4F" w:rsidRPr="00694E4F" w:rsidRDefault="00694E4F" w:rsidP="00694E4F">
      <w:pPr>
        <w:pStyle w:val="BasistekstNibud"/>
      </w:pPr>
    </w:p>
    <w:p w:rsidR="00694E4F" w:rsidRDefault="00694E4F" w:rsidP="00694E4F">
      <w:pPr>
        <w:pStyle w:val="Normaalweb"/>
        <w:spacing w:line="276" w:lineRule="auto"/>
        <w:rPr>
          <w:szCs w:val="20"/>
        </w:rPr>
      </w:pPr>
      <w:r w:rsidRPr="00470384">
        <w:rPr>
          <w:szCs w:val="20"/>
        </w:rPr>
        <w:t xml:space="preserve">Onderwerp: </w:t>
      </w:r>
      <w:r>
        <w:rPr>
          <w:szCs w:val="20"/>
        </w:rPr>
        <w:tab/>
      </w:r>
      <w:r w:rsidRPr="00470384">
        <w:rPr>
          <w:szCs w:val="20"/>
        </w:rPr>
        <w:t>Inventarisatie schulden</w:t>
      </w:r>
      <w:r w:rsidRPr="00470384">
        <w:rPr>
          <w:szCs w:val="20"/>
        </w:rPr>
        <w:br/>
        <w:t xml:space="preserve">Kenmerk: </w:t>
      </w:r>
      <w:r w:rsidRPr="00470384">
        <w:rPr>
          <w:szCs w:val="20"/>
        </w:rPr>
        <w:tab/>
      </w:r>
      <w:r w:rsidR="007C7AD1" w:rsidRPr="007C7AD1">
        <w:rPr>
          <w:i/>
          <w:iCs/>
          <w:szCs w:val="20"/>
        </w:rPr>
        <w:t>&lt;dossiernummer/relatienummer/klantnummer&gt;</w:t>
      </w:r>
    </w:p>
    <w:p w:rsidR="00694E4F" w:rsidRDefault="00694E4F" w:rsidP="00694E4F">
      <w:pPr>
        <w:pStyle w:val="Normaalweb"/>
        <w:spacing w:line="276" w:lineRule="auto"/>
        <w:rPr>
          <w:szCs w:val="20"/>
        </w:rPr>
      </w:pPr>
    </w:p>
    <w:p w:rsidR="00694E4F" w:rsidRPr="00694E4F" w:rsidRDefault="00694E4F" w:rsidP="00694E4F">
      <w:pPr>
        <w:pStyle w:val="BasistekstNibud"/>
        <w:spacing w:line="276" w:lineRule="auto"/>
      </w:pPr>
      <w:bookmarkStart w:id="0" w:name="_GoBack"/>
      <w:bookmarkEnd w:id="0"/>
    </w:p>
    <w:p w:rsidR="00694E4F" w:rsidRPr="00470384" w:rsidRDefault="00016187" w:rsidP="00694E4F">
      <w:pPr>
        <w:pStyle w:val="Normaalweb"/>
        <w:spacing w:line="276" w:lineRule="auto"/>
        <w:rPr>
          <w:szCs w:val="20"/>
        </w:rPr>
      </w:pPr>
      <w:r>
        <w:rPr>
          <w:szCs w:val="20"/>
        </w:rPr>
        <w:t>Beste</w:t>
      </w:r>
      <w:r w:rsidR="00694E4F" w:rsidRPr="00470384">
        <w:rPr>
          <w:szCs w:val="20"/>
        </w:rPr>
        <w:t xml:space="preserve"> </w:t>
      </w:r>
      <w:r>
        <w:rPr>
          <w:szCs w:val="20"/>
        </w:rPr>
        <w:t>men</w:t>
      </w:r>
      <w:r w:rsidR="00694E4F" w:rsidRPr="00470384">
        <w:rPr>
          <w:szCs w:val="20"/>
        </w:rPr>
        <w:t>eer, mevrouw,</w:t>
      </w:r>
    </w:p>
    <w:p w:rsidR="00694E4F" w:rsidRDefault="00694E4F" w:rsidP="00694E4F">
      <w:pPr>
        <w:pStyle w:val="Normaalweb"/>
        <w:spacing w:line="276" w:lineRule="auto"/>
        <w:rPr>
          <w:szCs w:val="20"/>
        </w:rPr>
      </w:pPr>
    </w:p>
    <w:p w:rsidR="00694E4F" w:rsidRPr="00470384" w:rsidRDefault="00694E4F" w:rsidP="00694E4F">
      <w:pPr>
        <w:pStyle w:val="Normaalweb"/>
        <w:spacing w:line="276" w:lineRule="auto"/>
        <w:rPr>
          <w:szCs w:val="20"/>
        </w:rPr>
      </w:pPr>
      <w:r w:rsidRPr="00470384">
        <w:rPr>
          <w:szCs w:val="20"/>
        </w:rPr>
        <w:t>Op dit moment ben ik niet in staat aan mijn financiële verplichtingen te voldoen. Ik wil hier zo snel mogelijk iets aan doen. Hiervoor is het nodig dat ik te weten kom welke schulden ik heb en hoe hoog die precies zijn.</w:t>
      </w:r>
    </w:p>
    <w:p w:rsidR="00694E4F" w:rsidRDefault="00694E4F" w:rsidP="00694E4F">
      <w:pPr>
        <w:pStyle w:val="Normaalweb"/>
        <w:spacing w:line="276" w:lineRule="auto"/>
        <w:rPr>
          <w:szCs w:val="20"/>
        </w:rPr>
      </w:pPr>
    </w:p>
    <w:p w:rsidR="00694E4F" w:rsidRPr="00470384" w:rsidRDefault="00694E4F" w:rsidP="00694E4F">
      <w:pPr>
        <w:pStyle w:val="Normaalweb"/>
        <w:spacing w:line="276" w:lineRule="auto"/>
        <w:rPr>
          <w:szCs w:val="20"/>
        </w:rPr>
      </w:pPr>
      <w:r w:rsidRPr="00470384">
        <w:rPr>
          <w:szCs w:val="20"/>
        </w:rPr>
        <w:t xml:space="preserve">Zou u mij daarom zo snel mogelijk de hoogte van uw netto vordering(en) en de maandelijkse afbetaling(en) schriftelijk door willen geven? </w:t>
      </w:r>
    </w:p>
    <w:p w:rsidR="00694E4F" w:rsidRDefault="00694E4F" w:rsidP="00694E4F">
      <w:pPr>
        <w:pStyle w:val="Normaalweb"/>
        <w:spacing w:line="276" w:lineRule="auto"/>
        <w:rPr>
          <w:szCs w:val="20"/>
        </w:rPr>
      </w:pPr>
    </w:p>
    <w:p w:rsidR="00694E4F" w:rsidRPr="00470384" w:rsidRDefault="00694E4F" w:rsidP="00694E4F">
      <w:pPr>
        <w:pStyle w:val="Normaalweb"/>
        <w:spacing w:line="276" w:lineRule="auto"/>
        <w:rPr>
          <w:szCs w:val="20"/>
        </w:rPr>
      </w:pPr>
      <w:r w:rsidRPr="00470384">
        <w:rPr>
          <w:szCs w:val="20"/>
        </w:rPr>
        <w:t>Terwijl ik wacht op de reacties van alle schuldeisers zou ik u willen vragen om eventuele invorderingsmaatregelen op te schorten en mijn schuldenpakket niet verder te verzwaren met rente en/of kosten. Daarnaast wil ik u vragen een eventueel beslag op loon en/of uitkering op te schorten.</w:t>
      </w:r>
    </w:p>
    <w:p w:rsidR="00694E4F" w:rsidRDefault="00694E4F" w:rsidP="00694E4F">
      <w:pPr>
        <w:pStyle w:val="Normaalweb"/>
        <w:spacing w:line="276" w:lineRule="auto"/>
        <w:rPr>
          <w:szCs w:val="20"/>
        </w:rPr>
      </w:pPr>
    </w:p>
    <w:p w:rsidR="00694E4F" w:rsidRPr="00470384" w:rsidRDefault="00694E4F" w:rsidP="00694E4F">
      <w:pPr>
        <w:pStyle w:val="Normaalweb"/>
        <w:spacing w:line="276" w:lineRule="auto"/>
        <w:rPr>
          <w:szCs w:val="20"/>
        </w:rPr>
      </w:pPr>
      <w:r w:rsidRPr="00470384">
        <w:rPr>
          <w:szCs w:val="20"/>
        </w:rPr>
        <w:t>Zodra ik een overzicht heb van mijn schulden, ontvangt u van mij een voorstel tot afbetaling van de vordering(en).</w:t>
      </w:r>
    </w:p>
    <w:p w:rsidR="00694E4F" w:rsidRDefault="00694E4F" w:rsidP="00694E4F">
      <w:pPr>
        <w:pStyle w:val="Normaalweb"/>
        <w:spacing w:line="276" w:lineRule="auto"/>
        <w:rPr>
          <w:szCs w:val="20"/>
        </w:rPr>
      </w:pPr>
    </w:p>
    <w:p w:rsidR="00694E4F" w:rsidRPr="00470384" w:rsidRDefault="00694E4F" w:rsidP="00694E4F">
      <w:pPr>
        <w:pStyle w:val="Normaalweb"/>
        <w:spacing w:line="276" w:lineRule="auto"/>
        <w:rPr>
          <w:szCs w:val="20"/>
        </w:rPr>
      </w:pPr>
      <w:r w:rsidRPr="00470384">
        <w:rPr>
          <w:szCs w:val="20"/>
        </w:rPr>
        <w:t xml:space="preserve">Met vriendelijke groet, </w:t>
      </w:r>
    </w:p>
    <w:p w:rsidR="00694E4F" w:rsidRPr="00470384" w:rsidRDefault="00694E4F" w:rsidP="00694E4F">
      <w:pPr>
        <w:spacing w:line="276" w:lineRule="auto"/>
        <w:rPr>
          <w:szCs w:val="20"/>
        </w:rPr>
      </w:pPr>
    </w:p>
    <w:p w:rsidR="00C57C80" w:rsidRPr="00694E4F" w:rsidRDefault="00694E4F" w:rsidP="00694E4F">
      <w:pPr>
        <w:pStyle w:val="BasistekstNibud"/>
        <w:spacing w:line="276" w:lineRule="auto"/>
        <w:rPr>
          <w:i/>
          <w:iCs/>
        </w:rPr>
      </w:pPr>
      <w:r w:rsidRPr="00694E4F">
        <w:rPr>
          <w:i/>
          <w:iCs/>
        </w:rPr>
        <w:t>&lt;naam en handtekening&gt;</w:t>
      </w:r>
    </w:p>
    <w:sectPr w:rsidR="00C57C80" w:rsidRPr="00694E4F" w:rsidSect="008B3D8B">
      <w:headerReference w:type="even" r:id="rId12"/>
      <w:headerReference w:type="default" r:id="rId13"/>
      <w:footerReference w:type="even" r:id="rId14"/>
      <w:footerReference w:type="default" r:id="rId15"/>
      <w:headerReference w:type="first" r:id="rId16"/>
      <w:footerReference w:type="first" r:id="rId17"/>
      <w:pgSz w:w="11906" w:h="16838" w:code="9"/>
      <w:pgMar w:top="2002" w:right="1361" w:bottom="1622" w:left="1361" w:header="284" w:footer="284"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D68" w:rsidRPr="008B3D8B" w:rsidRDefault="000D1D68" w:rsidP="008B3D8B">
      <w:pPr>
        <w:pStyle w:val="Voettekst"/>
      </w:pPr>
    </w:p>
  </w:endnote>
  <w:endnote w:type="continuationSeparator" w:id="0">
    <w:p w:rsidR="000D1D68" w:rsidRPr="008B3D8B" w:rsidRDefault="000D1D68" w:rsidP="008B3D8B">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delle SB">
    <w:panose1 w:val="00000000000000000000"/>
    <w:charset w:val="00"/>
    <w:family w:val="modern"/>
    <w:notTrueType/>
    <w:pitch w:val="variable"/>
    <w:sig w:usb0="80000087" w:usb1="0000004B" w:usb2="00000000" w:usb3="00000000" w:csb0="00000083" w:csb1="00000000"/>
  </w:font>
  <w:font w:name="Maiandra GD">
    <w:altName w:val="Candara"/>
    <w:panose1 w:val="020E0502030308020204"/>
    <w:charset w:val="00"/>
    <w:family w:val="swiss"/>
    <w:pitch w:val="variable"/>
    <w:sig w:usb0="00000003" w:usb1="00000000" w:usb2="00000000" w:usb3="00000000" w:csb0="00000001" w:csb1="00000000"/>
  </w:font>
  <w:font w:name="Museo Sans 500">
    <w:panose1 w:val="02000000000000000000"/>
    <w:charset w:val="00"/>
    <w:family w:val="modern"/>
    <w:notTrueType/>
    <w:pitch w:val="variable"/>
    <w:sig w:usb0="A00000AF" w:usb1="4000004A" w:usb2="00000000" w:usb3="00000000" w:csb0="00000093"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D68" w:rsidRPr="008B3D8B" w:rsidRDefault="000D1D68" w:rsidP="008B3D8B">
      <w:pPr>
        <w:pStyle w:val="Voettekst"/>
      </w:pPr>
    </w:p>
  </w:footnote>
  <w:footnote w:type="continuationSeparator" w:id="0">
    <w:p w:rsidR="000D1D68" w:rsidRPr="008B3D8B" w:rsidRDefault="000D1D68" w:rsidP="008B3D8B">
      <w:pPr>
        <w:pStyle w:val="Voe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6A8CEA6"/>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6D966D86"/>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8E3AF3C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5E5A20A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9A03FC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A8064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A86C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E83CD8"/>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E2380C"/>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013E234A"/>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6FB0A3D"/>
    <w:multiLevelType w:val="multilevel"/>
    <w:tmpl w:val="749CE292"/>
    <w:styleLink w:val="OpsommingbolletjeNibud"/>
    <w:lvl w:ilvl="0">
      <w:start w:val="1"/>
      <w:numFmt w:val="bullet"/>
      <w:pStyle w:val="Opsommingbolletje1eniveauNibud"/>
      <w:lvlText w:val="•"/>
      <w:lvlJc w:val="left"/>
      <w:pPr>
        <w:ind w:left="284" w:hanging="284"/>
      </w:pPr>
      <w:rPr>
        <w:rFonts w:ascii="Verdana" w:hAnsi="Verdana" w:hint="default"/>
        <w:color w:val="E36C0A" w:themeColor="accent2"/>
      </w:rPr>
    </w:lvl>
    <w:lvl w:ilvl="1">
      <w:start w:val="1"/>
      <w:numFmt w:val="bullet"/>
      <w:pStyle w:val="Opsommingbolletje2eniveauNibud"/>
      <w:lvlText w:val="•"/>
      <w:lvlJc w:val="left"/>
      <w:pPr>
        <w:ind w:left="568" w:hanging="284"/>
      </w:pPr>
      <w:rPr>
        <w:rFonts w:ascii="Verdana" w:hAnsi="Verdana" w:hint="default"/>
        <w:color w:val="E36C0A" w:themeColor="accent2"/>
      </w:rPr>
    </w:lvl>
    <w:lvl w:ilvl="2">
      <w:start w:val="1"/>
      <w:numFmt w:val="bullet"/>
      <w:pStyle w:val="Opsommingbolletje3eniveauNibud"/>
      <w:lvlText w:val="•"/>
      <w:lvlJc w:val="left"/>
      <w:pPr>
        <w:ind w:left="852" w:hanging="284"/>
      </w:pPr>
      <w:rPr>
        <w:rFonts w:ascii="Verdana" w:hAnsi="Verdana" w:hint="default"/>
        <w:color w:val="E36C0A" w:themeColor="accent2"/>
      </w:rPr>
    </w:lvl>
    <w:lvl w:ilvl="3">
      <w:start w:val="1"/>
      <w:numFmt w:val="bullet"/>
      <w:lvlText w:val="•"/>
      <w:lvlJc w:val="left"/>
      <w:pPr>
        <w:ind w:left="1136" w:hanging="284"/>
      </w:pPr>
      <w:rPr>
        <w:rFonts w:ascii="Verdana" w:hAnsi="Verdana" w:hint="default"/>
        <w:color w:val="E36C0A" w:themeColor="accent2"/>
      </w:rPr>
    </w:lvl>
    <w:lvl w:ilvl="4">
      <w:start w:val="1"/>
      <w:numFmt w:val="bullet"/>
      <w:lvlText w:val="•"/>
      <w:lvlJc w:val="left"/>
      <w:pPr>
        <w:ind w:left="1420" w:hanging="284"/>
      </w:pPr>
      <w:rPr>
        <w:rFonts w:ascii="Verdana" w:hAnsi="Verdana" w:hint="default"/>
        <w:color w:val="E36C0A" w:themeColor="accent2"/>
      </w:rPr>
    </w:lvl>
    <w:lvl w:ilvl="5">
      <w:start w:val="1"/>
      <w:numFmt w:val="bullet"/>
      <w:lvlText w:val="•"/>
      <w:lvlJc w:val="left"/>
      <w:pPr>
        <w:ind w:left="1704" w:hanging="284"/>
      </w:pPr>
      <w:rPr>
        <w:rFonts w:ascii="Verdana" w:hAnsi="Verdana" w:hint="default"/>
        <w:color w:val="E36C0A" w:themeColor="accent2"/>
      </w:rPr>
    </w:lvl>
    <w:lvl w:ilvl="6">
      <w:start w:val="1"/>
      <w:numFmt w:val="bullet"/>
      <w:lvlText w:val="•"/>
      <w:lvlJc w:val="left"/>
      <w:pPr>
        <w:ind w:left="1988" w:hanging="284"/>
      </w:pPr>
      <w:rPr>
        <w:rFonts w:ascii="Verdana" w:hAnsi="Verdana" w:hint="default"/>
        <w:color w:val="E36C0A" w:themeColor="accent2"/>
      </w:rPr>
    </w:lvl>
    <w:lvl w:ilvl="7">
      <w:start w:val="1"/>
      <w:numFmt w:val="bullet"/>
      <w:lvlText w:val="•"/>
      <w:lvlJc w:val="left"/>
      <w:pPr>
        <w:ind w:left="2272" w:hanging="284"/>
      </w:pPr>
      <w:rPr>
        <w:rFonts w:ascii="Verdana" w:hAnsi="Verdana" w:hint="default"/>
        <w:color w:val="E36C0A" w:themeColor="accent2"/>
      </w:rPr>
    </w:lvl>
    <w:lvl w:ilvl="8">
      <w:start w:val="1"/>
      <w:numFmt w:val="bullet"/>
      <w:lvlText w:val="•"/>
      <w:lvlJc w:val="left"/>
      <w:pPr>
        <w:ind w:left="2556" w:hanging="284"/>
      </w:pPr>
      <w:rPr>
        <w:rFonts w:ascii="Verdana" w:hAnsi="Verdana" w:hint="default"/>
        <w:color w:val="E36C0A" w:themeColor="accent2"/>
      </w:rPr>
    </w:lvl>
  </w:abstractNum>
  <w:abstractNum w:abstractNumId="11" w15:restartNumberingAfterBreak="0">
    <w:nsid w:val="0A516E45"/>
    <w:multiLevelType w:val="multilevel"/>
    <w:tmpl w:val="888E2A22"/>
    <w:numStyleLink w:val="OpsommingopenrondjeNibud"/>
  </w:abstractNum>
  <w:abstractNum w:abstractNumId="12" w15:restartNumberingAfterBreak="0">
    <w:nsid w:val="0BC24928"/>
    <w:multiLevelType w:val="multilevel"/>
    <w:tmpl w:val="46E67930"/>
    <w:styleLink w:val="OpsommingstreepjeNibud"/>
    <w:lvl w:ilvl="0">
      <w:start w:val="1"/>
      <w:numFmt w:val="bullet"/>
      <w:pStyle w:val="Opsommingstreepje1eniveauNibud"/>
      <w:lvlText w:val="–"/>
      <w:lvlJc w:val="left"/>
      <w:pPr>
        <w:ind w:left="284" w:hanging="284"/>
      </w:pPr>
      <w:rPr>
        <w:rFonts w:ascii="Verdana" w:hAnsi="Verdana" w:hint="default"/>
        <w:color w:val="E36C0A" w:themeColor="accent2"/>
      </w:rPr>
    </w:lvl>
    <w:lvl w:ilvl="1">
      <w:start w:val="1"/>
      <w:numFmt w:val="bullet"/>
      <w:pStyle w:val="Opsommingstreepje2eniveauNibud"/>
      <w:lvlText w:val="–"/>
      <w:lvlJc w:val="left"/>
      <w:pPr>
        <w:ind w:left="568" w:hanging="284"/>
      </w:pPr>
      <w:rPr>
        <w:rFonts w:ascii="Verdana" w:hAnsi="Verdana" w:hint="default"/>
        <w:color w:val="E36C0A" w:themeColor="accent2"/>
      </w:rPr>
    </w:lvl>
    <w:lvl w:ilvl="2">
      <w:start w:val="1"/>
      <w:numFmt w:val="bullet"/>
      <w:pStyle w:val="Opsommingstreepje3eniveauNibud"/>
      <w:lvlText w:val="–"/>
      <w:lvlJc w:val="left"/>
      <w:pPr>
        <w:ind w:left="852" w:hanging="284"/>
      </w:pPr>
      <w:rPr>
        <w:rFonts w:ascii="Verdana" w:hAnsi="Verdana" w:hint="default"/>
        <w:color w:val="E36C0A" w:themeColor="accent2"/>
      </w:rPr>
    </w:lvl>
    <w:lvl w:ilvl="3">
      <w:start w:val="1"/>
      <w:numFmt w:val="bullet"/>
      <w:lvlText w:val="–"/>
      <w:lvlJc w:val="left"/>
      <w:pPr>
        <w:ind w:left="1136" w:hanging="284"/>
      </w:pPr>
      <w:rPr>
        <w:rFonts w:ascii="Verdana" w:hAnsi="Verdana" w:hint="default"/>
        <w:color w:val="E36C0A" w:themeColor="accent2"/>
      </w:rPr>
    </w:lvl>
    <w:lvl w:ilvl="4">
      <w:start w:val="1"/>
      <w:numFmt w:val="bullet"/>
      <w:lvlText w:val="–"/>
      <w:lvlJc w:val="left"/>
      <w:pPr>
        <w:ind w:left="1420" w:hanging="284"/>
      </w:pPr>
      <w:rPr>
        <w:rFonts w:ascii="Verdana" w:hAnsi="Verdana" w:hint="default"/>
        <w:color w:val="E36C0A" w:themeColor="accent2"/>
      </w:rPr>
    </w:lvl>
    <w:lvl w:ilvl="5">
      <w:start w:val="1"/>
      <w:numFmt w:val="bullet"/>
      <w:lvlText w:val="–"/>
      <w:lvlJc w:val="left"/>
      <w:pPr>
        <w:ind w:left="1704" w:hanging="284"/>
      </w:pPr>
      <w:rPr>
        <w:rFonts w:ascii="Verdana" w:hAnsi="Verdana" w:hint="default"/>
        <w:color w:val="E36C0A" w:themeColor="accent2"/>
      </w:rPr>
    </w:lvl>
    <w:lvl w:ilvl="6">
      <w:start w:val="1"/>
      <w:numFmt w:val="bullet"/>
      <w:lvlText w:val="–"/>
      <w:lvlJc w:val="left"/>
      <w:pPr>
        <w:ind w:left="1988" w:hanging="284"/>
      </w:pPr>
      <w:rPr>
        <w:rFonts w:ascii="Verdana" w:hAnsi="Verdana" w:hint="default"/>
        <w:color w:val="E36C0A" w:themeColor="accent2"/>
      </w:rPr>
    </w:lvl>
    <w:lvl w:ilvl="7">
      <w:start w:val="1"/>
      <w:numFmt w:val="bullet"/>
      <w:lvlText w:val="–"/>
      <w:lvlJc w:val="left"/>
      <w:pPr>
        <w:ind w:left="2272" w:hanging="284"/>
      </w:pPr>
      <w:rPr>
        <w:rFonts w:ascii="Verdana" w:hAnsi="Verdana" w:hint="default"/>
        <w:color w:val="E36C0A" w:themeColor="accent2"/>
      </w:rPr>
    </w:lvl>
    <w:lvl w:ilvl="8">
      <w:start w:val="1"/>
      <w:numFmt w:val="bullet"/>
      <w:lvlText w:val="–"/>
      <w:lvlJc w:val="left"/>
      <w:pPr>
        <w:ind w:left="2556" w:hanging="284"/>
      </w:pPr>
      <w:rPr>
        <w:rFonts w:ascii="Verdana" w:hAnsi="Verdana" w:hint="default"/>
        <w:color w:val="E36C0A" w:themeColor="accent2"/>
      </w:rPr>
    </w:lvl>
  </w:abstractNum>
  <w:abstractNum w:abstractNumId="13" w15:restartNumberingAfterBreak="0">
    <w:nsid w:val="10B933AC"/>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1E353F4"/>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4604A42"/>
    <w:multiLevelType w:val="multilevel"/>
    <w:tmpl w:val="749CE292"/>
    <w:numStyleLink w:val="OpsommingbolletjeNibud"/>
  </w:abstractNum>
  <w:abstractNum w:abstractNumId="16" w15:restartNumberingAfterBreak="0">
    <w:nsid w:val="18646BDC"/>
    <w:multiLevelType w:val="multilevel"/>
    <w:tmpl w:val="215E6FC2"/>
    <w:styleLink w:val="LijstFiguurtitelNibud"/>
    <w:lvl w:ilvl="0">
      <w:start w:val="1"/>
      <w:numFmt w:val="decimal"/>
      <w:pStyle w:val="TitelfiguurNibud"/>
      <w:suff w:val="space"/>
      <w:lvlText w:val="Figuur %1:"/>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1AB37324"/>
    <w:multiLevelType w:val="multilevel"/>
    <w:tmpl w:val="4DC26452"/>
    <w:numStyleLink w:val="OpsommingtekenNibud"/>
  </w:abstractNum>
  <w:abstractNum w:abstractNumId="18" w15:restartNumberingAfterBreak="0">
    <w:nsid w:val="24B6094B"/>
    <w:multiLevelType w:val="multilevel"/>
    <w:tmpl w:val="D238367A"/>
    <w:numStyleLink w:val="OpsommingkleineletterNibud"/>
  </w:abstractNum>
  <w:abstractNum w:abstractNumId="19" w15:restartNumberingAfterBreak="0">
    <w:nsid w:val="2B5E5FA3"/>
    <w:multiLevelType w:val="multilevel"/>
    <w:tmpl w:val="46E67930"/>
    <w:numStyleLink w:val="OpsommingstreepjeNibud"/>
  </w:abstractNum>
  <w:abstractNum w:abstractNumId="20" w15:restartNumberingAfterBreak="0">
    <w:nsid w:val="2D665843"/>
    <w:multiLevelType w:val="multilevel"/>
    <w:tmpl w:val="581A4A72"/>
    <w:styleLink w:val="BijlagenummeringNibud"/>
    <w:lvl w:ilvl="0">
      <w:start w:val="1"/>
      <w:numFmt w:val="decimal"/>
      <w:pStyle w:val="Bijlagekop1Nibud"/>
      <w:suff w:val="space"/>
      <w:lvlText w:val="Bijlage %1 | "/>
      <w:lvlJc w:val="left"/>
      <w:pPr>
        <w:ind w:left="0" w:firstLine="0"/>
      </w:pPr>
      <w:rPr>
        <w:rFonts w:hint="default"/>
      </w:rPr>
    </w:lvl>
    <w:lvl w:ilvl="1">
      <w:start w:val="1"/>
      <w:numFmt w:val="decimal"/>
      <w:pStyle w:val="Bijlagekop2Nibud"/>
      <w:lvlText w:val="%1.%2"/>
      <w:lvlJc w:val="left"/>
      <w:pPr>
        <w:ind w:left="425" w:hanging="425"/>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abstractNum w:abstractNumId="21" w15:restartNumberingAfterBreak="0">
    <w:nsid w:val="2D7E06B0"/>
    <w:multiLevelType w:val="multilevel"/>
    <w:tmpl w:val="D238367A"/>
    <w:styleLink w:val="OpsommingkleineletterNibud"/>
    <w:lvl w:ilvl="0">
      <w:start w:val="1"/>
      <w:numFmt w:val="lowerLetter"/>
      <w:pStyle w:val="Opsommingkleineletter1eniveauNibud"/>
      <w:lvlText w:val="%1."/>
      <w:lvlJc w:val="left"/>
      <w:pPr>
        <w:ind w:left="284" w:hanging="284"/>
      </w:pPr>
      <w:rPr>
        <w:rFonts w:hint="default"/>
        <w:color w:val="E36C0A" w:themeColor="accent2"/>
      </w:rPr>
    </w:lvl>
    <w:lvl w:ilvl="1">
      <w:start w:val="1"/>
      <w:numFmt w:val="lowerLetter"/>
      <w:pStyle w:val="Opsommingkleineletter2eniveauNibud"/>
      <w:lvlText w:val="%2."/>
      <w:lvlJc w:val="left"/>
      <w:pPr>
        <w:ind w:left="568" w:hanging="284"/>
      </w:pPr>
      <w:rPr>
        <w:rFonts w:hint="default"/>
        <w:color w:val="E36C0A" w:themeColor="accent2"/>
      </w:rPr>
    </w:lvl>
    <w:lvl w:ilvl="2">
      <w:start w:val="1"/>
      <w:numFmt w:val="lowerLetter"/>
      <w:pStyle w:val="Opsommingkleineletter3eniveauNibud"/>
      <w:lvlText w:val="%3."/>
      <w:lvlJc w:val="left"/>
      <w:pPr>
        <w:ind w:left="852" w:hanging="284"/>
      </w:pPr>
      <w:rPr>
        <w:rFonts w:hint="default"/>
        <w:color w:val="E36C0A" w:themeColor="accent2"/>
      </w:rPr>
    </w:lvl>
    <w:lvl w:ilvl="3">
      <w:start w:val="1"/>
      <w:numFmt w:val="lowerLetter"/>
      <w:lvlText w:val="%4."/>
      <w:lvlJc w:val="left"/>
      <w:pPr>
        <w:ind w:left="1136" w:hanging="284"/>
      </w:pPr>
      <w:rPr>
        <w:rFonts w:hint="default"/>
        <w:color w:val="E36C0A" w:themeColor="accent2"/>
      </w:rPr>
    </w:lvl>
    <w:lvl w:ilvl="4">
      <w:start w:val="1"/>
      <w:numFmt w:val="lowerLetter"/>
      <w:lvlText w:val="%5."/>
      <w:lvlJc w:val="left"/>
      <w:pPr>
        <w:ind w:left="1420" w:hanging="284"/>
      </w:pPr>
      <w:rPr>
        <w:rFonts w:hint="default"/>
        <w:color w:val="E36C0A" w:themeColor="accent2"/>
      </w:rPr>
    </w:lvl>
    <w:lvl w:ilvl="5">
      <w:start w:val="1"/>
      <w:numFmt w:val="lowerLetter"/>
      <w:lvlText w:val="%6."/>
      <w:lvlJc w:val="left"/>
      <w:pPr>
        <w:ind w:left="1704" w:hanging="284"/>
      </w:pPr>
      <w:rPr>
        <w:rFonts w:hint="default"/>
        <w:color w:val="E36C0A" w:themeColor="accent2"/>
      </w:rPr>
    </w:lvl>
    <w:lvl w:ilvl="6">
      <w:start w:val="1"/>
      <w:numFmt w:val="lowerLetter"/>
      <w:lvlText w:val="%7."/>
      <w:lvlJc w:val="left"/>
      <w:pPr>
        <w:ind w:left="1985" w:hanging="284"/>
      </w:pPr>
      <w:rPr>
        <w:rFonts w:hint="default"/>
        <w:color w:val="E36C0A" w:themeColor="accent2"/>
      </w:rPr>
    </w:lvl>
    <w:lvl w:ilvl="7">
      <w:start w:val="1"/>
      <w:numFmt w:val="lowerLetter"/>
      <w:lvlText w:val="%8."/>
      <w:lvlJc w:val="left"/>
      <w:pPr>
        <w:ind w:left="2268" w:hanging="283"/>
      </w:pPr>
      <w:rPr>
        <w:rFonts w:hint="default"/>
        <w:color w:val="E36C0A" w:themeColor="accent2"/>
      </w:rPr>
    </w:lvl>
    <w:lvl w:ilvl="8">
      <w:start w:val="1"/>
      <w:numFmt w:val="lowerLetter"/>
      <w:lvlText w:val="%9."/>
      <w:lvlJc w:val="left"/>
      <w:pPr>
        <w:ind w:left="2552" w:hanging="284"/>
      </w:pPr>
      <w:rPr>
        <w:rFonts w:hint="default"/>
        <w:color w:val="E36C0A" w:themeColor="accent2"/>
      </w:rPr>
    </w:lvl>
  </w:abstractNum>
  <w:abstractNum w:abstractNumId="22" w15:restartNumberingAfterBreak="0">
    <w:nsid w:val="3029479C"/>
    <w:multiLevelType w:val="multilevel"/>
    <w:tmpl w:val="4DC26452"/>
    <w:numStyleLink w:val="OpsommingtekenNibud"/>
  </w:abstractNum>
  <w:abstractNum w:abstractNumId="23" w15:restartNumberingAfterBreak="0">
    <w:nsid w:val="319F6CE2"/>
    <w:multiLevelType w:val="multilevel"/>
    <w:tmpl w:val="AC385498"/>
    <w:styleLink w:val="LijsttabeltitelNibud"/>
    <w:lvl w:ilvl="0">
      <w:start w:val="1"/>
      <w:numFmt w:val="decimal"/>
      <w:pStyle w:val="TiteltabelNibud"/>
      <w:suff w:val="space"/>
      <w:lvlText w:val="Tabel %1:"/>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4" w15:restartNumberingAfterBreak="0">
    <w:nsid w:val="38E90DEB"/>
    <w:multiLevelType w:val="multilevel"/>
    <w:tmpl w:val="581A4A72"/>
    <w:numStyleLink w:val="BijlagenummeringNibud"/>
  </w:abstractNum>
  <w:abstractNum w:abstractNumId="25" w15:restartNumberingAfterBreak="0">
    <w:nsid w:val="398A2A0C"/>
    <w:multiLevelType w:val="multilevel"/>
    <w:tmpl w:val="4516B434"/>
    <w:styleLink w:val="OpsommingnummerNibud"/>
    <w:lvl w:ilvl="0">
      <w:start w:val="1"/>
      <w:numFmt w:val="decimal"/>
      <w:pStyle w:val="Opsommingnummer1eniveauNibud"/>
      <w:lvlText w:val="%1."/>
      <w:lvlJc w:val="left"/>
      <w:pPr>
        <w:ind w:left="284" w:hanging="284"/>
      </w:pPr>
      <w:rPr>
        <w:rFonts w:hint="default"/>
        <w:color w:val="E36C0A" w:themeColor="accent2"/>
      </w:rPr>
    </w:lvl>
    <w:lvl w:ilvl="1">
      <w:start w:val="1"/>
      <w:numFmt w:val="decimal"/>
      <w:pStyle w:val="Opsommingnummer2eniveauNibud"/>
      <w:lvlText w:val="%2."/>
      <w:lvlJc w:val="left"/>
      <w:pPr>
        <w:ind w:left="568" w:hanging="284"/>
      </w:pPr>
      <w:rPr>
        <w:rFonts w:hint="default"/>
        <w:color w:val="E36C0A" w:themeColor="accent2"/>
      </w:rPr>
    </w:lvl>
    <w:lvl w:ilvl="2">
      <w:start w:val="1"/>
      <w:numFmt w:val="decimal"/>
      <w:pStyle w:val="Opsommingnummer3eniveauNibud"/>
      <w:lvlText w:val="%3."/>
      <w:lvlJc w:val="left"/>
      <w:pPr>
        <w:ind w:left="852" w:hanging="284"/>
      </w:pPr>
      <w:rPr>
        <w:rFonts w:hint="default"/>
        <w:color w:val="E36C0A" w:themeColor="accent2"/>
      </w:rPr>
    </w:lvl>
    <w:lvl w:ilvl="3">
      <w:start w:val="1"/>
      <w:numFmt w:val="decimal"/>
      <w:lvlText w:val="%4."/>
      <w:lvlJc w:val="left"/>
      <w:pPr>
        <w:ind w:left="1136" w:hanging="284"/>
      </w:pPr>
      <w:rPr>
        <w:rFonts w:hint="default"/>
        <w:color w:val="E36C0A" w:themeColor="accent2"/>
      </w:rPr>
    </w:lvl>
    <w:lvl w:ilvl="4">
      <w:start w:val="1"/>
      <w:numFmt w:val="decimal"/>
      <w:lvlText w:val="%5."/>
      <w:lvlJc w:val="left"/>
      <w:pPr>
        <w:ind w:left="1420" w:hanging="284"/>
      </w:pPr>
      <w:rPr>
        <w:rFonts w:hint="default"/>
        <w:color w:val="E36C0A" w:themeColor="accent2"/>
      </w:rPr>
    </w:lvl>
    <w:lvl w:ilvl="5">
      <w:start w:val="1"/>
      <w:numFmt w:val="decimal"/>
      <w:lvlText w:val="%6."/>
      <w:lvlJc w:val="left"/>
      <w:pPr>
        <w:ind w:left="1704" w:hanging="284"/>
      </w:pPr>
      <w:rPr>
        <w:rFonts w:hint="default"/>
        <w:color w:val="E36C0A" w:themeColor="accent2"/>
      </w:rPr>
    </w:lvl>
    <w:lvl w:ilvl="6">
      <w:start w:val="1"/>
      <w:numFmt w:val="decimal"/>
      <w:lvlText w:val="%7."/>
      <w:lvlJc w:val="left"/>
      <w:pPr>
        <w:ind w:left="1988" w:hanging="284"/>
      </w:pPr>
      <w:rPr>
        <w:rFonts w:hint="default"/>
        <w:color w:val="E36C0A" w:themeColor="accent2"/>
      </w:rPr>
    </w:lvl>
    <w:lvl w:ilvl="7">
      <w:start w:val="1"/>
      <w:numFmt w:val="decimal"/>
      <w:lvlText w:val="%8."/>
      <w:lvlJc w:val="left"/>
      <w:pPr>
        <w:ind w:left="2272" w:hanging="284"/>
      </w:pPr>
      <w:rPr>
        <w:rFonts w:hint="default"/>
        <w:color w:val="E36C0A" w:themeColor="accent2"/>
      </w:rPr>
    </w:lvl>
    <w:lvl w:ilvl="8">
      <w:start w:val="1"/>
      <w:numFmt w:val="decimal"/>
      <w:lvlText w:val="%9."/>
      <w:lvlJc w:val="left"/>
      <w:pPr>
        <w:ind w:left="2556" w:hanging="284"/>
      </w:pPr>
      <w:rPr>
        <w:rFonts w:hint="default"/>
        <w:color w:val="E36C0A" w:themeColor="accent2"/>
      </w:rPr>
    </w:lvl>
  </w:abstractNum>
  <w:abstractNum w:abstractNumId="26" w15:restartNumberingAfterBreak="0">
    <w:nsid w:val="40EF61F8"/>
    <w:multiLevelType w:val="multilevel"/>
    <w:tmpl w:val="670CAA5A"/>
    <w:styleLink w:val="KopnummeringNibud"/>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680" w:hanging="680"/>
      </w:pPr>
      <w:rPr>
        <w:rFonts w:hint="default"/>
      </w:rPr>
    </w:lvl>
    <w:lvl w:ilvl="3">
      <w:start w:val="1"/>
      <w:numFmt w:val="decimal"/>
      <w:pStyle w:val="Kop4"/>
      <w:lvlText w:val="%1.%2.%3.%4"/>
      <w:lvlJc w:val="left"/>
      <w:pPr>
        <w:ind w:left="709" w:hanging="709"/>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27" w15:restartNumberingAfterBreak="0">
    <w:nsid w:val="46A60AA0"/>
    <w:multiLevelType w:val="multilevel"/>
    <w:tmpl w:val="888E2A22"/>
    <w:styleLink w:val="OpsommingopenrondjeNibud"/>
    <w:lvl w:ilvl="0">
      <w:start w:val="1"/>
      <w:numFmt w:val="bullet"/>
      <w:pStyle w:val="Opsommingopenrondje1eniveauNibud"/>
      <w:lvlText w:val="○"/>
      <w:lvlJc w:val="left"/>
      <w:pPr>
        <w:ind w:left="284" w:hanging="284"/>
      </w:pPr>
      <w:rPr>
        <w:rFonts w:ascii="Calibri" w:hAnsi="Calibri" w:hint="default"/>
        <w:color w:val="E36C0A" w:themeColor="accent2"/>
      </w:rPr>
    </w:lvl>
    <w:lvl w:ilvl="1">
      <w:start w:val="1"/>
      <w:numFmt w:val="bullet"/>
      <w:pStyle w:val="Opsommingopenrondje2eniveauNibud"/>
      <w:lvlText w:val="○"/>
      <w:lvlJc w:val="left"/>
      <w:pPr>
        <w:ind w:left="568" w:hanging="284"/>
      </w:pPr>
      <w:rPr>
        <w:rFonts w:ascii="Calibri" w:hAnsi="Calibri" w:hint="default"/>
        <w:color w:val="E36C0A" w:themeColor="accent2"/>
      </w:rPr>
    </w:lvl>
    <w:lvl w:ilvl="2">
      <w:start w:val="1"/>
      <w:numFmt w:val="bullet"/>
      <w:pStyle w:val="Opsommingopenrondje3eniveauNibud"/>
      <w:lvlText w:val="○"/>
      <w:lvlJc w:val="left"/>
      <w:pPr>
        <w:ind w:left="852" w:hanging="284"/>
      </w:pPr>
      <w:rPr>
        <w:rFonts w:ascii="Calibri" w:hAnsi="Calibri" w:hint="default"/>
        <w:color w:val="E36C0A" w:themeColor="accent2"/>
      </w:rPr>
    </w:lvl>
    <w:lvl w:ilvl="3">
      <w:start w:val="1"/>
      <w:numFmt w:val="bullet"/>
      <w:lvlText w:val="○"/>
      <w:lvlJc w:val="left"/>
      <w:pPr>
        <w:ind w:left="1136" w:hanging="284"/>
      </w:pPr>
      <w:rPr>
        <w:rFonts w:ascii="Calibri" w:hAnsi="Calibri" w:hint="default"/>
        <w:color w:val="E36C0A" w:themeColor="accent2"/>
      </w:rPr>
    </w:lvl>
    <w:lvl w:ilvl="4">
      <w:start w:val="1"/>
      <w:numFmt w:val="bullet"/>
      <w:lvlText w:val="○"/>
      <w:lvlJc w:val="left"/>
      <w:pPr>
        <w:ind w:left="1420" w:hanging="284"/>
      </w:pPr>
      <w:rPr>
        <w:rFonts w:ascii="Calibri" w:hAnsi="Calibri" w:hint="default"/>
        <w:color w:val="E36C0A" w:themeColor="accent2"/>
      </w:rPr>
    </w:lvl>
    <w:lvl w:ilvl="5">
      <w:start w:val="1"/>
      <w:numFmt w:val="bullet"/>
      <w:lvlText w:val="○"/>
      <w:lvlJc w:val="left"/>
      <w:pPr>
        <w:ind w:left="1704" w:hanging="284"/>
      </w:pPr>
      <w:rPr>
        <w:rFonts w:ascii="Calibri" w:hAnsi="Calibri" w:hint="default"/>
        <w:color w:val="E36C0A" w:themeColor="accent2"/>
      </w:rPr>
    </w:lvl>
    <w:lvl w:ilvl="6">
      <w:start w:val="1"/>
      <w:numFmt w:val="bullet"/>
      <w:lvlText w:val="○"/>
      <w:lvlJc w:val="left"/>
      <w:pPr>
        <w:ind w:left="1988" w:hanging="284"/>
      </w:pPr>
      <w:rPr>
        <w:rFonts w:ascii="Calibri" w:hAnsi="Calibri" w:hint="default"/>
        <w:color w:val="E36C0A" w:themeColor="accent2"/>
      </w:rPr>
    </w:lvl>
    <w:lvl w:ilvl="7">
      <w:start w:val="1"/>
      <w:numFmt w:val="bullet"/>
      <w:lvlText w:val="○"/>
      <w:lvlJc w:val="left"/>
      <w:pPr>
        <w:ind w:left="2272" w:hanging="284"/>
      </w:pPr>
      <w:rPr>
        <w:rFonts w:ascii="Calibri" w:hAnsi="Calibri" w:hint="default"/>
        <w:color w:val="E36C0A" w:themeColor="accent2"/>
      </w:rPr>
    </w:lvl>
    <w:lvl w:ilvl="8">
      <w:start w:val="1"/>
      <w:numFmt w:val="bullet"/>
      <w:lvlText w:val="○"/>
      <w:lvlJc w:val="left"/>
      <w:pPr>
        <w:ind w:left="2556" w:hanging="284"/>
      </w:pPr>
      <w:rPr>
        <w:rFonts w:ascii="Calibri" w:hAnsi="Calibri" w:hint="default"/>
        <w:color w:val="E36C0A" w:themeColor="accent2"/>
      </w:rPr>
    </w:lvl>
  </w:abstractNum>
  <w:abstractNum w:abstractNumId="28" w15:restartNumberingAfterBreak="0">
    <w:nsid w:val="49E04A53"/>
    <w:multiLevelType w:val="multilevel"/>
    <w:tmpl w:val="7FB6E594"/>
    <w:styleLink w:val="AgendapuntlijstNibud"/>
    <w:lvl w:ilvl="0">
      <w:start w:val="1"/>
      <w:numFmt w:val="decimal"/>
      <w:pStyle w:val="AgendapuntNibud"/>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9" w15:restartNumberingAfterBreak="0">
    <w:nsid w:val="4AF13309"/>
    <w:multiLevelType w:val="multilevel"/>
    <w:tmpl w:val="215E6FC2"/>
    <w:numStyleLink w:val="LijstFiguurtitelNibud"/>
  </w:abstractNum>
  <w:abstractNum w:abstractNumId="30" w15:restartNumberingAfterBreak="0">
    <w:nsid w:val="4C372459"/>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3B7577"/>
    <w:multiLevelType w:val="multilevel"/>
    <w:tmpl w:val="4516B434"/>
    <w:numStyleLink w:val="OpsommingnummerNibud"/>
  </w:abstractNum>
  <w:abstractNum w:abstractNumId="32" w15:restartNumberingAfterBreak="0">
    <w:nsid w:val="63E16F97"/>
    <w:multiLevelType w:val="multilevel"/>
    <w:tmpl w:val="AC385498"/>
    <w:numStyleLink w:val="LijsttabeltitelNibud"/>
  </w:abstractNum>
  <w:abstractNum w:abstractNumId="33" w15:restartNumberingAfterBreak="0">
    <w:nsid w:val="63F335A0"/>
    <w:multiLevelType w:val="multilevel"/>
    <w:tmpl w:val="4DC26452"/>
    <w:styleLink w:val="OpsommingtekenNibud"/>
    <w:lvl w:ilvl="0">
      <w:start w:val="1"/>
      <w:numFmt w:val="bullet"/>
      <w:pStyle w:val="Opsommingteken1eniveauNibud"/>
      <w:lvlText w:val="–"/>
      <w:lvlJc w:val="left"/>
      <w:pPr>
        <w:ind w:left="284" w:hanging="284"/>
      </w:pPr>
      <w:rPr>
        <w:rFonts w:ascii="Verdana" w:hAnsi="Verdana" w:hint="default"/>
        <w:color w:val="E36C0A" w:themeColor="accent2"/>
      </w:rPr>
    </w:lvl>
    <w:lvl w:ilvl="1">
      <w:start w:val="1"/>
      <w:numFmt w:val="bullet"/>
      <w:pStyle w:val="Opsommingteken2eniveauNibud"/>
      <w:lvlText w:val="•"/>
      <w:lvlJc w:val="left"/>
      <w:pPr>
        <w:ind w:left="568" w:hanging="284"/>
      </w:pPr>
      <w:rPr>
        <w:rFonts w:ascii="Verdana" w:hAnsi="Verdana" w:hint="default"/>
        <w:color w:val="E36C0A" w:themeColor="accent2"/>
      </w:rPr>
    </w:lvl>
    <w:lvl w:ilvl="2">
      <w:start w:val="1"/>
      <w:numFmt w:val="bullet"/>
      <w:pStyle w:val="Opsommingteken3eniveauNibud"/>
      <w:lvlText w:val="&gt;"/>
      <w:lvlJc w:val="left"/>
      <w:pPr>
        <w:ind w:left="852" w:hanging="284"/>
      </w:pPr>
      <w:rPr>
        <w:rFonts w:ascii="Verdana" w:hAnsi="Verdana" w:hint="default"/>
        <w:color w:val="E36C0A" w:themeColor="accent2"/>
      </w:rPr>
    </w:lvl>
    <w:lvl w:ilvl="3">
      <w:start w:val="1"/>
      <w:numFmt w:val="bullet"/>
      <w:lvlText w:val="»"/>
      <w:lvlJc w:val="left"/>
      <w:pPr>
        <w:ind w:left="1136" w:hanging="284"/>
      </w:pPr>
      <w:rPr>
        <w:rFonts w:ascii="Verdana" w:hAnsi="Verdana" w:hint="default"/>
        <w:color w:val="E36C0A" w:themeColor="accent2"/>
      </w:rPr>
    </w:lvl>
    <w:lvl w:ilvl="4">
      <w:start w:val="1"/>
      <w:numFmt w:val="bullet"/>
      <w:lvlText w:val="-"/>
      <w:lvlJc w:val="left"/>
      <w:pPr>
        <w:ind w:left="1420" w:hanging="284"/>
      </w:pPr>
      <w:rPr>
        <w:rFonts w:ascii="Adelle SB" w:hAnsi="Adelle SB" w:hint="default"/>
        <w:color w:val="E36C0A" w:themeColor="accent2"/>
      </w:rPr>
    </w:lvl>
    <w:lvl w:ilvl="5">
      <w:start w:val="1"/>
      <w:numFmt w:val="bullet"/>
      <w:lvlText w:val="-"/>
      <w:lvlJc w:val="left"/>
      <w:pPr>
        <w:ind w:left="1704" w:hanging="284"/>
      </w:pPr>
      <w:rPr>
        <w:rFonts w:ascii="Adelle SB" w:hAnsi="Adelle SB" w:hint="default"/>
        <w:color w:val="E36C0A" w:themeColor="accent2"/>
      </w:rPr>
    </w:lvl>
    <w:lvl w:ilvl="6">
      <w:start w:val="1"/>
      <w:numFmt w:val="bullet"/>
      <w:lvlText w:val="-"/>
      <w:lvlJc w:val="left"/>
      <w:pPr>
        <w:ind w:left="1988" w:hanging="284"/>
      </w:pPr>
      <w:rPr>
        <w:rFonts w:ascii="Adelle SB" w:hAnsi="Adelle SB" w:hint="default"/>
        <w:color w:val="E36C0A" w:themeColor="accent2"/>
      </w:rPr>
    </w:lvl>
    <w:lvl w:ilvl="7">
      <w:start w:val="1"/>
      <w:numFmt w:val="bullet"/>
      <w:lvlText w:val="-"/>
      <w:lvlJc w:val="left"/>
      <w:pPr>
        <w:ind w:left="2272" w:hanging="284"/>
      </w:pPr>
      <w:rPr>
        <w:rFonts w:ascii="Adelle SB" w:hAnsi="Adelle SB" w:hint="default"/>
        <w:color w:val="E36C0A" w:themeColor="accent2"/>
      </w:rPr>
    </w:lvl>
    <w:lvl w:ilvl="8">
      <w:start w:val="1"/>
      <w:numFmt w:val="bullet"/>
      <w:lvlText w:val="-"/>
      <w:lvlJc w:val="left"/>
      <w:pPr>
        <w:ind w:left="2556" w:hanging="284"/>
      </w:pPr>
      <w:rPr>
        <w:rFonts w:ascii="Adelle SB" w:hAnsi="Adelle SB" w:hint="default"/>
        <w:color w:val="E36C0A" w:themeColor="accent2"/>
      </w:rPr>
    </w:lvl>
  </w:abstractNum>
  <w:abstractNum w:abstractNumId="34" w15:restartNumberingAfterBreak="0">
    <w:nsid w:val="6AF57531"/>
    <w:multiLevelType w:val="multilevel"/>
    <w:tmpl w:val="AC385498"/>
    <w:numStyleLink w:val="LijsttabeltitelNibud"/>
  </w:abstractNum>
  <w:abstractNum w:abstractNumId="35" w15:restartNumberingAfterBreak="0">
    <w:nsid w:val="6CAB1E63"/>
    <w:multiLevelType w:val="multilevel"/>
    <w:tmpl w:val="7FB6E594"/>
    <w:numStyleLink w:val="AgendapuntlijstNibud"/>
  </w:abstractNum>
  <w:abstractNum w:abstractNumId="36" w15:restartNumberingAfterBreak="0">
    <w:nsid w:val="74E677BF"/>
    <w:multiLevelType w:val="multilevel"/>
    <w:tmpl w:val="670CAA5A"/>
    <w:numStyleLink w:val="KopnummeringNibud"/>
  </w:abstractNum>
  <w:num w:numId="1">
    <w:abstractNumId w:val="10"/>
  </w:num>
  <w:num w:numId="2">
    <w:abstractNumId w:val="25"/>
  </w:num>
  <w:num w:numId="3">
    <w:abstractNumId w:val="27"/>
  </w:num>
  <w:num w:numId="4">
    <w:abstractNumId w:val="12"/>
  </w:num>
  <w:num w:numId="5">
    <w:abstractNumId w:val="30"/>
  </w:num>
  <w:num w:numId="6">
    <w:abstractNumId w:val="14"/>
  </w:num>
  <w:num w:numId="7">
    <w:abstractNumId w:val="13"/>
  </w:num>
  <w:num w:numId="8">
    <w:abstractNumId w:val="21"/>
  </w:num>
  <w:num w:numId="9">
    <w:abstractNumId w:val="26"/>
  </w:num>
  <w:num w:numId="10">
    <w:abstractNumId w:val="33"/>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8"/>
  </w:num>
  <w:num w:numId="23">
    <w:abstractNumId w:val="35"/>
  </w:num>
  <w:num w:numId="24">
    <w:abstractNumId w:val="36"/>
  </w:num>
  <w:num w:numId="25">
    <w:abstractNumId w:val="31"/>
  </w:num>
  <w:num w:numId="26">
    <w:abstractNumId w:val="18"/>
  </w:num>
  <w:num w:numId="27">
    <w:abstractNumId w:val="15"/>
  </w:num>
  <w:num w:numId="28">
    <w:abstractNumId w:val="22"/>
  </w:num>
  <w:num w:numId="29">
    <w:abstractNumId w:val="19"/>
  </w:num>
  <w:num w:numId="30">
    <w:abstractNumId w:val="11"/>
  </w:num>
  <w:num w:numId="31">
    <w:abstractNumId w:val="16"/>
  </w:num>
  <w:num w:numId="32">
    <w:abstractNumId w:val="23"/>
  </w:num>
  <w:num w:numId="33">
    <w:abstractNumId w:val="34"/>
  </w:num>
  <w:num w:numId="34">
    <w:abstractNumId w:val="24"/>
  </w:num>
  <w:num w:numId="35">
    <w:abstractNumId w:val="17"/>
  </w:num>
  <w:num w:numId="36">
    <w:abstractNumId w:val="32"/>
  </w:num>
  <w:num w:numId="37">
    <w:abstractNumId w:val="29"/>
  </w:num>
  <w:num w:numId="38">
    <w:abstractNumId w:val="32"/>
  </w:num>
  <w:num w:numId="39">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nl-NL" w:vendorID="1" w:dllVersion="512"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hyphenationZone w:val="340"/>
  <w:doNotHyphenateCaps/>
  <w:characterSpacingControl w:val="doNotCompress"/>
  <w:hdrShapeDefaults>
    <o:shapedefaults v:ext="edit" spidmax="2049">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E4F"/>
    <w:rsid w:val="00004562"/>
    <w:rsid w:val="00006237"/>
    <w:rsid w:val="0000663D"/>
    <w:rsid w:val="00010D95"/>
    <w:rsid w:val="00011BFA"/>
    <w:rsid w:val="00012581"/>
    <w:rsid w:val="00016187"/>
    <w:rsid w:val="0002562D"/>
    <w:rsid w:val="0003377A"/>
    <w:rsid w:val="00035232"/>
    <w:rsid w:val="000418EF"/>
    <w:rsid w:val="0004513F"/>
    <w:rsid w:val="00050D4B"/>
    <w:rsid w:val="0005205D"/>
    <w:rsid w:val="00052426"/>
    <w:rsid w:val="00052FF4"/>
    <w:rsid w:val="00053E43"/>
    <w:rsid w:val="0005430B"/>
    <w:rsid w:val="0005732F"/>
    <w:rsid w:val="000639DB"/>
    <w:rsid w:val="00066DF0"/>
    <w:rsid w:val="00072AAA"/>
    <w:rsid w:val="00074DAC"/>
    <w:rsid w:val="0009698A"/>
    <w:rsid w:val="000A1B78"/>
    <w:rsid w:val="000B00E7"/>
    <w:rsid w:val="000C0969"/>
    <w:rsid w:val="000C1A1A"/>
    <w:rsid w:val="000D1D68"/>
    <w:rsid w:val="000D6AB7"/>
    <w:rsid w:val="000E12DF"/>
    <w:rsid w:val="000E1539"/>
    <w:rsid w:val="000E55A1"/>
    <w:rsid w:val="000E6E43"/>
    <w:rsid w:val="000F213A"/>
    <w:rsid w:val="000F2D93"/>
    <w:rsid w:val="000F650E"/>
    <w:rsid w:val="001007B1"/>
    <w:rsid w:val="00100B98"/>
    <w:rsid w:val="00106601"/>
    <w:rsid w:val="00110A9F"/>
    <w:rsid w:val="001170AE"/>
    <w:rsid w:val="00122DED"/>
    <w:rsid w:val="00132265"/>
    <w:rsid w:val="00134E43"/>
    <w:rsid w:val="00135A2A"/>
    <w:rsid w:val="00135E7B"/>
    <w:rsid w:val="00137CBB"/>
    <w:rsid w:val="0014464B"/>
    <w:rsid w:val="00145B8E"/>
    <w:rsid w:val="0014640F"/>
    <w:rsid w:val="0015042C"/>
    <w:rsid w:val="00152E4D"/>
    <w:rsid w:val="001579D8"/>
    <w:rsid w:val="001639F5"/>
    <w:rsid w:val="0018093D"/>
    <w:rsid w:val="00187A59"/>
    <w:rsid w:val="001A608C"/>
    <w:rsid w:val="001A64C4"/>
    <w:rsid w:val="001B1B37"/>
    <w:rsid w:val="001B4C7E"/>
    <w:rsid w:val="001C11BE"/>
    <w:rsid w:val="001C1DDD"/>
    <w:rsid w:val="001C6232"/>
    <w:rsid w:val="001C63E7"/>
    <w:rsid w:val="001D2384"/>
    <w:rsid w:val="001D2A06"/>
    <w:rsid w:val="001E2293"/>
    <w:rsid w:val="001E34AC"/>
    <w:rsid w:val="001F42C9"/>
    <w:rsid w:val="001F5985"/>
    <w:rsid w:val="001F5B4F"/>
    <w:rsid w:val="001F5C28"/>
    <w:rsid w:val="001F6547"/>
    <w:rsid w:val="0020548B"/>
    <w:rsid w:val="0020607F"/>
    <w:rsid w:val="00206E2A"/>
    <w:rsid w:val="00206FF8"/>
    <w:rsid w:val="002074B2"/>
    <w:rsid w:val="00216489"/>
    <w:rsid w:val="00220A9C"/>
    <w:rsid w:val="00224CDA"/>
    <w:rsid w:val="00225889"/>
    <w:rsid w:val="00230B64"/>
    <w:rsid w:val="00236DE9"/>
    <w:rsid w:val="00242226"/>
    <w:rsid w:val="002518D2"/>
    <w:rsid w:val="00252B9A"/>
    <w:rsid w:val="00253AED"/>
    <w:rsid w:val="00254088"/>
    <w:rsid w:val="00256039"/>
    <w:rsid w:val="00257AA9"/>
    <w:rsid w:val="00260419"/>
    <w:rsid w:val="00260CA6"/>
    <w:rsid w:val="00262D4E"/>
    <w:rsid w:val="002646C8"/>
    <w:rsid w:val="002655A2"/>
    <w:rsid w:val="00265CBE"/>
    <w:rsid w:val="00280D1D"/>
    <w:rsid w:val="00282B5D"/>
    <w:rsid w:val="00283592"/>
    <w:rsid w:val="00286914"/>
    <w:rsid w:val="00294CD2"/>
    <w:rsid w:val="0029536E"/>
    <w:rsid w:val="002A2E44"/>
    <w:rsid w:val="002B08A4"/>
    <w:rsid w:val="002B2998"/>
    <w:rsid w:val="002B64EE"/>
    <w:rsid w:val="002C46FB"/>
    <w:rsid w:val="002D0E88"/>
    <w:rsid w:val="002D52B2"/>
    <w:rsid w:val="002E2611"/>
    <w:rsid w:val="002E274E"/>
    <w:rsid w:val="002E68CD"/>
    <w:rsid w:val="002F678C"/>
    <w:rsid w:val="002F7B77"/>
    <w:rsid w:val="003063C0"/>
    <w:rsid w:val="00306785"/>
    <w:rsid w:val="00312D26"/>
    <w:rsid w:val="00317DEA"/>
    <w:rsid w:val="00322A9F"/>
    <w:rsid w:val="00323121"/>
    <w:rsid w:val="003349CA"/>
    <w:rsid w:val="00334D4B"/>
    <w:rsid w:val="00335B5E"/>
    <w:rsid w:val="00337DDE"/>
    <w:rsid w:val="00346631"/>
    <w:rsid w:val="00347094"/>
    <w:rsid w:val="0036336D"/>
    <w:rsid w:val="00364B2C"/>
    <w:rsid w:val="00364E1D"/>
    <w:rsid w:val="00365254"/>
    <w:rsid w:val="00365327"/>
    <w:rsid w:val="00374C23"/>
    <w:rsid w:val="00374D9A"/>
    <w:rsid w:val="00377612"/>
    <w:rsid w:val="00380DA4"/>
    <w:rsid w:val="00382603"/>
    <w:rsid w:val="003879D9"/>
    <w:rsid w:val="0039126D"/>
    <w:rsid w:val="003964D4"/>
    <w:rsid w:val="0039656A"/>
    <w:rsid w:val="003A5ED3"/>
    <w:rsid w:val="003A6677"/>
    <w:rsid w:val="003B14A0"/>
    <w:rsid w:val="003B595E"/>
    <w:rsid w:val="003D04B7"/>
    <w:rsid w:val="003D09E4"/>
    <w:rsid w:val="003D1737"/>
    <w:rsid w:val="003D414A"/>
    <w:rsid w:val="003D49E5"/>
    <w:rsid w:val="003E30F2"/>
    <w:rsid w:val="003E3B7D"/>
    <w:rsid w:val="003E766F"/>
    <w:rsid w:val="003F2747"/>
    <w:rsid w:val="004001AF"/>
    <w:rsid w:val="00410F28"/>
    <w:rsid w:val="0041674F"/>
    <w:rsid w:val="0042594D"/>
    <w:rsid w:val="00427F9C"/>
    <w:rsid w:val="00441FB6"/>
    <w:rsid w:val="004478D2"/>
    <w:rsid w:val="00451FDB"/>
    <w:rsid w:val="004564A6"/>
    <w:rsid w:val="00460433"/>
    <w:rsid w:val="004656F6"/>
    <w:rsid w:val="004659D3"/>
    <w:rsid w:val="00466D71"/>
    <w:rsid w:val="00471C0F"/>
    <w:rsid w:val="00472E5E"/>
    <w:rsid w:val="004733C3"/>
    <w:rsid w:val="0047392D"/>
    <w:rsid w:val="0047518D"/>
    <w:rsid w:val="004804E1"/>
    <w:rsid w:val="00484C8E"/>
    <w:rsid w:val="00484EAA"/>
    <w:rsid w:val="00486319"/>
    <w:rsid w:val="00487543"/>
    <w:rsid w:val="004875E2"/>
    <w:rsid w:val="00490BBD"/>
    <w:rsid w:val="00495327"/>
    <w:rsid w:val="00496879"/>
    <w:rsid w:val="004A6699"/>
    <w:rsid w:val="004B2C90"/>
    <w:rsid w:val="004C51F8"/>
    <w:rsid w:val="004D2412"/>
    <w:rsid w:val="004F4A4D"/>
    <w:rsid w:val="004F5DBF"/>
    <w:rsid w:val="004F6A99"/>
    <w:rsid w:val="005017F3"/>
    <w:rsid w:val="00501A64"/>
    <w:rsid w:val="00503277"/>
    <w:rsid w:val="00503533"/>
    <w:rsid w:val="00503BFD"/>
    <w:rsid w:val="005043E5"/>
    <w:rsid w:val="00506CE8"/>
    <w:rsid w:val="00513D36"/>
    <w:rsid w:val="00515E2F"/>
    <w:rsid w:val="00521726"/>
    <w:rsid w:val="00526530"/>
    <w:rsid w:val="0053645C"/>
    <w:rsid w:val="00545244"/>
    <w:rsid w:val="00553801"/>
    <w:rsid w:val="00555F92"/>
    <w:rsid w:val="00560A80"/>
    <w:rsid w:val="005615BE"/>
    <w:rsid w:val="00562E3D"/>
    <w:rsid w:val="00570845"/>
    <w:rsid w:val="00575FFC"/>
    <w:rsid w:val="005818B8"/>
    <w:rsid w:val="0059027A"/>
    <w:rsid w:val="00590C4D"/>
    <w:rsid w:val="005A2BEC"/>
    <w:rsid w:val="005B4FAF"/>
    <w:rsid w:val="005B54C9"/>
    <w:rsid w:val="005C5603"/>
    <w:rsid w:val="005C6668"/>
    <w:rsid w:val="005C725E"/>
    <w:rsid w:val="005D4151"/>
    <w:rsid w:val="005D5E21"/>
    <w:rsid w:val="005E3E58"/>
    <w:rsid w:val="005E6C9A"/>
    <w:rsid w:val="006040DB"/>
    <w:rsid w:val="006046A0"/>
    <w:rsid w:val="00606D41"/>
    <w:rsid w:val="00612C22"/>
    <w:rsid w:val="00624485"/>
    <w:rsid w:val="00641E45"/>
    <w:rsid w:val="00647A67"/>
    <w:rsid w:val="00653D01"/>
    <w:rsid w:val="00664EE1"/>
    <w:rsid w:val="006662ED"/>
    <w:rsid w:val="006767B2"/>
    <w:rsid w:val="00685EED"/>
    <w:rsid w:val="00694E4F"/>
    <w:rsid w:val="006953A2"/>
    <w:rsid w:val="006A1637"/>
    <w:rsid w:val="006B6044"/>
    <w:rsid w:val="006C6A9D"/>
    <w:rsid w:val="006D0345"/>
    <w:rsid w:val="006D1154"/>
    <w:rsid w:val="006D2ECD"/>
    <w:rsid w:val="006D68D5"/>
    <w:rsid w:val="006E6CA9"/>
    <w:rsid w:val="00703BD3"/>
    <w:rsid w:val="00705849"/>
    <w:rsid w:val="00706308"/>
    <w:rsid w:val="00712665"/>
    <w:rsid w:val="00712E0D"/>
    <w:rsid w:val="0071386B"/>
    <w:rsid w:val="0072336A"/>
    <w:rsid w:val="00723FAC"/>
    <w:rsid w:val="0072479C"/>
    <w:rsid w:val="00727B68"/>
    <w:rsid w:val="007358BA"/>
    <w:rsid w:val="007361EE"/>
    <w:rsid w:val="00743326"/>
    <w:rsid w:val="00747B4F"/>
    <w:rsid w:val="00750733"/>
    <w:rsid w:val="00750780"/>
    <w:rsid w:val="007525D1"/>
    <w:rsid w:val="00752725"/>
    <w:rsid w:val="00756C31"/>
    <w:rsid w:val="00763B35"/>
    <w:rsid w:val="00764AF2"/>
    <w:rsid w:val="00766E99"/>
    <w:rsid w:val="007702E8"/>
    <w:rsid w:val="00770652"/>
    <w:rsid w:val="00775717"/>
    <w:rsid w:val="00776618"/>
    <w:rsid w:val="00784D1B"/>
    <w:rsid w:val="007865DD"/>
    <w:rsid w:val="00787B55"/>
    <w:rsid w:val="0079179F"/>
    <w:rsid w:val="00793E98"/>
    <w:rsid w:val="00796A8D"/>
    <w:rsid w:val="007A1D8A"/>
    <w:rsid w:val="007B3114"/>
    <w:rsid w:val="007B5373"/>
    <w:rsid w:val="007C0010"/>
    <w:rsid w:val="007C037C"/>
    <w:rsid w:val="007C7AD1"/>
    <w:rsid w:val="007C7B0E"/>
    <w:rsid w:val="007D4A7D"/>
    <w:rsid w:val="007D4DCE"/>
    <w:rsid w:val="007E7724"/>
    <w:rsid w:val="007F1417"/>
    <w:rsid w:val="007F1975"/>
    <w:rsid w:val="007F48F0"/>
    <w:rsid w:val="007F653F"/>
    <w:rsid w:val="008064EE"/>
    <w:rsid w:val="00810585"/>
    <w:rsid w:val="008222EE"/>
    <w:rsid w:val="00823AC1"/>
    <w:rsid w:val="00826EA4"/>
    <w:rsid w:val="008273E3"/>
    <w:rsid w:val="00832239"/>
    <w:rsid w:val="00843B35"/>
    <w:rsid w:val="00854B34"/>
    <w:rsid w:val="0086137E"/>
    <w:rsid w:val="00862AD1"/>
    <w:rsid w:val="00864AEF"/>
    <w:rsid w:val="008664DD"/>
    <w:rsid w:val="00866B64"/>
    <w:rsid w:val="008736AE"/>
    <w:rsid w:val="008760FB"/>
    <w:rsid w:val="008767E9"/>
    <w:rsid w:val="008775D3"/>
    <w:rsid w:val="00877BD5"/>
    <w:rsid w:val="008802D3"/>
    <w:rsid w:val="00886BB9"/>
    <w:rsid w:val="008870F0"/>
    <w:rsid w:val="00892D5E"/>
    <w:rsid w:val="008931CF"/>
    <w:rsid w:val="00893934"/>
    <w:rsid w:val="00893C16"/>
    <w:rsid w:val="008959CB"/>
    <w:rsid w:val="008A2A1D"/>
    <w:rsid w:val="008B0F94"/>
    <w:rsid w:val="008B3D8B"/>
    <w:rsid w:val="008B5CD1"/>
    <w:rsid w:val="008C2F90"/>
    <w:rsid w:val="008C6251"/>
    <w:rsid w:val="008D257A"/>
    <w:rsid w:val="008D7BDD"/>
    <w:rsid w:val="008E401D"/>
    <w:rsid w:val="008F5C16"/>
    <w:rsid w:val="0090254C"/>
    <w:rsid w:val="00904161"/>
    <w:rsid w:val="0090724E"/>
    <w:rsid w:val="00910D57"/>
    <w:rsid w:val="009221AC"/>
    <w:rsid w:val="009225D7"/>
    <w:rsid w:val="009261FD"/>
    <w:rsid w:val="0093053B"/>
    <w:rsid w:val="0093292A"/>
    <w:rsid w:val="00934750"/>
    <w:rsid w:val="00934E30"/>
    <w:rsid w:val="00935271"/>
    <w:rsid w:val="00943209"/>
    <w:rsid w:val="0094509D"/>
    <w:rsid w:val="00945318"/>
    <w:rsid w:val="00950DB4"/>
    <w:rsid w:val="009534C6"/>
    <w:rsid w:val="009606EB"/>
    <w:rsid w:val="00963973"/>
    <w:rsid w:val="00971786"/>
    <w:rsid w:val="00971B3B"/>
    <w:rsid w:val="00974DE0"/>
    <w:rsid w:val="00983BB6"/>
    <w:rsid w:val="009A7B87"/>
    <w:rsid w:val="009C1976"/>
    <w:rsid w:val="009C2F9E"/>
    <w:rsid w:val="009D16C0"/>
    <w:rsid w:val="009D3A4F"/>
    <w:rsid w:val="009D5AE2"/>
    <w:rsid w:val="009E5B9C"/>
    <w:rsid w:val="009F2CC2"/>
    <w:rsid w:val="00A002BD"/>
    <w:rsid w:val="00A01579"/>
    <w:rsid w:val="00A07FEF"/>
    <w:rsid w:val="00A1497C"/>
    <w:rsid w:val="00A21552"/>
    <w:rsid w:val="00A21956"/>
    <w:rsid w:val="00A42EEC"/>
    <w:rsid w:val="00A50406"/>
    <w:rsid w:val="00A50767"/>
    <w:rsid w:val="00A50801"/>
    <w:rsid w:val="00A60A58"/>
    <w:rsid w:val="00A61B21"/>
    <w:rsid w:val="00A65B09"/>
    <w:rsid w:val="00A670BB"/>
    <w:rsid w:val="00A76E7C"/>
    <w:rsid w:val="00A81961"/>
    <w:rsid w:val="00A871D6"/>
    <w:rsid w:val="00AB0D90"/>
    <w:rsid w:val="00AB1E21"/>
    <w:rsid w:val="00AB1E30"/>
    <w:rsid w:val="00AB2477"/>
    <w:rsid w:val="00AB56F0"/>
    <w:rsid w:val="00AB5DBD"/>
    <w:rsid w:val="00AB5EB2"/>
    <w:rsid w:val="00AB77BB"/>
    <w:rsid w:val="00AC0A0B"/>
    <w:rsid w:val="00AC273E"/>
    <w:rsid w:val="00AC7C2A"/>
    <w:rsid w:val="00AD24E6"/>
    <w:rsid w:val="00AD31A0"/>
    <w:rsid w:val="00AD4DF7"/>
    <w:rsid w:val="00AE0183"/>
    <w:rsid w:val="00AE2110"/>
    <w:rsid w:val="00AE2EB1"/>
    <w:rsid w:val="00B01DA1"/>
    <w:rsid w:val="00B11A76"/>
    <w:rsid w:val="00B233E3"/>
    <w:rsid w:val="00B26140"/>
    <w:rsid w:val="00B346DF"/>
    <w:rsid w:val="00B40C32"/>
    <w:rsid w:val="00B460C2"/>
    <w:rsid w:val="00B47460"/>
    <w:rsid w:val="00B63EB9"/>
    <w:rsid w:val="00B75ED8"/>
    <w:rsid w:val="00B77809"/>
    <w:rsid w:val="00B860DC"/>
    <w:rsid w:val="00B92859"/>
    <w:rsid w:val="00B9540B"/>
    <w:rsid w:val="00BA011A"/>
    <w:rsid w:val="00BA3794"/>
    <w:rsid w:val="00BA3F4D"/>
    <w:rsid w:val="00BA79E3"/>
    <w:rsid w:val="00BB1FC1"/>
    <w:rsid w:val="00BB239A"/>
    <w:rsid w:val="00BB31CE"/>
    <w:rsid w:val="00BC0188"/>
    <w:rsid w:val="00BC260B"/>
    <w:rsid w:val="00BC265F"/>
    <w:rsid w:val="00BC6FB7"/>
    <w:rsid w:val="00BD40D8"/>
    <w:rsid w:val="00BE55A7"/>
    <w:rsid w:val="00BE64B3"/>
    <w:rsid w:val="00BF0F63"/>
    <w:rsid w:val="00BF29F4"/>
    <w:rsid w:val="00BF6A7B"/>
    <w:rsid w:val="00BF6B3C"/>
    <w:rsid w:val="00C06D9A"/>
    <w:rsid w:val="00C0702B"/>
    <w:rsid w:val="00C11B08"/>
    <w:rsid w:val="00C12133"/>
    <w:rsid w:val="00C14171"/>
    <w:rsid w:val="00C17A25"/>
    <w:rsid w:val="00C201EB"/>
    <w:rsid w:val="00C33308"/>
    <w:rsid w:val="00C4003A"/>
    <w:rsid w:val="00C41422"/>
    <w:rsid w:val="00C51137"/>
    <w:rsid w:val="00C57C80"/>
    <w:rsid w:val="00C6206C"/>
    <w:rsid w:val="00C647AA"/>
    <w:rsid w:val="00C72D11"/>
    <w:rsid w:val="00C83EE4"/>
    <w:rsid w:val="00C83FC5"/>
    <w:rsid w:val="00C863AE"/>
    <w:rsid w:val="00C87372"/>
    <w:rsid w:val="00C92E08"/>
    <w:rsid w:val="00C93473"/>
    <w:rsid w:val="00C971C1"/>
    <w:rsid w:val="00C97517"/>
    <w:rsid w:val="00CA1FE3"/>
    <w:rsid w:val="00CA332D"/>
    <w:rsid w:val="00CB18BE"/>
    <w:rsid w:val="00CB254D"/>
    <w:rsid w:val="00CB3533"/>
    <w:rsid w:val="00CB5C0C"/>
    <w:rsid w:val="00CB7600"/>
    <w:rsid w:val="00CB7D61"/>
    <w:rsid w:val="00CC123A"/>
    <w:rsid w:val="00CC6A4B"/>
    <w:rsid w:val="00CD245E"/>
    <w:rsid w:val="00CD7A5A"/>
    <w:rsid w:val="00CE2BA6"/>
    <w:rsid w:val="00CE564D"/>
    <w:rsid w:val="00CF2B0C"/>
    <w:rsid w:val="00CF62AF"/>
    <w:rsid w:val="00D023A0"/>
    <w:rsid w:val="00D16E87"/>
    <w:rsid w:val="00D27D0E"/>
    <w:rsid w:val="00D316D9"/>
    <w:rsid w:val="00D35DA7"/>
    <w:rsid w:val="00D47AD0"/>
    <w:rsid w:val="00D51DDF"/>
    <w:rsid w:val="00D57A57"/>
    <w:rsid w:val="00D613A9"/>
    <w:rsid w:val="00D616D7"/>
    <w:rsid w:val="00D62B8C"/>
    <w:rsid w:val="00D7163C"/>
    <w:rsid w:val="00D7238E"/>
    <w:rsid w:val="00D73003"/>
    <w:rsid w:val="00D73C03"/>
    <w:rsid w:val="00D81A72"/>
    <w:rsid w:val="00D82FF8"/>
    <w:rsid w:val="00D92EDA"/>
    <w:rsid w:val="00D9359B"/>
    <w:rsid w:val="00DA5661"/>
    <w:rsid w:val="00DA6E07"/>
    <w:rsid w:val="00DA7584"/>
    <w:rsid w:val="00DA7A62"/>
    <w:rsid w:val="00DB0413"/>
    <w:rsid w:val="00DB0F15"/>
    <w:rsid w:val="00DB3292"/>
    <w:rsid w:val="00DC2F99"/>
    <w:rsid w:val="00DC489D"/>
    <w:rsid w:val="00DC6A0D"/>
    <w:rsid w:val="00DC6B62"/>
    <w:rsid w:val="00DD140B"/>
    <w:rsid w:val="00DD2123"/>
    <w:rsid w:val="00DD2A9E"/>
    <w:rsid w:val="00DD509E"/>
    <w:rsid w:val="00DD55C1"/>
    <w:rsid w:val="00DE14C5"/>
    <w:rsid w:val="00DE2331"/>
    <w:rsid w:val="00DE2FD1"/>
    <w:rsid w:val="00DE4991"/>
    <w:rsid w:val="00DE5157"/>
    <w:rsid w:val="00DF1BBC"/>
    <w:rsid w:val="00E05BA5"/>
    <w:rsid w:val="00E07762"/>
    <w:rsid w:val="00E12CAA"/>
    <w:rsid w:val="00E14E58"/>
    <w:rsid w:val="00E318F2"/>
    <w:rsid w:val="00E32DF4"/>
    <w:rsid w:val="00E334BB"/>
    <w:rsid w:val="00E40A95"/>
    <w:rsid w:val="00E4520C"/>
    <w:rsid w:val="00E45F90"/>
    <w:rsid w:val="00E4637B"/>
    <w:rsid w:val="00E477A7"/>
    <w:rsid w:val="00E47E3C"/>
    <w:rsid w:val="00E52291"/>
    <w:rsid w:val="00E527BE"/>
    <w:rsid w:val="00E55F99"/>
    <w:rsid w:val="00E56EFE"/>
    <w:rsid w:val="00E60CE6"/>
    <w:rsid w:val="00E61D02"/>
    <w:rsid w:val="00E62D48"/>
    <w:rsid w:val="00E6431C"/>
    <w:rsid w:val="00E64BFF"/>
    <w:rsid w:val="00E65900"/>
    <w:rsid w:val="00E65D32"/>
    <w:rsid w:val="00E678A0"/>
    <w:rsid w:val="00E7078D"/>
    <w:rsid w:val="00E7085E"/>
    <w:rsid w:val="00E76843"/>
    <w:rsid w:val="00E87FB4"/>
    <w:rsid w:val="00E93CC8"/>
    <w:rsid w:val="00E93FCF"/>
    <w:rsid w:val="00E96BF0"/>
    <w:rsid w:val="00E9778E"/>
    <w:rsid w:val="00EB678E"/>
    <w:rsid w:val="00EB7B6C"/>
    <w:rsid w:val="00EB7C66"/>
    <w:rsid w:val="00EC72BE"/>
    <w:rsid w:val="00ED3384"/>
    <w:rsid w:val="00EE35E4"/>
    <w:rsid w:val="00EE39AD"/>
    <w:rsid w:val="00F005C9"/>
    <w:rsid w:val="00F014FE"/>
    <w:rsid w:val="00F04699"/>
    <w:rsid w:val="00F1404D"/>
    <w:rsid w:val="00F16B2B"/>
    <w:rsid w:val="00F16EDB"/>
    <w:rsid w:val="00F176C5"/>
    <w:rsid w:val="00F208DC"/>
    <w:rsid w:val="00F22CB3"/>
    <w:rsid w:val="00F234F5"/>
    <w:rsid w:val="00F3166C"/>
    <w:rsid w:val="00F33259"/>
    <w:rsid w:val="00F4470F"/>
    <w:rsid w:val="00F44FB8"/>
    <w:rsid w:val="00F502CA"/>
    <w:rsid w:val="00F519B9"/>
    <w:rsid w:val="00F55E8B"/>
    <w:rsid w:val="00F564F9"/>
    <w:rsid w:val="00F669BA"/>
    <w:rsid w:val="00F66BC0"/>
    <w:rsid w:val="00F677BE"/>
    <w:rsid w:val="00F7766C"/>
    <w:rsid w:val="00F81FF6"/>
    <w:rsid w:val="00F82076"/>
    <w:rsid w:val="00F94FCC"/>
    <w:rsid w:val="00F96F4C"/>
    <w:rsid w:val="00FA0EDA"/>
    <w:rsid w:val="00FA2287"/>
    <w:rsid w:val="00FA269F"/>
    <w:rsid w:val="00FB22AF"/>
    <w:rsid w:val="00FB2AAE"/>
    <w:rsid w:val="00FB7B37"/>
    <w:rsid w:val="00FB7F9C"/>
    <w:rsid w:val="00FC25E1"/>
    <w:rsid w:val="00FC3FA5"/>
    <w:rsid w:val="00FC6260"/>
    <w:rsid w:val="00FD2C03"/>
    <w:rsid w:val="00FD63B3"/>
    <w:rsid w:val="00FE1BFD"/>
    <w:rsid w:val="00FE2069"/>
    <w:rsid w:val="00FF5EF5"/>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ddd"/>
    </o:shapedefaults>
    <o:shapelayout v:ext="edit">
      <o:idmap v:ext="edit" data="1"/>
    </o:shapelayout>
  </w:shapeDefaults>
  <w:decimalSymbol w:val=","/>
  <w:listSeparator w:val=";"/>
  <w15:chartTrackingRefBased/>
  <w15:docId w15:val="{3969E76F-9E70-4975-9CD7-AB991712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pPr>
        <w:spacing w:line="240" w:lineRule="atLeast"/>
      </w:pPr>
    </w:pPrDefault>
  </w:docDefaults>
  <w:latentStyles w:defLockedState="0" w:defUIPriority="98" w:defSemiHidden="0" w:defUnhideWhenUsed="0" w:defQFormat="0" w:count="377">
    <w:lsdException w:name="Normal" w:uiPriority="4"/>
    <w:lsdException w:name="heading 1" w:uiPriority="4" w:qFormat="1"/>
    <w:lsdException w:name="heading 2" w:uiPriority="4" w:qFormat="1"/>
    <w:lsdException w:name="heading 3" w:uiPriority="4" w:qFormat="1"/>
    <w:lsdException w:name="heading 4" w:uiPriority="4"/>
    <w:lsdException w:name="heading 5" w:uiPriority="4"/>
    <w:lsdException w:name="heading 6" w:uiPriority="4"/>
    <w:lsdException w:name="heading 7" w:semiHidden="1" w:uiPriority="4" w:unhideWhenUsed="1"/>
    <w:lsdException w:name="heading 8" w:semiHidden="1" w:uiPriority="4" w:unhideWhenUsed="1"/>
    <w:lsdException w:name="heading 9" w:semiHidden="1" w:uiPriority="4"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 w:unhideWhenUsed="1"/>
    <w:lsdException w:name="toc 2" w:semiHidden="1" w:uiPriority="4" w:unhideWhenUsed="1"/>
    <w:lsdException w:name="toc 3" w:semiHidden="1" w:uiPriority="4" w:unhideWhenUsed="1"/>
    <w:lsdException w:name="toc 4" w:semiHidden="1" w:uiPriority="4" w:unhideWhenUsed="1"/>
    <w:lsdException w:name="toc 5" w:semiHidden="1" w:uiPriority="4" w:unhideWhenUsed="1"/>
    <w:lsdException w:name="toc 6" w:semiHidden="1" w:uiPriority="4" w:unhideWhenUsed="1"/>
    <w:lsdException w:name="toc 7" w:semiHidden="1" w:uiPriority="4" w:unhideWhenUsed="1"/>
    <w:lsdException w:name="toc 8" w:semiHidden="1" w:uiPriority="4" w:unhideWhenUsed="1"/>
    <w:lsdException w:name="toc 9" w:semiHidden="1" w:uiPriority="4"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iPriority="4" w:unhideWhenUsed="1"/>
    <w:lsdException w:name="endnote text" w:semiHidden="1" w:uiPriority="4"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iPriority="4"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aliases w:val="Standaard Nibud"/>
    <w:next w:val="BasistekstNibud"/>
    <w:uiPriority w:val="4"/>
    <w:rsid w:val="00306785"/>
    <w:pPr>
      <w:spacing w:line="260" w:lineRule="atLeast"/>
    </w:pPr>
    <w:rPr>
      <w:rFonts w:ascii="Verdana" w:hAnsi="Verdana" w:cs="Maiandra GD"/>
      <w:color w:val="4A4A49" w:themeColor="text1"/>
      <w:szCs w:val="18"/>
    </w:rPr>
  </w:style>
  <w:style w:type="paragraph" w:styleId="Kop1">
    <w:name w:val="heading 1"/>
    <w:aliases w:val="Kop 1 Nibud"/>
    <w:basedOn w:val="ZsysbasisNibud"/>
    <w:next w:val="BasistekstNibud"/>
    <w:uiPriority w:val="4"/>
    <w:qFormat/>
    <w:rsid w:val="00C14171"/>
    <w:pPr>
      <w:keepNext/>
      <w:keepLines/>
      <w:pageBreakBefore/>
      <w:numPr>
        <w:numId w:val="24"/>
      </w:numPr>
      <w:spacing w:after="300" w:line="340" w:lineRule="atLeast"/>
      <w:outlineLvl w:val="0"/>
    </w:pPr>
    <w:rPr>
      <w:bCs/>
      <w:color w:val="083984" w:themeColor="accent1"/>
      <w:sz w:val="28"/>
      <w:szCs w:val="32"/>
    </w:rPr>
  </w:style>
  <w:style w:type="paragraph" w:styleId="Kop2">
    <w:name w:val="heading 2"/>
    <w:aliases w:val="Kop 2 Nibud"/>
    <w:basedOn w:val="ZsysbasisNibud"/>
    <w:next w:val="BasistekstNibud"/>
    <w:uiPriority w:val="4"/>
    <w:qFormat/>
    <w:rsid w:val="00866B64"/>
    <w:pPr>
      <w:keepNext/>
      <w:keepLines/>
      <w:numPr>
        <w:ilvl w:val="1"/>
        <w:numId w:val="24"/>
      </w:numPr>
      <w:spacing w:before="260"/>
      <w:outlineLvl w:val="1"/>
    </w:pPr>
    <w:rPr>
      <w:bCs/>
      <w:iCs/>
      <w:color w:val="083984" w:themeColor="accent1"/>
      <w:szCs w:val="28"/>
    </w:rPr>
  </w:style>
  <w:style w:type="paragraph" w:styleId="Kop3">
    <w:name w:val="heading 3"/>
    <w:aliases w:val="Kop 3 Nibud"/>
    <w:basedOn w:val="ZsysbasisNibud"/>
    <w:next w:val="BasistekstNibud"/>
    <w:uiPriority w:val="4"/>
    <w:qFormat/>
    <w:rsid w:val="00866B64"/>
    <w:pPr>
      <w:keepNext/>
      <w:keepLines/>
      <w:numPr>
        <w:ilvl w:val="2"/>
        <w:numId w:val="24"/>
      </w:numPr>
      <w:spacing w:before="260"/>
      <w:outlineLvl w:val="2"/>
    </w:pPr>
    <w:rPr>
      <w:iCs/>
      <w:color w:val="083984" w:themeColor="accent1"/>
    </w:rPr>
  </w:style>
  <w:style w:type="paragraph" w:styleId="Kop4">
    <w:name w:val="heading 4"/>
    <w:aliases w:val="Kop 4 Nibud"/>
    <w:basedOn w:val="ZsysbasisNibud"/>
    <w:next w:val="BasistekstNibud"/>
    <w:uiPriority w:val="4"/>
    <w:rsid w:val="00866B64"/>
    <w:pPr>
      <w:keepNext/>
      <w:keepLines/>
      <w:numPr>
        <w:ilvl w:val="3"/>
        <w:numId w:val="24"/>
      </w:numPr>
      <w:outlineLvl w:val="3"/>
    </w:pPr>
    <w:rPr>
      <w:bCs/>
      <w:szCs w:val="24"/>
    </w:rPr>
  </w:style>
  <w:style w:type="paragraph" w:styleId="Kop5">
    <w:name w:val="heading 5"/>
    <w:aliases w:val="Kop 5 Nibud"/>
    <w:basedOn w:val="ZsysbasisNibud"/>
    <w:next w:val="BasistekstNibud"/>
    <w:uiPriority w:val="4"/>
    <w:rsid w:val="00866B64"/>
    <w:pPr>
      <w:keepNext/>
      <w:keepLines/>
      <w:numPr>
        <w:ilvl w:val="4"/>
        <w:numId w:val="24"/>
      </w:numPr>
      <w:outlineLvl w:val="4"/>
    </w:pPr>
    <w:rPr>
      <w:bCs/>
      <w:iCs/>
      <w:szCs w:val="22"/>
    </w:rPr>
  </w:style>
  <w:style w:type="paragraph" w:styleId="Kop6">
    <w:name w:val="heading 6"/>
    <w:aliases w:val="Kop 6 Nibud"/>
    <w:basedOn w:val="ZsysbasisNibud"/>
    <w:next w:val="BasistekstNibud"/>
    <w:uiPriority w:val="4"/>
    <w:rsid w:val="00866B64"/>
    <w:pPr>
      <w:keepNext/>
      <w:keepLines/>
      <w:numPr>
        <w:ilvl w:val="5"/>
        <w:numId w:val="24"/>
      </w:numPr>
      <w:outlineLvl w:val="5"/>
    </w:pPr>
  </w:style>
  <w:style w:type="paragraph" w:styleId="Kop7">
    <w:name w:val="heading 7"/>
    <w:aliases w:val="Kop 7 Nibud"/>
    <w:basedOn w:val="ZsysbasisNibud"/>
    <w:next w:val="BasistekstNibud"/>
    <w:uiPriority w:val="4"/>
    <w:rsid w:val="00866B64"/>
    <w:pPr>
      <w:keepNext/>
      <w:keepLines/>
      <w:numPr>
        <w:ilvl w:val="6"/>
        <w:numId w:val="24"/>
      </w:numPr>
      <w:outlineLvl w:val="6"/>
    </w:pPr>
    <w:rPr>
      <w:bCs/>
      <w:szCs w:val="20"/>
    </w:rPr>
  </w:style>
  <w:style w:type="paragraph" w:styleId="Kop8">
    <w:name w:val="heading 8"/>
    <w:aliases w:val="Kop 8 Nibud"/>
    <w:basedOn w:val="ZsysbasisNibud"/>
    <w:next w:val="BasistekstNibud"/>
    <w:uiPriority w:val="4"/>
    <w:rsid w:val="00866B64"/>
    <w:pPr>
      <w:keepNext/>
      <w:keepLines/>
      <w:numPr>
        <w:ilvl w:val="7"/>
        <w:numId w:val="24"/>
      </w:numPr>
      <w:outlineLvl w:val="7"/>
    </w:pPr>
    <w:rPr>
      <w:iCs/>
      <w:szCs w:val="20"/>
    </w:rPr>
  </w:style>
  <w:style w:type="paragraph" w:styleId="Kop9">
    <w:name w:val="heading 9"/>
    <w:aliases w:val="Kop 9 Nibud"/>
    <w:basedOn w:val="ZsysbasisNibud"/>
    <w:next w:val="BasistekstNibud"/>
    <w:uiPriority w:val="4"/>
    <w:rsid w:val="00866B64"/>
    <w:pPr>
      <w:keepNext/>
      <w:keepLines/>
      <w:numPr>
        <w:ilvl w:val="8"/>
        <w:numId w:val="24"/>
      </w:numPr>
      <w:outlineLvl w:val="8"/>
    </w:pPr>
    <w:rPr>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asistekstNibud">
    <w:name w:val="Basistekst Nibud"/>
    <w:basedOn w:val="ZsysbasisNibud"/>
    <w:link w:val="BasistekstNibudChar"/>
    <w:qFormat/>
    <w:rsid w:val="00122DED"/>
  </w:style>
  <w:style w:type="paragraph" w:customStyle="1" w:styleId="ZsysbasisNibud">
    <w:name w:val="Zsysbasis Nibud"/>
    <w:next w:val="BasistekstNibud"/>
    <w:link w:val="ZsysbasisNibudChar"/>
    <w:uiPriority w:val="4"/>
    <w:semiHidden/>
    <w:rsid w:val="00306785"/>
    <w:pPr>
      <w:spacing w:line="260" w:lineRule="atLeast"/>
    </w:pPr>
    <w:rPr>
      <w:rFonts w:ascii="Verdana" w:hAnsi="Verdana" w:cs="Maiandra GD"/>
      <w:color w:val="4A4A49" w:themeColor="text1"/>
      <w:szCs w:val="18"/>
    </w:rPr>
  </w:style>
  <w:style w:type="paragraph" w:customStyle="1" w:styleId="BasistekstvetNibud">
    <w:name w:val="Basistekst vet Nibud"/>
    <w:basedOn w:val="ZsysbasisNibud"/>
    <w:next w:val="BasistekstNibud"/>
    <w:uiPriority w:val="1"/>
    <w:qFormat/>
    <w:rsid w:val="004A6699"/>
    <w:rPr>
      <w:b/>
      <w:bCs/>
    </w:rPr>
  </w:style>
  <w:style w:type="character" w:styleId="GevolgdeHyperlink">
    <w:name w:val="FollowedHyperlink"/>
    <w:aliases w:val="GevolgdeHyperlink Nibud"/>
    <w:basedOn w:val="Standaardalinea-lettertype"/>
    <w:uiPriority w:val="4"/>
    <w:rsid w:val="00B460C2"/>
    <w:rPr>
      <w:color w:val="auto"/>
      <w:u w:val="none"/>
    </w:rPr>
  </w:style>
  <w:style w:type="character" w:styleId="Hyperlink">
    <w:name w:val="Hyperlink"/>
    <w:aliases w:val="Hyperlink Nibud"/>
    <w:basedOn w:val="Standaardalinea-lettertype"/>
    <w:uiPriority w:val="4"/>
    <w:rsid w:val="00B460C2"/>
    <w:rPr>
      <w:color w:val="auto"/>
      <w:u w:val="none"/>
    </w:rPr>
  </w:style>
  <w:style w:type="paragraph" w:customStyle="1" w:styleId="AdresvakNibud">
    <w:name w:val="Adresvak Nibud"/>
    <w:basedOn w:val="ZsysbasisNibud"/>
    <w:uiPriority w:val="4"/>
    <w:rsid w:val="00280D1D"/>
    <w:pPr>
      <w:spacing w:line="260" w:lineRule="exact"/>
    </w:pPr>
    <w:rPr>
      <w:noProof/>
    </w:rPr>
  </w:style>
  <w:style w:type="paragraph" w:styleId="Koptekst">
    <w:name w:val="header"/>
    <w:basedOn w:val="ZsysbasisNibud"/>
    <w:next w:val="BasistekstNibud"/>
    <w:uiPriority w:val="98"/>
    <w:semiHidden/>
    <w:rsid w:val="00122DED"/>
  </w:style>
  <w:style w:type="paragraph" w:styleId="Voettekst">
    <w:name w:val="footer"/>
    <w:basedOn w:val="ZsysbasisNibud"/>
    <w:next w:val="BasistekstNibud"/>
    <w:uiPriority w:val="98"/>
    <w:semiHidden/>
    <w:rsid w:val="00122DED"/>
    <w:pPr>
      <w:jc w:val="right"/>
    </w:pPr>
  </w:style>
  <w:style w:type="paragraph" w:customStyle="1" w:styleId="KoptekstNibud">
    <w:name w:val="Koptekst Nibud"/>
    <w:basedOn w:val="ZsysbasisdocumentgegevensNibud"/>
    <w:uiPriority w:val="4"/>
    <w:rsid w:val="00122DED"/>
  </w:style>
  <w:style w:type="paragraph" w:customStyle="1" w:styleId="VoettekstonevenNibud">
    <w:name w:val="Voettekst oneven Nibud"/>
    <w:basedOn w:val="ZsysbasisdocumentgegevensNibud"/>
    <w:link w:val="VoettekstonevenNibudChar"/>
    <w:uiPriority w:val="4"/>
    <w:rsid w:val="007A1D8A"/>
    <w:pPr>
      <w:jc w:val="right"/>
    </w:pPr>
    <w:rPr>
      <w:color w:val="083984" w:themeColor="accent1"/>
      <w:sz w:val="16"/>
    </w:rPr>
  </w:style>
  <w:style w:type="numbering" w:styleId="111111">
    <w:name w:val="Outline List 2"/>
    <w:basedOn w:val="Geenlijst"/>
    <w:uiPriority w:val="98"/>
    <w:semiHidden/>
    <w:rsid w:val="00E07762"/>
    <w:pPr>
      <w:numPr>
        <w:numId w:val="5"/>
      </w:numPr>
    </w:pPr>
  </w:style>
  <w:style w:type="numbering" w:styleId="1ai">
    <w:name w:val="Outline List 1"/>
    <w:basedOn w:val="Geenlijst"/>
    <w:uiPriority w:val="98"/>
    <w:semiHidden/>
    <w:rsid w:val="00E07762"/>
    <w:pPr>
      <w:numPr>
        <w:numId w:val="6"/>
      </w:numPr>
    </w:pPr>
  </w:style>
  <w:style w:type="paragraph" w:customStyle="1" w:styleId="BasistekstcursiefNibud">
    <w:name w:val="Basistekst cursief Nibud"/>
    <w:basedOn w:val="ZsysbasisNibud"/>
    <w:next w:val="BasistekstNibud"/>
    <w:uiPriority w:val="2"/>
    <w:qFormat/>
    <w:rsid w:val="00122DED"/>
    <w:rPr>
      <w:i/>
      <w:iCs/>
    </w:rPr>
  </w:style>
  <w:style w:type="table" w:styleId="3D-effectenvoortabel1">
    <w:name w:val="Table 3D effects 1"/>
    <w:basedOn w:val="Standaardtabel"/>
    <w:semiHidden/>
    <w:rsid w:val="00451FD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451FD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451FD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anhef">
    <w:name w:val="Salutation"/>
    <w:basedOn w:val="ZsysbasisNibud"/>
    <w:next w:val="BasistekstNibud"/>
    <w:uiPriority w:val="98"/>
    <w:semiHidden/>
    <w:rsid w:val="0020607F"/>
  </w:style>
  <w:style w:type="paragraph" w:styleId="Adresenvelop">
    <w:name w:val="envelope address"/>
    <w:basedOn w:val="ZsysbasisNibud"/>
    <w:next w:val="BasistekstNibud"/>
    <w:uiPriority w:val="98"/>
    <w:semiHidden/>
    <w:rsid w:val="0020607F"/>
  </w:style>
  <w:style w:type="paragraph" w:styleId="Afsluiting">
    <w:name w:val="Closing"/>
    <w:basedOn w:val="ZsysbasisNibud"/>
    <w:next w:val="BasistekstNibud"/>
    <w:uiPriority w:val="98"/>
    <w:semiHidden/>
    <w:rsid w:val="0020607F"/>
  </w:style>
  <w:style w:type="paragraph" w:customStyle="1" w:styleId="Inspring1eniveauNibud">
    <w:name w:val="Inspring 1e niveau Nibud"/>
    <w:basedOn w:val="ZsysbasisNibud"/>
    <w:uiPriority w:val="4"/>
    <w:qFormat/>
    <w:rsid w:val="00122DED"/>
    <w:pPr>
      <w:tabs>
        <w:tab w:val="left" w:pos="284"/>
      </w:tabs>
      <w:ind w:left="284" w:hanging="284"/>
    </w:pPr>
  </w:style>
  <w:style w:type="paragraph" w:customStyle="1" w:styleId="Inspring2eniveauNibud">
    <w:name w:val="Inspring 2e niveau Nibud"/>
    <w:basedOn w:val="ZsysbasisNibud"/>
    <w:uiPriority w:val="4"/>
    <w:qFormat/>
    <w:rsid w:val="00122DED"/>
    <w:pPr>
      <w:tabs>
        <w:tab w:val="left" w:pos="567"/>
      </w:tabs>
      <w:ind w:left="568" w:hanging="284"/>
    </w:pPr>
  </w:style>
  <w:style w:type="paragraph" w:customStyle="1" w:styleId="Inspring3eniveauNibud">
    <w:name w:val="Inspring 3e niveau Nibud"/>
    <w:basedOn w:val="ZsysbasisNibud"/>
    <w:uiPriority w:val="4"/>
    <w:qFormat/>
    <w:rsid w:val="00122DED"/>
    <w:pPr>
      <w:tabs>
        <w:tab w:val="left" w:pos="851"/>
      </w:tabs>
      <w:ind w:left="851" w:hanging="284"/>
    </w:pPr>
  </w:style>
  <w:style w:type="paragraph" w:customStyle="1" w:styleId="Zwevend1eniveauNibud">
    <w:name w:val="Zwevend 1e niveau Nibud"/>
    <w:basedOn w:val="ZsysbasisNibud"/>
    <w:uiPriority w:val="4"/>
    <w:qFormat/>
    <w:rsid w:val="00122DED"/>
    <w:pPr>
      <w:ind w:left="284"/>
    </w:pPr>
  </w:style>
  <w:style w:type="paragraph" w:customStyle="1" w:styleId="Zwevend2eniveauNibud">
    <w:name w:val="Zwevend 2e niveau Nibud"/>
    <w:basedOn w:val="ZsysbasisNibud"/>
    <w:uiPriority w:val="4"/>
    <w:qFormat/>
    <w:rsid w:val="00122DED"/>
    <w:pPr>
      <w:ind w:left="567"/>
    </w:pPr>
  </w:style>
  <w:style w:type="paragraph" w:customStyle="1" w:styleId="Zwevend3eniveauNibud">
    <w:name w:val="Zwevend 3e niveau Nibud"/>
    <w:basedOn w:val="ZsysbasisNibud"/>
    <w:uiPriority w:val="4"/>
    <w:qFormat/>
    <w:rsid w:val="00122DED"/>
    <w:pPr>
      <w:ind w:left="851"/>
    </w:pPr>
  </w:style>
  <w:style w:type="paragraph" w:styleId="Inhopg1">
    <w:name w:val="toc 1"/>
    <w:aliases w:val="Inhopg 1 Nibud"/>
    <w:basedOn w:val="ZsysbasistocNibud"/>
    <w:next w:val="BasistekstNibud"/>
    <w:uiPriority w:val="4"/>
    <w:rsid w:val="00862AD1"/>
    <w:pPr>
      <w:ind w:left="510" w:hanging="510"/>
    </w:pPr>
  </w:style>
  <w:style w:type="paragraph" w:styleId="Inhopg2">
    <w:name w:val="toc 2"/>
    <w:aliases w:val="Inhopg 2 Nibud"/>
    <w:basedOn w:val="ZsysbasistocNibud"/>
    <w:next w:val="BasistekstNibud"/>
    <w:uiPriority w:val="4"/>
    <w:rsid w:val="00E65900"/>
  </w:style>
  <w:style w:type="paragraph" w:styleId="Inhopg3">
    <w:name w:val="toc 3"/>
    <w:aliases w:val="Inhopg 3 Nibud"/>
    <w:basedOn w:val="ZsysbasistocNibud"/>
    <w:next w:val="BasistekstNibud"/>
    <w:uiPriority w:val="4"/>
    <w:rsid w:val="00E65900"/>
  </w:style>
  <w:style w:type="paragraph" w:styleId="Inhopg4">
    <w:name w:val="toc 4"/>
    <w:aliases w:val="Inhopg 4 Nibud"/>
    <w:basedOn w:val="ZsysbasistocNibud"/>
    <w:next w:val="BasistekstNibud"/>
    <w:uiPriority w:val="4"/>
    <w:rsid w:val="00862AD1"/>
    <w:pPr>
      <w:ind w:left="0" w:firstLine="0"/>
    </w:pPr>
  </w:style>
  <w:style w:type="paragraph" w:styleId="Bronvermelding">
    <w:name w:val="table of authorities"/>
    <w:basedOn w:val="ZsysbasisNibud"/>
    <w:next w:val="BasistekstNibud"/>
    <w:uiPriority w:val="98"/>
    <w:semiHidden/>
    <w:rsid w:val="00F33259"/>
    <w:pPr>
      <w:ind w:left="180" w:hanging="180"/>
    </w:pPr>
  </w:style>
  <w:style w:type="paragraph" w:styleId="Index2">
    <w:name w:val="index 2"/>
    <w:basedOn w:val="ZsysbasisNibud"/>
    <w:next w:val="BasistekstNibud"/>
    <w:uiPriority w:val="98"/>
    <w:semiHidden/>
    <w:rsid w:val="00122DED"/>
  </w:style>
  <w:style w:type="paragraph" w:styleId="Index3">
    <w:name w:val="index 3"/>
    <w:basedOn w:val="ZsysbasisNibud"/>
    <w:next w:val="BasistekstNibud"/>
    <w:uiPriority w:val="98"/>
    <w:semiHidden/>
    <w:rsid w:val="00122DED"/>
  </w:style>
  <w:style w:type="paragraph" w:styleId="Ondertitel">
    <w:name w:val="Subtitle"/>
    <w:basedOn w:val="ZsysbasisNibud"/>
    <w:next w:val="BasistekstNibud"/>
    <w:uiPriority w:val="98"/>
    <w:semiHidden/>
    <w:rsid w:val="00122DED"/>
  </w:style>
  <w:style w:type="paragraph" w:styleId="Titel">
    <w:name w:val="Title"/>
    <w:basedOn w:val="ZsysbasisNibud"/>
    <w:next w:val="BasistekstNibud"/>
    <w:uiPriority w:val="98"/>
    <w:semiHidden/>
    <w:rsid w:val="00122DED"/>
  </w:style>
  <w:style w:type="paragraph" w:customStyle="1" w:styleId="Kop2zondernummerNibud">
    <w:name w:val="Kop 2 zonder nummer Nibud"/>
    <w:basedOn w:val="ZsysbasisNibud"/>
    <w:next w:val="BasistekstNibud"/>
    <w:uiPriority w:val="4"/>
    <w:qFormat/>
    <w:rsid w:val="00FA269F"/>
    <w:pPr>
      <w:keepNext/>
      <w:keepLines/>
      <w:spacing w:before="260"/>
    </w:pPr>
    <w:rPr>
      <w:bCs/>
      <w:iCs/>
      <w:color w:val="083984" w:themeColor="accent1"/>
      <w:szCs w:val="28"/>
    </w:rPr>
  </w:style>
  <w:style w:type="character" w:styleId="Paginanummer">
    <w:name w:val="page number"/>
    <w:basedOn w:val="Standaardalinea-lettertype"/>
    <w:uiPriority w:val="98"/>
    <w:semiHidden/>
    <w:rsid w:val="00122DED"/>
  </w:style>
  <w:style w:type="character" w:customStyle="1" w:styleId="zsysVeldMarkering">
    <w:name w:val="zsysVeldMarkering"/>
    <w:basedOn w:val="Standaardalinea-lettertype"/>
    <w:uiPriority w:val="97"/>
    <w:semiHidden/>
    <w:rsid w:val="00DF1BBC"/>
    <w:rPr>
      <w:color w:val="000000"/>
      <w:bdr w:val="none" w:sz="0" w:space="0" w:color="auto"/>
      <w:shd w:val="clear" w:color="auto" w:fill="FFFF00"/>
    </w:rPr>
  </w:style>
  <w:style w:type="paragraph" w:customStyle="1" w:styleId="Kop1zondernummerNibud">
    <w:name w:val="Kop 1 zonder nummer Nibud"/>
    <w:basedOn w:val="ZsysbasisNibud"/>
    <w:next w:val="BasistekstNibud"/>
    <w:uiPriority w:val="4"/>
    <w:qFormat/>
    <w:rsid w:val="00C14171"/>
    <w:pPr>
      <w:keepNext/>
      <w:keepLines/>
      <w:pageBreakBefore/>
      <w:spacing w:after="300" w:line="340" w:lineRule="atLeast"/>
    </w:pPr>
    <w:rPr>
      <w:bCs/>
      <w:color w:val="083984" w:themeColor="accent1"/>
      <w:sz w:val="28"/>
      <w:szCs w:val="32"/>
    </w:rPr>
  </w:style>
  <w:style w:type="paragraph" w:customStyle="1" w:styleId="Kop3zondernummerNibud">
    <w:name w:val="Kop 3 zonder nummer Nibud"/>
    <w:basedOn w:val="ZsysbasisNibud"/>
    <w:next w:val="BasistekstNibud"/>
    <w:uiPriority w:val="4"/>
    <w:qFormat/>
    <w:rsid w:val="000E1539"/>
    <w:pPr>
      <w:keepNext/>
      <w:keepLines/>
      <w:spacing w:before="260"/>
    </w:pPr>
    <w:rPr>
      <w:iCs/>
      <w:color w:val="083984" w:themeColor="accent1"/>
    </w:rPr>
  </w:style>
  <w:style w:type="paragraph" w:styleId="Index4">
    <w:name w:val="index 4"/>
    <w:basedOn w:val="Standaard"/>
    <w:next w:val="Standaard"/>
    <w:uiPriority w:val="98"/>
    <w:semiHidden/>
    <w:rsid w:val="00122DED"/>
    <w:pPr>
      <w:ind w:left="720" w:hanging="180"/>
    </w:pPr>
  </w:style>
  <w:style w:type="paragraph" w:styleId="Index5">
    <w:name w:val="index 5"/>
    <w:basedOn w:val="Standaard"/>
    <w:next w:val="Standaard"/>
    <w:uiPriority w:val="98"/>
    <w:semiHidden/>
    <w:rsid w:val="00122DED"/>
    <w:pPr>
      <w:ind w:left="900" w:hanging="180"/>
    </w:pPr>
  </w:style>
  <w:style w:type="paragraph" w:styleId="Index6">
    <w:name w:val="index 6"/>
    <w:basedOn w:val="Standaard"/>
    <w:next w:val="Standaard"/>
    <w:uiPriority w:val="98"/>
    <w:semiHidden/>
    <w:rsid w:val="00122DED"/>
    <w:pPr>
      <w:ind w:left="1080" w:hanging="180"/>
    </w:pPr>
  </w:style>
  <w:style w:type="paragraph" w:styleId="Index7">
    <w:name w:val="index 7"/>
    <w:basedOn w:val="Standaard"/>
    <w:next w:val="Standaard"/>
    <w:uiPriority w:val="98"/>
    <w:semiHidden/>
    <w:rsid w:val="00122DED"/>
    <w:pPr>
      <w:ind w:left="1260" w:hanging="180"/>
    </w:pPr>
  </w:style>
  <w:style w:type="paragraph" w:styleId="Index8">
    <w:name w:val="index 8"/>
    <w:basedOn w:val="Standaard"/>
    <w:next w:val="Standaard"/>
    <w:uiPriority w:val="98"/>
    <w:semiHidden/>
    <w:rsid w:val="00122DED"/>
    <w:pPr>
      <w:ind w:left="1440" w:hanging="180"/>
    </w:pPr>
  </w:style>
  <w:style w:type="paragraph" w:styleId="Index9">
    <w:name w:val="index 9"/>
    <w:basedOn w:val="Standaard"/>
    <w:next w:val="Standaard"/>
    <w:uiPriority w:val="98"/>
    <w:semiHidden/>
    <w:rsid w:val="00122DED"/>
    <w:pPr>
      <w:ind w:left="1620" w:hanging="180"/>
    </w:pPr>
  </w:style>
  <w:style w:type="paragraph" w:styleId="Inhopg5">
    <w:name w:val="toc 5"/>
    <w:aliases w:val="Inhopg 5 Nibud"/>
    <w:basedOn w:val="ZsysbasistocNibud"/>
    <w:next w:val="BasistekstNibud"/>
    <w:uiPriority w:val="4"/>
    <w:rsid w:val="003964D4"/>
  </w:style>
  <w:style w:type="paragraph" w:styleId="Inhopg6">
    <w:name w:val="toc 6"/>
    <w:aliases w:val="Inhopg 6 Nibud"/>
    <w:basedOn w:val="ZsysbasistocNibud"/>
    <w:next w:val="BasistekstNibud"/>
    <w:uiPriority w:val="4"/>
    <w:rsid w:val="003964D4"/>
  </w:style>
  <w:style w:type="paragraph" w:styleId="Inhopg7">
    <w:name w:val="toc 7"/>
    <w:aliases w:val="Inhopg 7 Nibud"/>
    <w:basedOn w:val="ZsysbasistocNibud"/>
    <w:next w:val="BasistekstNibud"/>
    <w:uiPriority w:val="4"/>
    <w:rsid w:val="003964D4"/>
  </w:style>
  <w:style w:type="paragraph" w:styleId="Inhopg8">
    <w:name w:val="toc 8"/>
    <w:aliases w:val="Inhopg 8 Nibud"/>
    <w:basedOn w:val="ZsysbasistocNibud"/>
    <w:next w:val="BasistekstNibud"/>
    <w:uiPriority w:val="4"/>
    <w:rsid w:val="00C14171"/>
    <w:pPr>
      <w:ind w:left="0" w:firstLine="0"/>
    </w:pPr>
  </w:style>
  <w:style w:type="paragraph" w:styleId="Inhopg9">
    <w:name w:val="toc 9"/>
    <w:aliases w:val="Inhopg 9 Nibud"/>
    <w:basedOn w:val="ZsysbasistocNibud"/>
    <w:next w:val="BasistekstNibud"/>
    <w:uiPriority w:val="4"/>
    <w:rsid w:val="003964D4"/>
  </w:style>
  <w:style w:type="paragraph" w:styleId="Afzender">
    <w:name w:val="envelope return"/>
    <w:basedOn w:val="ZsysbasisNibud"/>
    <w:next w:val="BasistekstNibud"/>
    <w:uiPriority w:val="98"/>
    <w:semiHidden/>
    <w:rsid w:val="0020607F"/>
  </w:style>
  <w:style w:type="numbering" w:styleId="Artikelsectie">
    <w:name w:val="Outline List 3"/>
    <w:basedOn w:val="Geenlijst"/>
    <w:uiPriority w:val="98"/>
    <w:semiHidden/>
    <w:rsid w:val="00E07762"/>
    <w:pPr>
      <w:numPr>
        <w:numId w:val="7"/>
      </w:numPr>
    </w:pPr>
  </w:style>
  <w:style w:type="paragraph" w:styleId="Berichtkop">
    <w:name w:val="Message Header"/>
    <w:basedOn w:val="ZsysbasisNibud"/>
    <w:next w:val="BasistekstNibud"/>
    <w:uiPriority w:val="98"/>
    <w:semiHidden/>
    <w:rsid w:val="0020607F"/>
  </w:style>
  <w:style w:type="paragraph" w:styleId="Bloktekst">
    <w:name w:val="Block Text"/>
    <w:basedOn w:val="ZsysbasisNibud"/>
    <w:next w:val="BasistekstNibud"/>
    <w:uiPriority w:val="98"/>
    <w:semiHidden/>
    <w:rsid w:val="0020607F"/>
  </w:style>
  <w:style w:type="table" w:styleId="Eenvoudigetabel1">
    <w:name w:val="Table Simple 1"/>
    <w:basedOn w:val="Standaardtabel"/>
    <w:semiHidden/>
    <w:rsid w:val="008D7BD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8D7BD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8D7BD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semiHidden/>
    <w:rsid w:val="008D7BD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8D7BD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mailhandtekening">
    <w:name w:val="E-mail Signature"/>
    <w:basedOn w:val="ZsysbasisNibud"/>
    <w:next w:val="BasistekstNibud"/>
    <w:uiPriority w:val="98"/>
    <w:semiHidden/>
    <w:rsid w:val="0020607F"/>
  </w:style>
  <w:style w:type="paragraph" w:styleId="Handtekening">
    <w:name w:val="Signature"/>
    <w:basedOn w:val="ZsysbasisNibud"/>
    <w:next w:val="BasistekstNibud"/>
    <w:uiPriority w:val="98"/>
    <w:semiHidden/>
    <w:rsid w:val="0020607F"/>
  </w:style>
  <w:style w:type="paragraph" w:styleId="HTML-voorafopgemaakt">
    <w:name w:val="HTML Preformatted"/>
    <w:basedOn w:val="ZsysbasisNibud"/>
    <w:next w:val="BasistekstNibud"/>
    <w:uiPriority w:val="98"/>
    <w:semiHidden/>
    <w:rsid w:val="0020607F"/>
  </w:style>
  <w:style w:type="table" w:styleId="Lichtelijst-accent6">
    <w:name w:val="Light List Accent 6"/>
    <w:basedOn w:val="Standaardtabel"/>
    <w:uiPriority w:val="61"/>
    <w:semiHidden/>
    <w:rsid w:val="00E07762"/>
    <w:pPr>
      <w:spacing w:line="240" w:lineRule="auto"/>
    </w:pPr>
    <w:tblPr>
      <w:tblStyleRowBandSize w:val="1"/>
      <w:tblStyleColBandSize w:val="1"/>
      <w:tblBorders>
        <w:top w:val="single" w:sz="8" w:space="0" w:color="F9E2CE" w:themeColor="accent6"/>
        <w:left w:val="single" w:sz="8" w:space="0" w:color="F9E2CE" w:themeColor="accent6"/>
        <w:bottom w:val="single" w:sz="8" w:space="0" w:color="F9E2CE" w:themeColor="accent6"/>
        <w:right w:val="single" w:sz="8" w:space="0" w:color="F9E2CE" w:themeColor="accent6"/>
      </w:tblBorders>
    </w:tblPr>
    <w:tblStylePr w:type="firstRow">
      <w:pPr>
        <w:spacing w:before="0" w:after="0" w:line="240" w:lineRule="auto"/>
      </w:pPr>
      <w:rPr>
        <w:b/>
        <w:bCs/>
        <w:color w:val="FFFFFF" w:themeColor="background1"/>
      </w:rPr>
      <w:tblPr/>
      <w:tcPr>
        <w:shd w:val="clear" w:color="auto" w:fill="F9E2CE" w:themeFill="accent6"/>
      </w:tcPr>
    </w:tblStylePr>
    <w:tblStylePr w:type="lastRow">
      <w:pPr>
        <w:spacing w:before="0" w:after="0" w:line="240" w:lineRule="auto"/>
      </w:pPr>
      <w:rPr>
        <w:b/>
        <w:bCs/>
      </w:rPr>
      <w:tblPr/>
      <w:tcPr>
        <w:tcBorders>
          <w:top w:val="double" w:sz="6" w:space="0" w:color="F9E2CE" w:themeColor="accent6"/>
          <w:left w:val="single" w:sz="8" w:space="0" w:color="F9E2CE" w:themeColor="accent6"/>
          <w:bottom w:val="single" w:sz="8" w:space="0" w:color="F9E2CE" w:themeColor="accent6"/>
          <w:right w:val="single" w:sz="8" w:space="0" w:color="F9E2CE" w:themeColor="accent6"/>
        </w:tcBorders>
      </w:tcPr>
    </w:tblStylePr>
    <w:tblStylePr w:type="firstCol">
      <w:rPr>
        <w:b/>
        <w:bCs/>
      </w:rPr>
    </w:tblStylePr>
    <w:tblStylePr w:type="lastCol">
      <w:rPr>
        <w:b/>
        <w:bCs/>
      </w:rPr>
    </w:tblStylePr>
    <w:tblStylePr w:type="band1Vert">
      <w:tblPr/>
      <w:tcPr>
        <w:tcBorders>
          <w:top w:val="single" w:sz="8" w:space="0" w:color="F9E2CE" w:themeColor="accent6"/>
          <w:left w:val="single" w:sz="8" w:space="0" w:color="F9E2CE" w:themeColor="accent6"/>
          <w:bottom w:val="single" w:sz="8" w:space="0" w:color="F9E2CE" w:themeColor="accent6"/>
          <w:right w:val="single" w:sz="8" w:space="0" w:color="F9E2CE" w:themeColor="accent6"/>
        </w:tcBorders>
      </w:tcPr>
    </w:tblStylePr>
    <w:tblStylePr w:type="band1Horz">
      <w:tblPr/>
      <w:tcPr>
        <w:tcBorders>
          <w:top w:val="single" w:sz="8" w:space="0" w:color="F9E2CE" w:themeColor="accent6"/>
          <w:left w:val="single" w:sz="8" w:space="0" w:color="F9E2CE" w:themeColor="accent6"/>
          <w:bottom w:val="single" w:sz="8" w:space="0" w:color="F9E2CE" w:themeColor="accent6"/>
          <w:right w:val="single" w:sz="8" w:space="0" w:color="F9E2CE" w:themeColor="accent6"/>
        </w:tcBorders>
      </w:tcPr>
    </w:tblStylePr>
  </w:style>
  <w:style w:type="table" w:styleId="Lichtelijst-accent5">
    <w:name w:val="Light List Accent 5"/>
    <w:basedOn w:val="Standaardtabel"/>
    <w:uiPriority w:val="61"/>
    <w:semiHidden/>
    <w:rsid w:val="00E07762"/>
    <w:pPr>
      <w:spacing w:line="240" w:lineRule="auto"/>
    </w:pPr>
    <w:tblPr>
      <w:tblStyleRowBandSize w:val="1"/>
      <w:tblStyleColBandSize w:val="1"/>
      <w:tblBorders>
        <w:top w:val="single" w:sz="8" w:space="0" w:color="CED7E6" w:themeColor="accent5"/>
        <w:left w:val="single" w:sz="8" w:space="0" w:color="CED7E6" w:themeColor="accent5"/>
        <w:bottom w:val="single" w:sz="8" w:space="0" w:color="CED7E6" w:themeColor="accent5"/>
        <w:right w:val="single" w:sz="8" w:space="0" w:color="CED7E6" w:themeColor="accent5"/>
      </w:tblBorders>
    </w:tblPr>
    <w:tblStylePr w:type="firstRow">
      <w:pPr>
        <w:spacing w:before="0" w:after="0" w:line="240" w:lineRule="auto"/>
      </w:pPr>
      <w:rPr>
        <w:b/>
        <w:bCs/>
        <w:color w:val="FFFFFF" w:themeColor="background1"/>
      </w:rPr>
      <w:tblPr/>
      <w:tcPr>
        <w:shd w:val="clear" w:color="auto" w:fill="CED7E6" w:themeFill="accent5"/>
      </w:tcPr>
    </w:tblStylePr>
    <w:tblStylePr w:type="lastRow">
      <w:pPr>
        <w:spacing w:before="0" w:after="0" w:line="240" w:lineRule="auto"/>
      </w:pPr>
      <w:rPr>
        <w:b/>
        <w:bCs/>
      </w:rPr>
      <w:tblPr/>
      <w:tcPr>
        <w:tcBorders>
          <w:top w:val="double" w:sz="6" w:space="0" w:color="CED7E6" w:themeColor="accent5"/>
          <w:left w:val="single" w:sz="8" w:space="0" w:color="CED7E6" w:themeColor="accent5"/>
          <w:bottom w:val="single" w:sz="8" w:space="0" w:color="CED7E6" w:themeColor="accent5"/>
          <w:right w:val="single" w:sz="8" w:space="0" w:color="CED7E6" w:themeColor="accent5"/>
        </w:tcBorders>
      </w:tcPr>
    </w:tblStylePr>
    <w:tblStylePr w:type="firstCol">
      <w:rPr>
        <w:b/>
        <w:bCs/>
      </w:rPr>
    </w:tblStylePr>
    <w:tblStylePr w:type="lastCol">
      <w:rPr>
        <w:b/>
        <w:bCs/>
      </w:rPr>
    </w:tblStylePr>
    <w:tblStylePr w:type="band1Vert">
      <w:tblPr/>
      <w:tcPr>
        <w:tcBorders>
          <w:top w:val="single" w:sz="8" w:space="0" w:color="CED7E6" w:themeColor="accent5"/>
          <w:left w:val="single" w:sz="8" w:space="0" w:color="CED7E6" w:themeColor="accent5"/>
          <w:bottom w:val="single" w:sz="8" w:space="0" w:color="CED7E6" w:themeColor="accent5"/>
          <w:right w:val="single" w:sz="8" w:space="0" w:color="CED7E6" w:themeColor="accent5"/>
        </w:tcBorders>
      </w:tcPr>
    </w:tblStylePr>
    <w:tblStylePr w:type="band1Horz">
      <w:tblPr/>
      <w:tcPr>
        <w:tcBorders>
          <w:top w:val="single" w:sz="8" w:space="0" w:color="CED7E6" w:themeColor="accent5"/>
          <w:left w:val="single" w:sz="8" w:space="0" w:color="CED7E6" w:themeColor="accent5"/>
          <w:bottom w:val="single" w:sz="8" w:space="0" w:color="CED7E6" w:themeColor="accent5"/>
          <w:right w:val="single" w:sz="8" w:space="0" w:color="CED7E6" w:themeColor="accent5"/>
        </w:tcBorders>
      </w:tcPr>
    </w:tblStylePr>
  </w:style>
  <w:style w:type="table" w:styleId="Lichtelijst-accent4">
    <w:name w:val="Light List Accent 4"/>
    <w:basedOn w:val="Standaardtabel"/>
    <w:uiPriority w:val="61"/>
    <w:semiHidden/>
    <w:rsid w:val="00E07762"/>
    <w:pPr>
      <w:spacing w:line="240" w:lineRule="auto"/>
    </w:pPr>
    <w:tblPr>
      <w:tblStyleRowBandSize w:val="1"/>
      <w:tblStyleColBandSize w:val="1"/>
      <w:tblBorders>
        <w:top w:val="single" w:sz="8" w:space="0" w:color="EEA76C" w:themeColor="accent4"/>
        <w:left w:val="single" w:sz="8" w:space="0" w:color="EEA76C" w:themeColor="accent4"/>
        <w:bottom w:val="single" w:sz="8" w:space="0" w:color="EEA76C" w:themeColor="accent4"/>
        <w:right w:val="single" w:sz="8" w:space="0" w:color="EEA76C" w:themeColor="accent4"/>
      </w:tblBorders>
    </w:tblPr>
    <w:tblStylePr w:type="firstRow">
      <w:pPr>
        <w:spacing w:before="0" w:after="0" w:line="240" w:lineRule="auto"/>
      </w:pPr>
      <w:rPr>
        <w:b/>
        <w:bCs/>
        <w:color w:val="FFFFFF" w:themeColor="background1"/>
      </w:rPr>
      <w:tblPr/>
      <w:tcPr>
        <w:shd w:val="clear" w:color="auto" w:fill="EEA76C" w:themeFill="accent4"/>
      </w:tcPr>
    </w:tblStylePr>
    <w:tblStylePr w:type="lastRow">
      <w:pPr>
        <w:spacing w:before="0" w:after="0" w:line="240" w:lineRule="auto"/>
      </w:pPr>
      <w:rPr>
        <w:b/>
        <w:bCs/>
      </w:rPr>
      <w:tblPr/>
      <w:tcPr>
        <w:tcBorders>
          <w:top w:val="double" w:sz="6" w:space="0" w:color="EEA76C" w:themeColor="accent4"/>
          <w:left w:val="single" w:sz="8" w:space="0" w:color="EEA76C" w:themeColor="accent4"/>
          <w:bottom w:val="single" w:sz="8" w:space="0" w:color="EEA76C" w:themeColor="accent4"/>
          <w:right w:val="single" w:sz="8" w:space="0" w:color="EEA76C" w:themeColor="accent4"/>
        </w:tcBorders>
      </w:tcPr>
    </w:tblStylePr>
    <w:tblStylePr w:type="firstCol">
      <w:rPr>
        <w:b/>
        <w:bCs/>
      </w:rPr>
    </w:tblStylePr>
    <w:tblStylePr w:type="lastCol">
      <w:rPr>
        <w:b/>
        <w:bCs/>
      </w:rPr>
    </w:tblStylePr>
    <w:tblStylePr w:type="band1Vert">
      <w:tblPr/>
      <w:tcPr>
        <w:tcBorders>
          <w:top w:val="single" w:sz="8" w:space="0" w:color="EEA76C" w:themeColor="accent4"/>
          <w:left w:val="single" w:sz="8" w:space="0" w:color="EEA76C" w:themeColor="accent4"/>
          <w:bottom w:val="single" w:sz="8" w:space="0" w:color="EEA76C" w:themeColor="accent4"/>
          <w:right w:val="single" w:sz="8" w:space="0" w:color="EEA76C" w:themeColor="accent4"/>
        </w:tcBorders>
      </w:tcPr>
    </w:tblStylePr>
    <w:tblStylePr w:type="band1Horz">
      <w:tblPr/>
      <w:tcPr>
        <w:tcBorders>
          <w:top w:val="single" w:sz="8" w:space="0" w:color="EEA76C" w:themeColor="accent4"/>
          <w:left w:val="single" w:sz="8" w:space="0" w:color="EEA76C" w:themeColor="accent4"/>
          <w:bottom w:val="single" w:sz="8" w:space="0" w:color="EEA76C" w:themeColor="accent4"/>
          <w:right w:val="single" w:sz="8" w:space="0" w:color="EEA76C" w:themeColor="accent4"/>
        </w:tcBorders>
      </w:tcPr>
    </w:tblStylePr>
  </w:style>
  <w:style w:type="table" w:styleId="Lichtelijst-accent3">
    <w:name w:val="Light List Accent 3"/>
    <w:basedOn w:val="Standaardtabel"/>
    <w:uiPriority w:val="61"/>
    <w:semiHidden/>
    <w:rsid w:val="00E07762"/>
    <w:pPr>
      <w:spacing w:line="240" w:lineRule="auto"/>
    </w:pPr>
    <w:tblPr>
      <w:tblStyleRowBandSize w:val="1"/>
      <w:tblStyleColBandSize w:val="1"/>
      <w:tblBorders>
        <w:top w:val="single" w:sz="8" w:space="0" w:color="6B88B5" w:themeColor="accent3"/>
        <w:left w:val="single" w:sz="8" w:space="0" w:color="6B88B5" w:themeColor="accent3"/>
        <w:bottom w:val="single" w:sz="8" w:space="0" w:color="6B88B5" w:themeColor="accent3"/>
        <w:right w:val="single" w:sz="8" w:space="0" w:color="6B88B5" w:themeColor="accent3"/>
      </w:tblBorders>
    </w:tblPr>
    <w:tblStylePr w:type="firstRow">
      <w:pPr>
        <w:spacing w:before="0" w:after="0" w:line="240" w:lineRule="auto"/>
      </w:pPr>
      <w:rPr>
        <w:b/>
        <w:bCs/>
        <w:color w:val="FFFFFF" w:themeColor="background1"/>
      </w:rPr>
      <w:tblPr/>
      <w:tcPr>
        <w:shd w:val="clear" w:color="auto" w:fill="6B88B5" w:themeFill="accent3"/>
      </w:tcPr>
    </w:tblStylePr>
    <w:tblStylePr w:type="lastRow">
      <w:pPr>
        <w:spacing w:before="0" w:after="0" w:line="240" w:lineRule="auto"/>
      </w:pPr>
      <w:rPr>
        <w:b/>
        <w:bCs/>
      </w:rPr>
      <w:tblPr/>
      <w:tcPr>
        <w:tcBorders>
          <w:top w:val="double" w:sz="6" w:space="0" w:color="6B88B5" w:themeColor="accent3"/>
          <w:left w:val="single" w:sz="8" w:space="0" w:color="6B88B5" w:themeColor="accent3"/>
          <w:bottom w:val="single" w:sz="8" w:space="0" w:color="6B88B5" w:themeColor="accent3"/>
          <w:right w:val="single" w:sz="8" w:space="0" w:color="6B88B5" w:themeColor="accent3"/>
        </w:tcBorders>
      </w:tcPr>
    </w:tblStylePr>
    <w:tblStylePr w:type="firstCol">
      <w:rPr>
        <w:b/>
        <w:bCs/>
      </w:rPr>
    </w:tblStylePr>
    <w:tblStylePr w:type="lastCol">
      <w:rPr>
        <w:b/>
        <w:bCs/>
      </w:rPr>
    </w:tblStylePr>
    <w:tblStylePr w:type="band1Vert">
      <w:tblPr/>
      <w:tcPr>
        <w:tcBorders>
          <w:top w:val="single" w:sz="8" w:space="0" w:color="6B88B5" w:themeColor="accent3"/>
          <w:left w:val="single" w:sz="8" w:space="0" w:color="6B88B5" w:themeColor="accent3"/>
          <w:bottom w:val="single" w:sz="8" w:space="0" w:color="6B88B5" w:themeColor="accent3"/>
          <w:right w:val="single" w:sz="8" w:space="0" w:color="6B88B5" w:themeColor="accent3"/>
        </w:tcBorders>
      </w:tcPr>
    </w:tblStylePr>
    <w:tblStylePr w:type="band1Horz">
      <w:tblPr/>
      <w:tcPr>
        <w:tcBorders>
          <w:top w:val="single" w:sz="8" w:space="0" w:color="6B88B5" w:themeColor="accent3"/>
          <w:left w:val="single" w:sz="8" w:space="0" w:color="6B88B5" w:themeColor="accent3"/>
          <w:bottom w:val="single" w:sz="8" w:space="0" w:color="6B88B5" w:themeColor="accent3"/>
          <w:right w:val="single" w:sz="8" w:space="0" w:color="6B88B5" w:themeColor="accent3"/>
        </w:tcBorders>
      </w:tcPr>
    </w:tblStylePr>
  </w:style>
  <w:style w:type="paragraph" w:styleId="HTML-adres">
    <w:name w:val="HTML Address"/>
    <w:basedOn w:val="ZsysbasisNibud"/>
    <w:next w:val="BasistekstNibud"/>
    <w:uiPriority w:val="98"/>
    <w:semiHidden/>
    <w:rsid w:val="0020607F"/>
  </w:style>
  <w:style w:type="table" w:styleId="Lichtelijst-accent2">
    <w:name w:val="Light List Accent 2"/>
    <w:basedOn w:val="Standaardtabel"/>
    <w:uiPriority w:val="61"/>
    <w:semiHidden/>
    <w:rsid w:val="00E07762"/>
    <w:pPr>
      <w:spacing w:line="240" w:lineRule="auto"/>
    </w:pPr>
    <w:tblPr>
      <w:tblStyleRowBandSize w:val="1"/>
      <w:tblStyleColBandSize w:val="1"/>
      <w:tblBorders>
        <w:top w:val="single" w:sz="8" w:space="0" w:color="E36C0A" w:themeColor="accent2"/>
        <w:left w:val="single" w:sz="8" w:space="0" w:color="E36C0A" w:themeColor="accent2"/>
        <w:bottom w:val="single" w:sz="8" w:space="0" w:color="E36C0A" w:themeColor="accent2"/>
        <w:right w:val="single" w:sz="8" w:space="0" w:color="E36C0A" w:themeColor="accent2"/>
      </w:tblBorders>
    </w:tblPr>
    <w:tblStylePr w:type="firstRow">
      <w:pPr>
        <w:spacing w:before="0" w:after="0" w:line="240" w:lineRule="auto"/>
      </w:pPr>
      <w:rPr>
        <w:b/>
        <w:bCs/>
        <w:color w:val="FFFFFF" w:themeColor="background1"/>
      </w:rPr>
      <w:tblPr/>
      <w:tcPr>
        <w:shd w:val="clear" w:color="auto" w:fill="E36C0A" w:themeFill="accent2"/>
      </w:tcPr>
    </w:tblStylePr>
    <w:tblStylePr w:type="lastRow">
      <w:pPr>
        <w:spacing w:before="0" w:after="0" w:line="240" w:lineRule="auto"/>
      </w:pPr>
      <w:rPr>
        <w:b/>
        <w:bCs/>
      </w:rPr>
      <w:tblPr/>
      <w:tcPr>
        <w:tcBorders>
          <w:top w:val="double" w:sz="6" w:space="0" w:color="E36C0A" w:themeColor="accent2"/>
          <w:left w:val="single" w:sz="8" w:space="0" w:color="E36C0A" w:themeColor="accent2"/>
          <w:bottom w:val="single" w:sz="8" w:space="0" w:color="E36C0A" w:themeColor="accent2"/>
          <w:right w:val="single" w:sz="8" w:space="0" w:color="E36C0A" w:themeColor="accent2"/>
        </w:tcBorders>
      </w:tcPr>
    </w:tblStylePr>
    <w:tblStylePr w:type="firstCol">
      <w:rPr>
        <w:b/>
        <w:bCs/>
      </w:rPr>
    </w:tblStylePr>
    <w:tblStylePr w:type="lastCol">
      <w:rPr>
        <w:b/>
        <w:bCs/>
      </w:rPr>
    </w:tblStylePr>
    <w:tblStylePr w:type="band1Vert">
      <w:tblPr/>
      <w:tcPr>
        <w:tcBorders>
          <w:top w:val="single" w:sz="8" w:space="0" w:color="E36C0A" w:themeColor="accent2"/>
          <w:left w:val="single" w:sz="8" w:space="0" w:color="E36C0A" w:themeColor="accent2"/>
          <w:bottom w:val="single" w:sz="8" w:space="0" w:color="E36C0A" w:themeColor="accent2"/>
          <w:right w:val="single" w:sz="8" w:space="0" w:color="E36C0A" w:themeColor="accent2"/>
        </w:tcBorders>
      </w:tcPr>
    </w:tblStylePr>
    <w:tblStylePr w:type="band1Horz">
      <w:tblPr/>
      <w:tcPr>
        <w:tcBorders>
          <w:top w:val="single" w:sz="8" w:space="0" w:color="E36C0A" w:themeColor="accent2"/>
          <w:left w:val="single" w:sz="8" w:space="0" w:color="E36C0A" w:themeColor="accent2"/>
          <w:bottom w:val="single" w:sz="8" w:space="0" w:color="E36C0A" w:themeColor="accent2"/>
          <w:right w:val="single" w:sz="8" w:space="0" w:color="E36C0A" w:themeColor="accent2"/>
        </w:tcBorders>
      </w:tcPr>
    </w:tblStylePr>
  </w:style>
  <w:style w:type="table" w:styleId="Lichtearcering-accent6">
    <w:name w:val="Light Shading Accent 6"/>
    <w:basedOn w:val="Standaardtabel"/>
    <w:uiPriority w:val="60"/>
    <w:semiHidden/>
    <w:rsid w:val="00E07762"/>
    <w:pPr>
      <w:spacing w:line="240" w:lineRule="auto"/>
    </w:pPr>
    <w:rPr>
      <w:color w:val="ECA568" w:themeColor="accent6" w:themeShade="BF"/>
    </w:rPr>
    <w:tblPr>
      <w:tblStyleRowBandSize w:val="1"/>
      <w:tblStyleColBandSize w:val="1"/>
      <w:tblBorders>
        <w:top w:val="single" w:sz="8" w:space="0" w:color="F9E2CE" w:themeColor="accent6"/>
        <w:bottom w:val="single" w:sz="8" w:space="0" w:color="F9E2CE" w:themeColor="accent6"/>
      </w:tblBorders>
    </w:tblPr>
    <w:tblStylePr w:type="firstRow">
      <w:pPr>
        <w:spacing w:before="0" w:after="0" w:line="240" w:lineRule="auto"/>
      </w:pPr>
      <w:rPr>
        <w:b/>
        <w:bCs/>
      </w:rPr>
      <w:tblPr/>
      <w:tcPr>
        <w:tcBorders>
          <w:top w:val="single" w:sz="8" w:space="0" w:color="F9E2CE" w:themeColor="accent6"/>
          <w:left w:val="nil"/>
          <w:bottom w:val="single" w:sz="8" w:space="0" w:color="F9E2CE" w:themeColor="accent6"/>
          <w:right w:val="nil"/>
          <w:insideH w:val="nil"/>
          <w:insideV w:val="nil"/>
        </w:tcBorders>
      </w:tcPr>
    </w:tblStylePr>
    <w:tblStylePr w:type="lastRow">
      <w:pPr>
        <w:spacing w:before="0" w:after="0" w:line="240" w:lineRule="auto"/>
      </w:pPr>
      <w:rPr>
        <w:b/>
        <w:bCs/>
      </w:rPr>
      <w:tblPr/>
      <w:tcPr>
        <w:tcBorders>
          <w:top w:val="single" w:sz="8" w:space="0" w:color="F9E2CE" w:themeColor="accent6"/>
          <w:left w:val="nil"/>
          <w:bottom w:val="single" w:sz="8" w:space="0" w:color="F9E2C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F7F2" w:themeFill="accent6" w:themeFillTint="3F"/>
      </w:tcPr>
    </w:tblStylePr>
    <w:tblStylePr w:type="band1Horz">
      <w:tblPr/>
      <w:tcPr>
        <w:tcBorders>
          <w:left w:val="nil"/>
          <w:right w:val="nil"/>
          <w:insideH w:val="nil"/>
          <w:insideV w:val="nil"/>
        </w:tcBorders>
        <w:shd w:val="clear" w:color="auto" w:fill="FDF7F2" w:themeFill="accent6" w:themeFillTint="3F"/>
      </w:tcPr>
    </w:tblStylePr>
  </w:style>
  <w:style w:type="table" w:styleId="Klassieketabel1">
    <w:name w:val="Table Classic 1"/>
    <w:basedOn w:val="Standaardtabel"/>
    <w:semiHidden/>
    <w:rsid w:val="008D7BD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8D7BD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8D7BDD"/>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8D7BD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8D7BDD"/>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8D7BD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8D7BD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Lijst">
    <w:name w:val="List"/>
    <w:basedOn w:val="ZsysbasisNibud"/>
    <w:next w:val="BasistekstNibud"/>
    <w:uiPriority w:val="98"/>
    <w:semiHidden/>
    <w:rsid w:val="00F33259"/>
    <w:pPr>
      <w:ind w:left="284" w:hanging="284"/>
    </w:pPr>
  </w:style>
  <w:style w:type="paragraph" w:styleId="Lijst2">
    <w:name w:val="List 2"/>
    <w:basedOn w:val="ZsysbasisNibud"/>
    <w:next w:val="BasistekstNibud"/>
    <w:uiPriority w:val="98"/>
    <w:semiHidden/>
    <w:rsid w:val="00F33259"/>
    <w:pPr>
      <w:ind w:left="568" w:hanging="284"/>
    </w:pPr>
  </w:style>
  <w:style w:type="paragraph" w:styleId="Lijst3">
    <w:name w:val="List 3"/>
    <w:basedOn w:val="ZsysbasisNibud"/>
    <w:next w:val="BasistekstNibud"/>
    <w:uiPriority w:val="98"/>
    <w:semiHidden/>
    <w:rsid w:val="00F33259"/>
    <w:pPr>
      <w:ind w:left="851" w:hanging="284"/>
    </w:pPr>
  </w:style>
  <w:style w:type="paragraph" w:styleId="Lijst4">
    <w:name w:val="List 4"/>
    <w:basedOn w:val="ZsysbasisNibud"/>
    <w:next w:val="BasistekstNibud"/>
    <w:uiPriority w:val="98"/>
    <w:semiHidden/>
    <w:rsid w:val="00F33259"/>
    <w:pPr>
      <w:ind w:left="1135" w:hanging="284"/>
    </w:pPr>
  </w:style>
  <w:style w:type="paragraph" w:styleId="Lijst5">
    <w:name w:val="List 5"/>
    <w:basedOn w:val="ZsysbasisNibud"/>
    <w:next w:val="BasistekstNibud"/>
    <w:uiPriority w:val="98"/>
    <w:semiHidden/>
    <w:rsid w:val="00F33259"/>
    <w:pPr>
      <w:ind w:left="1418" w:hanging="284"/>
    </w:pPr>
  </w:style>
  <w:style w:type="paragraph" w:styleId="Index1">
    <w:name w:val="index 1"/>
    <w:basedOn w:val="ZsysbasisNibud"/>
    <w:next w:val="BasistekstNibud"/>
    <w:uiPriority w:val="98"/>
    <w:semiHidden/>
    <w:rsid w:val="00F33259"/>
  </w:style>
  <w:style w:type="paragraph" w:styleId="Lijstopsomteken">
    <w:name w:val="List Bullet"/>
    <w:basedOn w:val="ZsysbasisNibud"/>
    <w:next w:val="BasistekstNibud"/>
    <w:uiPriority w:val="98"/>
    <w:semiHidden/>
    <w:rsid w:val="00E7078D"/>
    <w:pPr>
      <w:numPr>
        <w:numId w:val="12"/>
      </w:numPr>
      <w:ind w:left="357" w:hanging="357"/>
    </w:pPr>
  </w:style>
  <w:style w:type="paragraph" w:styleId="Lijstopsomteken2">
    <w:name w:val="List Bullet 2"/>
    <w:basedOn w:val="ZsysbasisNibud"/>
    <w:next w:val="BasistekstNibud"/>
    <w:uiPriority w:val="98"/>
    <w:semiHidden/>
    <w:rsid w:val="00E7078D"/>
    <w:pPr>
      <w:numPr>
        <w:numId w:val="13"/>
      </w:numPr>
      <w:ind w:left="641" w:hanging="357"/>
    </w:pPr>
  </w:style>
  <w:style w:type="paragraph" w:styleId="Lijstopsomteken3">
    <w:name w:val="List Bullet 3"/>
    <w:basedOn w:val="ZsysbasisNibud"/>
    <w:next w:val="BasistekstNibud"/>
    <w:uiPriority w:val="98"/>
    <w:semiHidden/>
    <w:rsid w:val="00E7078D"/>
    <w:pPr>
      <w:numPr>
        <w:numId w:val="14"/>
      </w:numPr>
      <w:ind w:left="924" w:hanging="357"/>
    </w:pPr>
  </w:style>
  <w:style w:type="paragraph" w:styleId="Lijstopsomteken4">
    <w:name w:val="List Bullet 4"/>
    <w:basedOn w:val="ZsysbasisNibud"/>
    <w:next w:val="BasistekstNibud"/>
    <w:uiPriority w:val="98"/>
    <w:semiHidden/>
    <w:rsid w:val="00E7078D"/>
    <w:pPr>
      <w:numPr>
        <w:numId w:val="15"/>
      </w:numPr>
      <w:ind w:left="1208" w:hanging="357"/>
    </w:pPr>
  </w:style>
  <w:style w:type="paragraph" w:styleId="Lijstnummering">
    <w:name w:val="List Number"/>
    <w:basedOn w:val="ZsysbasisNibud"/>
    <w:next w:val="BasistekstNibud"/>
    <w:uiPriority w:val="98"/>
    <w:semiHidden/>
    <w:rsid w:val="00705849"/>
    <w:pPr>
      <w:numPr>
        <w:numId w:val="17"/>
      </w:numPr>
      <w:ind w:left="357" w:hanging="357"/>
    </w:pPr>
  </w:style>
  <w:style w:type="paragraph" w:styleId="Lijstnummering2">
    <w:name w:val="List Number 2"/>
    <w:basedOn w:val="ZsysbasisNibud"/>
    <w:next w:val="BasistekstNibud"/>
    <w:uiPriority w:val="98"/>
    <w:semiHidden/>
    <w:rsid w:val="00705849"/>
    <w:pPr>
      <w:numPr>
        <w:numId w:val="18"/>
      </w:numPr>
      <w:ind w:left="641" w:hanging="357"/>
    </w:pPr>
  </w:style>
  <w:style w:type="paragraph" w:styleId="Lijstnummering3">
    <w:name w:val="List Number 3"/>
    <w:basedOn w:val="ZsysbasisNibud"/>
    <w:next w:val="BasistekstNibud"/>
    <w:uiPriority w:val="98"/>
    <w:semiHidden/>
    <w:rsid w:val="00705849"/>
    <w:pPr>
      <w:numPr>
        <w:numId w:val="19"/>
      </w:numPr>
      <w:ind w:left="924" w:hanging="357"/>
    </w:pPr>
  </w:style>
  <w:style w:type="paragraph" w:styleId="Lijstnummering4">
    <w:name w:val="List Number 4"/>
    <w:basedOn w:val="ZsysbasisNibud"/>
    <w:next w:val="BasistekstNibud"/>
    <w:uiPriority w:val="98"/>
    <w:semiHidden/>
    <w:rsid w:val="00705849"/>
    <w:pPr>
      <w:numPr>
        <w:numId w:val="20"/>
      </w:numPr>
      <w:ind w:left="1208" w:hanging="357"/>
    </w:pPr>
  </w:style>
  <w:style w:type="paragraph" w:styleId="Lijstnummering5">
    <w:name w:val="List Number 5"/>
    <w:basedOn w:val="ZsysbasisNibud"/>
    <w:next w:val="BasistekstNibud"/>
    <w:uiPriority w:val="98"/>
    <w:semiHidden/>
    <w:rsid w:val="00705849"/>
    <w:pPr>
      <w:numPr>
        <w:numId w:val="21"/>
      </w:numPr>
      <w:ind w:left="1491" w:hanging="357"/>
    </w:pPr>
  </w:style>
  <w:style w:type="paragraph" w:styleId="Lijstvoortzetting">
    <w:name w:val="List Continue"/>
    <w:basedOn w:val="ZsysbasisNibud"/>
    <w:next w:val="BasistekstNibud"/>
    <w:uiPriority w:val="98"/>
    <w:semiHidden/>
    <w:rsid w:val="00705849"/>
    <w:pPr>
      <w:ind w:left="284"/>
    </w:pPr>
  </w:style>
  <w:style w:type="paragraph" w:styleId="Lijstvoortzetting2">
    <w:name w:val="List Continue 2"/>
    <w:basedOn w:val="ZsysbasisNibud"/>
    <w:next w:val="BasistekstNibud"/>
    <w:uiPriority w:val="98"/>
    <w:semiHidden/>
    <w:rsid w:val="00705849"/>
    <w:pPr>
      <w:ind w:left="567"/>
    </w:pPr>
  </w:style>
  <w:style w:type="paragraph" w:styleId="Lijstvoortzetting3">
    <w:name w:val="List Continue 3"/>
    <w:basedOn w:val="ZsysbasisNibud"/>
    <w:next w:val="BasistekstNibud"/>
    <w:uiPriority w:val="98"/>
    <w:semiHidden/>
    <w:rsid w:val="00705849"/>
    <w:pPr>
      <w:ind w:left="851"/>
    </w:pPr>
  </w:style>
  <w:style w:type="paragraph" w:styleId="Lijstvoortzetting4">
    <w:name w:val="List Continue 4"/>
    <w:basedOn w:val="ZsysbasisNibud"/>
    <w:next w:val="BasistekstNibud"/>
    <w:uiPriority w:val="98"/>
    <w:semiHidden/>
    <w:rsid w:val="00705849"/>
    <w:pPr>
      <w:ind w:left="1134"/>
    </w:pPr>
  </w:style>
  <w:style w:type="paragraph" w:styleId="Lijstvoortzetting5">
    <w:name w:val="List Continue 5"/>
    <w:basedOn w:val="ZsysbasisNibud"/>
    <w:next w:val="BasistekstNibud"/>
    <w:uiPriority w:val="98"/>
    <w:semiHidden/>
    <w:rsid w:val="00705849"/>
    <w:pPr>
      <w:ind w:left="1418"/>
    </w:pPr>
  </w:style>
  <w:style w:type="character" w:styleId="Intensievebenadrukking">
    <w:name w:val="Intense Emphasis"/>
    <w:basedOn w:val="Standaardalinea-lettertype"/>
    <w:uiPriority w:val="98"/>
    <w:semiHidden/>
    <w:rsid w:val="00FC3FA5"/>
    <w:rPr>
      <w:b/>
      <w:bCs/>
      <w:i/>
      <w:iCs/>
      <w:color w:val="auto"/>
    </w:rPr>
  </w:style>
  <w:style w:type="paragraph" w:styleId="Normaalweb">
    <w:name w:val="Normal (Web)"/>
    <w:basedOn w:val="ZsysbasisNibud"/>
    <w:next w:val="BasistekstNibud"/>
    <w:uiPriority w:val="99"/>
    <w:rsid w:val="0020607F"/>
  </w:style>
  <w:style w:type="paragraph" w:styleId="Notitiekop">
    <w:name w:val="Note Heading"/>
    <w:basedOn w:val="ZsysbasisNibud"/>
    <w:next w:val="BasistekstNibud"/>
    <w:uiPriority w:val="98"/>
    <w:semiHidden/>
    <w:rsid w:val="0020607F"/>
  </w:style>
  <w:style w:type="paragraph" w:styleId="Plattetekst">
    <w:name w:val="Body Text"/>
    <w:basedOn w:val="ZsysbasisNibud"/>
    <w:next w:val="BasistekstNibud"/>
    <w:link w:val="PlattetekstChar"/>
    <w:uiPriority w:val="98"/>
    <w:semiHidden/>
    <w:rsid w:val="0020607F"/>
  </w:style>
  <w:style w:type="paragraph" w:styleId="Plattetekst2">
    <w:name w:val="Body Text 2"/>
    <w:basedOn w:val="ZsysbasisNibud"/>
    <w:next w:val="BasistekstNibud"/>
    <w:link w:val="Plattetekst2Char"/>
    <w:uiPriority w:val="98"/>
    <w:semiHidden/>
    <w:rsid w:val="00E7078D"/>
  </w:style>
  <w:style w:type="paragraph" w:styleId="Plattetekst3">
    <w:name w:val="Body Text 3"/>
    <w:basedOn w:val="ZsysbasisNibud"/>
    <w:next w:val="BasistekstNibud"/>
    <w:uiPriority w:val="98"/>
    <w:semiHidden/>
    <w:rsid w:val="0020607F"/>
  </w:style>
  <w:style w:type="paragraph" w:styleId="Platteteksteersteinspringing">
    <w:name w:val="Body Text First Indent"/>
    <w:basedOn w:val="ZsysbasisNibud"/>
    <w:next w:val="BasistekstNibud"/>
    <w:link w:val="PlatteteksteersteinspringingChar"/>
    <w:uiPriority w:val="98"/>
    <w:semiHidden/>
    <w:rsid w:val="00E7078D"/>
    <w:pPr>
      <w:ind w:firstLine="360"/>
    </w:pPr>
  </w:style>
  <w:style w:type="character" w:customStyle="1" w:styleId="PlatteteksteersteinspringingChar">
    <w:name w:val="Platte tekst eerste inspringing Char"/>
    <w:basedOn w:val="PlattetekstChar"/>
    <w:link w:val="Platteteksteersteinspringing"/>
    <w:rsid w:val="00E7078D"/>
    <w:rPr>
      <w:rFonts w:ascii="Verdana" w:hAnsi="Verdana" w:cs="Maiandra GD"/>
      <w:color w:val="4A4A49" w:themeColor="text1"/>
      <w:sz w:val="18"/>
      <w:szCs w:val="18"/>
    </w:rPr>
  </w:style>
  <w:style w:type="paragraph" w:styleId="Plattetekstinspringen">
    <w:name w:val="Body Text Indent"/>
    <w:basedOn w:val="ZsysbasisNibud"/>
    <w:next w:val="BasistekstNibud"/>
    <w:link w:val="PlattetekstinspringenChar"/>
    <w:uiPriority w:val="98"/>
    <w:semiHidden/>
    <w:rsid w:val="00E7078D"/>
    <w:pPr>
      <w:ind w:left="284"/>
    </w:pPr>
  </w:style>
  <w:style w:type="character" w:customStyle="1" w:styleId="PlattetekstinspringenChar">
    <w:name w:val="Platte tekst inspringen Char"/>
    <w:basedOn w:val="Standaardalinea-lettertype"/>
    <w:link w:val="Plattetekstinspringen"/>
    <w:rsid w:val="00E7078D"/>
    <w:rPr>
      <w:rFonts w:ascii="Maiandra GD" w:hAnsi="Maiandra GD" w:cs="Maiandra GD"/>
      <w:sz w:val="18"/>
      <w:szCs w:val="18"/>
    </w:rPr>
  </w:style>
  <w:style w:type="paragraph" w:styleId="Platteteksteersteinspringing2">
    <w:name w:val="Body Text First Indent 2"/>
    <w:basedOn w:val="ZsysbasisNibud"/>
    <w:next w:val="BasistekstNibud"/>
    <w:link w:val="Platteteksteersteinspringing2Char"/>
    <w:uiPriority w:val="98"/>
    <w:semiHidden/>
    <w:rsid w:val="00E7078D"/>
    <w:pPr>
      <w:ind w:left="360" w:firstLine="360"/>
    </w:pPr>
  </w:style>
  <w:style w:type="table" w:styleId="Professioneletabel">
    <w:name w:val="Table Professional"/>
    <w:basedOn w:val="Standaardtabel"/>
    <w:semiHidden/>
    <w:rsid w:val="008D7B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ZsysbasisNibudChar">
    <w:name w:val="Zsysbasis Nibud Char"/>
    <w:basedOn w:val="Standaardalinea-lettertype"/>
    <w:link w:val="ZsysbasisNibud"/>
    <w:uiPriority w:val="4"/>
    <w:semiHidden/>
    <w:rsid w:val="00306785"/>
    <w:rPr>
      <w:rFonts w:ascii="Verdana" w:hAnsi="Verdana" w:cs="Maiandra GD"/>
      <w:color w:val="4A4A49" w:themeColor="text1"/>
      <w:szCs w:val="18"/>
    </w:rPr>
  </w:style>
  <w:style w:type="paragraph" w:styleId="Standaardinspringing">
    <w:name w:val="Normal Indent"/>
    <w:basedOn w:val="ZsysbasisNibud"/>
    <w:next w:val="BasistekstNibud"/>
    <w:uiPriority w:val="98"/>
    <w:semiHidden/>
    <w:rsid w:val="0020607F"/>
  </w:style>
  <w:style w:type="table" w:styleId="Tabelkolommen1">
    <w:name w:val="Table Columns 1"/>
    <w:basedOn w:val="Standaardtabel"/>
    <w:semiHidden/>
    <w:rsid w:val="008D7BDD"/>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8D7BDD"/>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8D7BDD"/>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8D7BD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8D7BD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semiHidden/>
    <w:rsid w:val="008D7BD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8D7BD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8D7B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8D7BD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8D7BD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8D7BD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8D7BD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8D7BD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
    <w:name w:val="Table Grid"/>
    <w:basedOn w:val="Standaardtabel"/>
    <w:semiHidden/>
    <w:rsid w:val="00922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semiHidden/>
    <w:rsid w:val="008D7B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8D7BD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8D7BD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8D7BD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8D7BD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8D7BD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8D7BD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8D7BD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semiHidden/>
    <w:rsid w:val="008D7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rfijndetabel1">
    <w:name w:val="Table Subtle 1"/>
    <w:basedOn w:val="Standaardtabel"/>
    <w:semiHidden/>
    <w:rsid w:val="008D7BD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8D7BD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Voetnootmarkering">
    <w:name w:val="footnote reference"/>
    <w:aliases w:val="Voetnootmarkering Nibud"/>
    <w:basedOn w:val="Standaardalinea-lettertype"/>
    <w:uiPriority w:val="4"/>
    <w:rsid w:val="00CB7600"/>
    <w:rPr>
      <w:vertAlign w:val="superscript"/>
    </w:rPr>
  </w:style>
  <w:style w:type="paragraph" w:styleId="Voetnoottekst">
    <w:name w:val="footnote text"/>
    <w:aliases w:val="Voetnoottekst Nibud"/>
    <w:basedOn w:val="ZsysbasisNibud"/>
    <w:uiPriority w:val="4"/>
    <w:rsid w:val="00CC123A"/>
    <w:rPr>
      <w:color w:val="083984" w:themeColor="accent1"/>
      <w:sz w:val="14"/>
    </w:rPr>
  </w:style>
  <w:style w:type="table" w:styleId="Webtabel1">
    <w:name w:val="Table Web 1"/>
    <w:basedOn w:val="Standaardtabel"/>
    <w:semiHidden/>
    <w:rsid w:val="008D7BD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8D7BD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8D7BD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Zwaar">
    <w:name w:val="Strong"/>
    <w:basedOn w:val="Standaardalinea-lettertype"/>
    <w:uiPriority w:val="98"/>
    <w:semiHidden/>
    <w:rsid w:val="00451FDB"/>
    <w:rPr>
      <w:b w:val="0"/>
      <w:bCs w:val="0"/>
    </w:rPr>
  </w:style>
  <w:style w:type="paragraph" w:styleId="Datum">
    <w:name w:val="Date"/>
    <w:basedOn w:val="ZsysbasisNibud"/>
    <w:next w:val="BasistekstNibud"/>
    <w:uiPriority w:val="98"/>
    <w:semiHidden/>
    <w:rsid w:val="0020607F"/>
  </w:style>
  <w:style w:type="paragraph" w:styleId="Tekstzonderopmaak">
    <w:name w:val="Plain Text"/>
    <w:basedOn w:val="ZsysbasisNibud"/>
    <w:next w:val="BasistekstNibud"/>
    <w:uiPriority w:val="98"/>
    <w:semiHidden/>
    <w:rsid w:val="0020607F"/>
  </w:style>
  <w:style w:type="paragraph" w:styleId="Ballontekst">
    <w:name w:val="Balloon Text"/>
    <w:basedOn w:val="ZsysbasisNibud"/>
    <w:next w:val="BasistekstNibud"/>
    <w:uiPriority w:val="98"/>
    <w:semiHidden/>
    <w:rsid w:val="0020607F"/>
  </w:style>
  <w:style w:type="paragraph" w:styleId="Bijschrift">
    <w:name w:val="caption"/>
    <w:aliases w:val="Bijschrift Nibud"/>
    <w:basedOn w:val="ZsysbasisNibud"/>
    <w:next w:val="BasistekstNibud"/>
    <w:uiPriority w:val="4"/>
    <w:qFormat/>
    <w:rsid w:val="0020607F"/>
  </w:style>
  <w:style w:type="character" w:customStyle="1" w:styleId="TekstopmerkingChar">
    <w:name w:val="Tekst opmerking Char"/>
    <w:basedOn w:val="ZsysbasisNibudChar"/>
    <w:link w:val="Tekstopmerking"/>
    <w:semiHidden/>
    <w:rsid w:val="008736AE"/>
    <w:rPr>
      <w:rFonts w:ascii="Verdana" w:hAnsi="Verdana" w:cs="Maiandra GD"/>
      <w:color w:val="4A4A49" w:themeColor="text1"/>
      <w:sz w:val="18"/>
      <w:szCs w:val="18"/>
    </w:rPr>
  </w:style>
  <w:style w:type="paragraph" w:styleId="Documentstructuur">
    <w:name w:val="Document Map"/>
    <w:basedOn w:val="ZsysbasisNibud"/>
    <w:next w:val="BasistekstNibud"/>
    <w:uiPriority w:val="98"/>
    <w:semiHidden/>
    <w:rsid w:val="0020607F"/>
  </w:style>
  <w:style w:type="table" w:styleId="Lichtearcering-accent5">
    <w:name w:val="Light Shading Accent 5"/>
    <w:basedOn w:val="Standaardtabel"/>
    <w:uiPriority w:val="60"/>
    <w:semiHidden/>
    <w:rsid w:val="00E07762"/>
    <w:pPr>
      <w:spacing w:line="240" w:lineRule="auto"/>
    </w:pPr>
    <w:rPr>
      <w:color w:val="859BC1" w:themeColor="accent5" w:themeShade="BF"/>
    </w:rPr>
    <w:tblPr>
      <w:tblStyleRowBandSize w:val="1"/>
      <w:tblStyleColBandSize w:val="1"/>
      <w:tblBorders>
        <w:top w:val="single" w:sz="8" w:space="0" w:color="CED7E6" w:themeColor="accent5"/>
        <w:bottom w:val="single" w:sz="8" w:space="0" w:color="CED7E6" w:themeColor="accent5"/>
      </w:tblBorders>
    </w:tblPr>
    <w:tblStylePr w:type="firstRow">
      <w:pPr>
        <w:spacing w:before="0" w:after="0" w:line="240" w:lineRule="auto"/>
      </w:pPr>
      <w:rPr>
        <w:b/>
        <w:bCs/>
      </w:rPr>
      <w:tblPr/>
      <w:tcPr>
        <w:tcBorders>
          <w:top w:val="single" w:sz="8" w:space="0" w:color="CED7E6" w:themeColor="accent5"/>
          <w:left w:val="nil"/>
          <w:bottom w:val="single" w:sz="8" w:space="0" w:color="CED7E6" w:themeColor="accent5"/>
          <w:right w:val="nil"/>
          <w:insideH w:val="nil"/>
          <w:insideV w:val="nil"/>
        </w:tcBorders>
      </w:tcPr>
    </w:tblStylePr>
    <w:tblStylePr w:type="lastRow">
      <w:pPr>
        <w:spacing w:before="0" w:after="0" w:line="240" w:lineRule="auto"/>
      </w:pPr>
      <w:rPr>
        <w:b/>
        <w:bCs/>
      </w:rPr>
      <w:tblPr/>
      <w:tcPr>
        <w:tcBorders>
          <w:top w:val="single" w:sz="8" w:space="0" w:color="CED7E6" w:themeColor="accent5"/>
          <w:left w:val="nil"/>
          <w:bottom w:val="single" w:sz="8" w:space="0" w:color="CED7E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F5F8" w:themeFill="accent5" w:themeFillTint="3F"/>
      </w:tcPr>
    </w:tblStylePr>
    <w:tblStylePr w:type="band1Horz">
      <w:tblPr/>
      <w:tcPr>
        <w:tcBorders>
          <w:left w:val="nil"/>
          <w:right w:val="nil"/>
          <w:insideH w:val="nil"/>
          <w:insideV w:val="nil"/>
        </w:tcBorders>
        <w:shd w:val="clear" w:color="auto" w:fill="F2F5F8" w:themeFill="accent5" w:themeFillTint="3F"/>
      </w:tcPr>
    </w:tblStylePr>
  </w:style>
  <w:style w:type="paragraph" w:styleId="Eindnoottekst">
    <w:name w:val="endnote text"/>
    <w:aliases w:val="Eindnoottekst Nibud"/>
    <w:basedOn w:val="ZsysbasisNibud"/>
    <w:next w:val="BasistekstNibud"/>
    <w:uiPriority w:val="4"/>
    <w:rsid w:val="009D16C0"/>
    <w:rPr>
      <w:color w:val="083984" w:themeColor="accent1"/>
      <w:sz w:val="14"/>
    </w:rPr>
  </w:style>
  <w:style w:type="paragraph" w:styleId="Indexkop">
    <w:name w:val="index heading"/>
    <w:basedOn w:val="ZsysbasisNibud"/>
    <w:next w:val="BasistekstNibud"/>
    <w:uiPriority w:val="98"/>
    <w:semiHidden/>
    <w:rsid w:val="0020607F"/>
  </w:style>
  <w:style w:type="paragraph" w:styleId="Kopbronvermelding">
    <w:name w:val="toa heading"/>
    <w:basedOn w:val="ZsysbasisNibud"/>
    <w:next w:val="BasistekstNibud"/>
    <w:uiPriority w:val="98"/>
    <w:semiHidden/>
    <w:rsid w:val="0020607F"/>
  </w:style>
  <w:style w:type="paragraph" w:styleId="Lijstopsomteken5">
    <w:name w:val="List Bullet 5"/>
    <w:basedOn w:val="ZsysbasisNibud"/>
    <w:next w:val="BasistekstNibud"/>
    <w:uiPriority w:val="98"/>
    <w:semiHidden/>
    <w:rsid w:val="00E7078D"/>
    <w:pPr>
      <w:numPr>
        <w:numId w:val="16"/>
      </w:numPr>
      <w:ind w:left="1491" w:hanging="357"/>
    </w:pPr>
  </w:style>
  <w:style w:type="paragraph" w:styleId="Macrotekst">
    <w:name w:val="macro"/>
    <w:basedOn w:val="ZsysbasisNibud"/>
    <w:next w:val="BasistekstNibud"/>
    <w:uiPriority w:val="98"/>
    <w:semiHidden/>
    <w:rsid w:val="0020607F"/>
  </w:style>
  <w:style w:type="paragraph" w:styleId="Tekstopmerking">
    <w:name w:val="annotation text"/>
    <w:basedOn w:val="ZsysbasisNibud"/>
    <w:next w:val="BasistekstNibud"/>
    <w:link w:val="TekstopmerkingChar"/>
    <w:uiPriority w:val="98"/>
    <w:semiHidden/>
    <w:rsid w:val="0020607F"/>
  </w:style>
  <w:style w:type="character" w:styleId="Intensieveverwijzing">
    <w:name w:val="Intense Reference"/>
    <w:basedOn w:val="Standaardalinea-lettertype"/>
    <w:uiPriority w:val="98"/>
    <w:semiHidden/>
    <w:rsid w:val="00FC3FA5"/>
    <w:rPr>
      <w:b/>
      <w:bCs/>
      <w:smallCaps/>
      <w:color w:val="auto"/>
      <w:spacing w:val="5"/>
      <w:u w:val="single"/>
    </w:rPr>
  </w:style>
  <w:style w:type="character" w:styleId="Verwijzingopmerking">
    <w:name w:val="annotation reference"/>
    <w:basedOn w:val="Standaardalinea-lettertype"/>
    <w:uiPriority w:val="98"/>
    <w:semiHidden/>
    <w:rsid w:val="0020607F"/>
    <w:rPr>
      <w:sz w:val="18"/>
      <w:szCs w:val="18"/>
    </w:rPr>
  </w:style>
  <w:style w:type="paragraph" w:customStyle="1" w:styleId="Opsommingteken1eniveauNibud">
    <w:name w:val="Opsomming teken 1e niveau Nibud"/>
    <w:basedOn w:val="ZsysbasisNibud"/>
    <w:uiPriority w:val="4"/>
    <w:rsid w:val="00647A67"/>
    <w:pPr>
      <w:numPr>
        <w:numId w:val="35"/>
      </w:numPr>
    </w:pPr>
  </w:style>
  <w:style w:type="paragraph" w:customStyle="1" w:styleId="Opsommingteken2eniveauNibud">
    <w:name w:val="Opsomming teken 2e niveau Nibud"/>
    <w:basedOn w:val="ZsysbasisNibud"/>
    <w:uiPriority w:val="4"/>
    <w:rsid w:val="00647A67"/>
    <w:pPr>
      <w:numPr>
        <w:ilvl w:val="1"/>
        <w:numId w:val="35"/>
      </w:numPr>
    </w:pPr>
  </w:style>
  <w:style w:type="paragraph" w:customStyle="1" w:styleId="Opsommingteken3eniveauNibud">
    <w:name w:val="Opsomming teken 3e niveau Nibud"/>
    <w:basedOn w:val="ZsysbasisNibud"/>
    <w:uiPriority w:val="4"/>
    <w:rsid w:val="00647A67"/>
    <w:pPr>
      <w:numPr>
        <w:ilvl w:val="2"/>
        <w:numId w:val="35"/>
      </w:numPr>
    </w:pPr>
  </w:style>
  <w:style w:type="paragraph" w:customStyle="1" w:styleId="Opsommingbolletje1eniveauNibud">
    <w:name w:val="Opsomming bolletje 1e niveau Nibud"/>
    <w:basedOn w:val="ZsysbasisNibud"/>
    <w:uiPriority w:val="4"/>
    <w:qFormat/>
    <w:rsid w:val="005017F3"/>
    <w:pPr>
      <w:numPr>
        <w:numId w:val="27"/>
      </w:numPr>
    </w:pPr>
  </w:style>
  <w:style w:type="paragraph" w:customStyle="1" w:styleId="Opsommingbolletje2eniveauNibud">
    <w:name w:val="Opsomming bolletje 2e niveau Nibud"/>
    <w:basedOn w:val="ZsysbasisNibud"/>
    <w:uiPriority w:val="4"/>
    <w:qFormat/>
    <w:rsid w:val="005017F3"/>
    <w:pPr>
      <w:numPr>
        <w:ilvl w:val="1"/>
        <w:numId w:val="27"/>
      </w:numPr>
    </w:pPr>
  </w:style>
  <w:style w:type="paragraph" w:customStyle="1" w:styleId="Opsommingbolletje3eniveauNibud">
    <w:name w:val="Opsomming bolletje 3e niveau Nibud"/>
    <w:basedOn w:val="ZsysbasisNibud"/>
    <w:uiPriority w:val="4"/>
    <w:qFormat/>
    <w:rsid w:val="005017F3"/>
    <w:pPr>
      <w:numPr>
        <w:ilvl w:val="2"/>
        <w:numId w:val="27"/>
      </w:numPr>
    </w:pPr>
  </w:style>
  <w:style w:type="numbering" w:customStyle="1" w:styleId="OpsommingbolletjeNibud">
    <w:name w:val="Opsomming bolletje Nibud"/>
    <w:uiPriority w:val="4"/>
    <w:semiHidden/>
    <w:rsid w:val="005017F3"/>
    <w:pPr>
      <w:numPr>
        <w:numId w:val="1"/>
      </w:numPr>
    </w:pPr>
  </w:style>
  <w:style w:type="paragraph" w:customStyle="1" w:styleId="Opsommingkleineletter1eniveauNibud">
    <w:name w:val="Opsomming kleine letter 1e niveau Nibud"/>
    <w:basedOn w:val="ZsysbasisNibud"/>
    <w:uiPriority w:val="4"/>
    <w:qFormat/>
    <w:rsid w:val="0093292A"/>
    <w:pPr>
      <w:numPr>
        <w:numId w:val="26"/>
      </w:numPr>
    </w:pPr>
  </w:style>
  <w:style w:type="paragraph" w:customStyle="1" w:styleId="Opsommingkleineletter2eniveauNibud">
    <w:name w:val="Opsomming kleine letter 2e niveau Nibud"/>
    <w:basedOn w:val="ZsysbasisNibud"/>
    <w:uiPriority w:val="4"/>
    <w:qFormat/>
    <w:rsid w:val="0093292A"/>
    <w:pPr>
      <w:numPr>
        <w:ilvl w:val="1"/>
        <w:numId w:val="26"/>
      </w:numPr>
    </w:pPr>
  </w:style>
  <w:style w:type="paragraph" w:customStyle="1" w:styleId="Opsommingkleineletter3eniveauNibud">
    <w:name w:val="Opsomming kleine letter 3e niveau Nibud"/>
    <w:basedOn w:val="ZsysbasisNibud"/>
    <w:uiPriority w:val="4"/>
    <w:qFormat/>
    <w:rsid w:val="0093292A"/>
    <w:pPr>
      <w:numPr>
        <w:ilvl w:val="2"/>
        <w:numId w:val="26"/>
      </w:numPr>
    </w:pPr>
  </w:style>
  <w:style w:type="numbering" w:customStyle="1" w:styleId="OpsommingkleineletterNibud">
    <w:name w:val="Opsomming kleine letter Nibud"/>
    <w:uiPriority w:val="4"/>
    <w:semiHidden/>
    <w:rsid w:val="0093292A"/>
    <w:pPr>
      <w:numPr>
        <w:numId w:val="8"/>
      </w:numPr>
    </w:pPr>
  </w:style>
  <w:style w:type="paragraph" w:customStyle="1" w:styleId="Opsommingnummer1eniveauNibud">
    <w:name w:val="Opsomming nummer 1e niveau Nibud"/>
    <w:basedOn w:val="ZsysbasisNibud"/>
    <w:uiPriority w:val="4"/>
    <w:qFormat/>
    <w:rsid w:val="0093292A"/>
    <w:pPr>
      <w:numPr>
        <w:numId w:val="25"/>
      </w:numPr>
    </w:pPr>
  </w:style>
  <w:style w:type="paragraph" w:customStyle="1" w:styleId="Opsommingnummer2eniveauNibud">
    <w:name w:val="Opsomming nummer 2e niveau Nibud"/>
    <w:basedOn w:val="ZsysbasisNibud"/>
    <w:uiPriority w:val="4"/>
    <w:qFormat/>
    <w:rsid w:val="0093292A"/>
    <w:pPr>
      <w:numPr>
        <w:ilvl w:val="1"/>
        <w:numId w:val="25"/>
      </w:numPr>
    </w:pPr>
  </w:style>
  <w:style w:type="paragraph" w:customStyle="1" w:styleId="Opsommingnummer3eniveauNibud">
    <w:name w:val="Opsomming nummer 3e niveau Nibud"/>
    <w:basedOn w:val="ZsysbasisNibud"/>
    <w:uiPriority w:val="4"/>
    <w:qFormat/>
    <w:rsid w:val="0093292A"/>
    <w:pPr>
      <w:numPr>
        <w:ilvl w:val="2"/>
        <w:numId w:val="25"/>
      </w:numPr>
    </w:pPr>
  </w:style>
  <w:style w:type="numbering" w:customStyle="1" w:styleId="OpsommingnummerNibud">
    <w:name w:val="Opsomming nummer Nibud"/>
    <w:uiPriority w:val="4"/>
    <w:semiHidden/>
    <w:rsid w:val="0093292A"/>
    <w:pPr>
      <w:numPr>
        <w:numId w:val="2"/>
      </w:numPr>
    </w:pPr>
  </w:style>
  <w:style w:type="paragraph" w:customStyle="1" w:styleId="Opsommingopenrondje1eniveauNibud">
    <w:name w:val="Opsomming open rondje 1e niveau Nibud"/>
    <w:basedOn w:val="ZsysbasisNibud"/>
    <w:uiPriority w:val="4"/>
    <w:rsid w:val="00647A67"/>
    <w:pPr>
      <w:numPr>
        <w:numId w:val="30"/>
      </w:numPr>
    </w:pPr>
  </w:style>
  <w:style w:type="paragraph" w:customStyle="1" w:styleId="Opsommingopenrondje2eniveauNibud">
    <w:name w:val="Opsomming open rondje 2e niveau Nibud"/>
    <w:basedOn w:val="ZsysbasisNibud"/>
    <w:uiPriority w:val="4"/>
    <w:rsid w:val="00647A67"/>
    <w:pPr>
      <w:numPr>
        <w:ilvl w:val="1"/>
        <w:numId w:val="30"/>
      </w:numPr>
    </w:pPr>
  </w:style>
  <w:style w:type="paragraph" w:customStyle="1" w:styleId="Opsommingopenrondje3eniveauNibud">
    <w:name w:val="Opsomming open rondje 3e niveau Nibud"/>
    <w:basedOn w:val="ZsysbasisNibud"/>
    <w:uiPriority w:val="4"/>
    <w:rsid w:val="00647A67"/>
    <w:pPr>
      <w:numPr>
        <w:ilvl w:val="2"/>
        <w:numId w:val="30"/>
      </w:numPr>
    </w:pPr>
  </w:style>
  <w:style w:type="numbering" w:customStyle="1" w:styleId="OpsommingopenrondjeNibud">
    <w:name w:val="Opsomming open rondje Nibud"/>
    <w:uiPriority w:val="4"/>
    <w:semiHidden/>
    <w:rsid w:val="00647A67"/>
    <w:pPr>
      <w:numPr>
        <w:numId w:val="3"/>
      </w:numPr>
    </w:pPr>
  </w:style>
  <w:style w:type="paragraph" w:customStyle="1" w:styleId="Opsommingstreepje1eniveauNibud">
    <w:name w:val="Opsomming streepje 1e niveau Nibud"/>
    <w:basedOn w:val="ZsysbasisNibud"/>
    <w:uiPriority w:val="4"/>
    <w:qFormat/>
    <w:rsid w:val="00B01DA1"/>
    <w:pPr>
      <w:numPr>
        <w:numId w:val="29"/>
      </w:numPr>
    </w:pPr>
  </w:style>
  <w:style w:type="paragraph" w:customStyle="1" w:styleId="Opsommingstreepje2eniveauNibud">
    <w:name w:val="Opsomming streepje 2e niveau Nibud"/>
    <w:basedOn w:val="ZsysbasisNibud"/>
    <w:uiPriority w:val="4"/>
    <w:qFormat/>
    <w:rsid w:val="00B01DA1"/>
    <w:pPr>
      <w:numPr>
        <w:ilvl w:val="1"/>
        <w:numId w:val="29"/>
      </w:numPr>
    </w:pPr>
  </w:style>
  <w:style w:type="paragraph" w:customStyle="1" w:styleId="Opsommingstreepje3eniveauNibud">
    <w:name w:val="Opsomming streepje 3e niveau Nibud"/>
    <w:basedOn w:val="ZsysbasisNibud"/>
    <w:uiPriority w:val="4"/>
    <w:qFormat/>
    <w:rsid w:val="00B01DA1"/>
    <w:pPr>
      <w:numPr>
        <w:ilvl w:val="2"/>
        <w:numId w:val="29"/>
      </w:numPr>
    </w:pPr>
  </w:style>
  <w:style w:type="numbering" w:customStyle="1" w:styleId="OpsommingstreepjeNibud">
    <w:name w:val="Opsomming streepje Nibud"/>
    <w:uiPriority w:val="4"/>
    <w:semiHidden/>
    <w:rsid w:val="00B01DA1"/>
    <w:pPr>
      <w:numPr>
        <w:numId w:val="4"/>
      </w:numPr>
    </w:pPr>
  </w:style>
  <w:style w:type="character" w:styleId="Titelvanboek">
    <w:name w:val="Book Title"/>
    <w:basedOn w:val="Standaardalinea-lettertype"/>
    <w:uiPriority w:val="98"/>
    <w:semiHidden/>
    <w:rsid w:val="00E07762"/>
    <w:rPr>
      <w:b/>
      <w:bCs/>
      <w:smallCaps/>
      <w:spacing w:val="5"/>
    </w:rPr>
  </w:style>
  <w:style w:type="character" w:styleId="Tekstvantijdelijkeaanduiding">
    <w:name w:val="Placeholder Text"/>
    <w:basedOn w:val="zsysVeldMarkering"/>
    <w:uiPriority w:val="98"/>
    <w:semiHidden/>
    <w:rsid w:val="004C51F8"/>
    <w:rPr>
      <w:color w:val="000000"/>
      <w:bdr w:val="none" w:sz="0" w:space="0" w:color="auto"/>
      <w:shd w:val="clear" w:color="auto" w:fill="FFFF00"/>
    </w:rPr>
  </w:style>
  <w:style w:type="character" w:styleId="Subtieleverwijzing">
    <w:name w:val="Subtle Reference"/>
    <w:basedOn w:val="Standaardalinea-lettertype"/>
    <w:uiPriority w:val="98"/>
    <w:semiHidden/>
    <w:rsid w:val="008736AE"/>
    <w:rPr>
      <w:smallCaps/>
      <w:color w:val="auto"/>
      <w:u w:val="single"/>
    </w:rPr>
  </w:style>
  <w:style w:type="character" w:styleId="Subtielebenadrukking">
    <w:name w:val="Subtle Emphasis"/>
    <w:basedOn w:val="Standaardalinea-lettertype"/>
    <w:uiPriority w:val="98"/>
    <w:semiHidden/>
    <w:rsid w:val="00FC3FA5"/>
    <w:rPr>
      <w:i/>
      <w:iCs/>
      <w:color w:val="auto"/>
    </w:rPr>
  </w:style>
  <w:style w:type="table" w:styleId="Lichtearcering-accent4">
    <w:name w:val="Light Shading Accent 4"/>
    <w:basedOn w:val="Standaardtabel"/>
    <w:uiPriority w:val="60"/>
    <w:semiHidden/>
    <w:rsid w:val="00E07762"/>
    <w:pPr>
      <w:spacing w:line="240" w:lineRule="auto"/>
    </w:pPr>
    <w:rPr>
      <w:color w:val="E5771E" w:themeColor="accent4" w:themeShade="BF"/>
    </w:rPr>
    <w:tblPr>
      <w:tblStyleRowBandSize w:val="1"/>
      <w:tblStyleColBandSize w:val="1"/>
      <w:tblBorders>
        <w:top w:val="single" w:sz="8" w:space="0" w:color="EEA76C" w:themeColor="accent4"/>
        <w:bottom w:val="single" w:sz="8" w:space="0" w:color="EEA76C" w:themeColor="accent4"/>
      </w:tblBorders>
    </w:tblPr>
    <w:tblStylePr w:type="firstRow">
      <w:pPr>
        <w:spacing w:before="0" w:after="0" w:line="240" w:lineRule="auto"/>
      </w:pPr>
      <w:rPr>
        <w:b/>
        <w:bCs/>
      </w:rPr>
      <w:tblPr/>
      <w:tcPr>
        <w:tcBorders>
          <w:top w:val="single" w:sz="8" w:space="0" w:color="EEA76C" w:themeColor="accent4"/>
          <w:left w:val="nil"/>
          <w:bottom w:val="single" w:sz="8" w:space="0" w:color="EEA76C" w:themeColor="accent4"/>
          <w:right w:val="nil"/>
          <w:insideH w:val="nil"/>
          <w:insideV w:val="nil"/>
        </w:tcBorders>
      </w:tcPr>
    </w:tblStylePr>
    <w:tblStylePr w:type="lastRow">
      <w:pPr>
        <w:spacing w:before="0" w:after="0" w:line="240" w:lineRule="auto"/>
      </w:pPr>
      <w:rPr>
        <w:b/>
        <w:bCs/>
      </w:rPr>
      <w:tblPr/>
      <w:tcPr>
        <w:tcBorders>
          <w:top w:val="single" w:sz="8" w:space="0" w:color="EEA76C" w:themeColor="accent4"/>
          <w:left w:val="nil"/>
          <w:bottom w:val="single" w:sz="8" w:space="0" w:color="EEA76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9DA" w:themeFill="accent4" w:themeFillTint="3F"/>
      </w:tcPr>
    </w:tblStylePr>
    <w:tblStylePr w:type="band1Horz">
      <w:tblPr/>
      <w:tcPr>
        <w:tcBorders>
          <w:left w:val="nil"/>
          <w:right w:val="nil"/>
          <w:insideH w:val="nil"/>
          <w:insideV w:val="nil"/>
        </w:tcBorders>
        <w:shd w:val="clear" w:color="auto" w:fill="FAE9DA" w:themeFill="accent4" w:themeFillTint="3F"/>
      </w:tcPr>
    </w:tblStylePr>
  </w:style>
  <w:style w:type="table" w:styleId="Lichtearcering-accent3">
    <w:name w:val="Light Shading Accent 3"/>
    <w:basedOn w:val="Standaardtabel"/>
    <w:uiPriority w:val="60"/>
    <w:semiHidden/>
    <w:rsid w:val="00E07762"/>
    <w:pPr>
      <w:spacing w:line="240" w:lineRule="auto"/>
    </w:pPr>
    <w:rPr>
      <w:color w:val="48638F" w:themeColor="accent3" w:themeShade="BF"/>
    </w:rPr>
    <w:tblPr>
      <w:tblStyleRowBandSize w:val="1"/>
      <w:tblStyleColBandSize w:val="1"/>
      <w:tblBorders>
        <w:top w:val="single" w:sz="8" w:space="0" w:color="6B88B5" w:themeColor="accent3"/>
        <w:bottom w:val="single" w:sz="8" w:space="0" w:color="6B88B5" w:themeColor="accent3"/>
      </w:tblBorders>
    </w:tblPr>
    <w:tblStylePr w:type="firstRow">
      <w:pPr>
        <w:spacing w:before="0" w:after="0" w:line="240" w:lineRule="auto"/>
      </w:pPr>
      <w:rPr>
        <w:b/>
        <w:bCs/>
      </w:rPr>
      <w:tblPr/>
      <w:tcPr>
        <w:tcBorders>
          <w:top w:val="single" w:sz="8" w:space="0" w:color="6B88B5" w:themeColor="accent3"/>
          <w:left w:val="nil"/>
          <w:bottom w:val="single" w:sz="8" w:space="0" w:color="6B88B5" w:themeColor="accent3"/>
          <w:right w:val="nil"/>
          <w:insideH w:val="nil"/>
          <w:insideV w:val="nil"/>
        </w:tcBorders>
      </w:tcPr>
    </w:tblStylePr>
    <w:tblStylePr w:type="lastRow">
      <w:pPr>
        <w:spacing w:before="0" w:after="0" w:line="240" w:lineRule="auto"/>
      </w:pPr>
      <w:rPr>
        <w:b/>
        <w:bCs/>
      </w:rPr>
      <w:tblPr/>
      <w:tcPr>
        <w:tcBorders>
          <w:top w:val="single" w:sz="8" w:space="0" w:color="6B88B5" w:themeColor="accent3"/>
          <w:left w:val="nil"/>
          <w:bottom w:val="single" w:sz="8" w:space="0" w:color="6B88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1EC" w:themeFill="accent3" w:themeFillTint="3F"/>
      </w:tcPr>
    </w:tblStylePr>
    <w:tblStylePr w:type="band1Horz">
      <w:tblPr/>
      <w:tcPr>
        <w:tcBorders>
          <w:left w:val="nil"/>
          <w:right w:val="nil"/>
          <w:insideH w:val="nil"/>
          <w:insideV w:val="nil"/>
        </w:tcBorders>
        <w:shd w:val="clear" w:color="auto" w:fill="DAE1EC" w:themeFill="accent3" w:themeFillTint="3F"/>
      </w:tcPr>
    </w:tblStylePr>
  </w:style>
  <w:style w:type="table" w:styleId="Lichtearcering-accent2">
    <w:name w:val="Light Shading Accent 2"/>
    <w:basedOn w:val="Standaardtabel"/>
    <w:uiPriority w:val="60"/>
    <w:semiHidden/>
    <w:rsid w:val="00E07762"/>
    <w:pPr>
      <w:spacing w:line="240" w:lineRule="auto"/>
    </w:pPr>
    <w:rPr>
      <w:color w:val="A95007" w:themeColor="accent2" w:themeShade="BF"/>
    </w:rPr>
    <w:tblPr>
      <w:tblStyleRowBandSize w:val="1"/>
      <w:tblStyleColBandSize w:val="1"/>
      <w:tblBorders>
        <w:top w:val="single" w:sz="8" w:space="0" w:color="E36C0A" w:themeColor="accent2"/>
        <w:bottom w:val="single" w:sz="8" w:space="0" w:color="E36C0A" w:themeColor="accent2"/>
      </w:tblBorders>
    </w:tblPr>
    <w:tblStylePr w:type="firstRow">
      <w:pPr>
        <w:spacing w:before="0" w:after="0" w:line="240" w:lineRule="auto"/>
      </w:pPr>
      <w:rPr>
        <w:b/>
        <w:bCs/>
      </w:rPr>
      <w:tblPr/>
      <w:tcPr>
        <w:tcBorders>
          <w:top w:val="single" w:sz="8" w:space="0" w:color="E36C0A" w:themeColor="accent2"/>
          <w:left w:val="nil"/>
          <w:bottom w:val="single" w:sz="8" w:space="0" w:color="E36C0A" w:themeColor="accent2"/>
          <w:right w:val="nil"/>
          <w:insideH w:val="nil"/>
          <w:insideV w:val="nil"/>
        </w:tcBorders>
      </w:tcPr>
    </w:tblStylePr>
    <w:tblStylePr w:type="lastRow">
      <w:pPr>
        <w:spacing w:before="0" w:after="0" w:line="240" w:lineRule="auto"/>
      </w:pPr>
      <w:rPr>
        <w:b/>
        <w:bCs/>
      </w:rPr>
      <w:tblPr/>
      <w:tcPr>
        <w:tcBorders>
          <w:top w:val="single" w:sz="8" w:space="0" w:color="E36C0A" w:themeColor="accent2"/>
          <w:left w:val="nil"/>
          <w:bottom w:val="single" w:sz="8" w:space="0" w:color="E36C0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ABE" w:themeFill="accent2" w:themeFillTint="3F"/>
      </w:tcPr>
    </w:tblStylePr>
    <w:tblStylePr w:type="band1Horz">
      <w:tblPr/>
      <w:tcPr>
        <w:tcBorders>
          <w:left w:val="nil"/>
          <w:right w:val="nil"/>
          <w:insideH w:val="nil"/>
          <w:insideV w:val="nil"/>
        </w:tcBorders>
        <w:shd w:val="clear" w:color="auto" w:fill="FCDABE" w:themeFill="accent2" w:themeFillTint="3F"/>
      </w:tcPr>
    </w:tblStylePr>
  </w:style>
  <w:style w:type="table" w:styleId="Lichtraster-accent6">
    <w:name w:val="Light Grid Accent 6"/>
    <w:basedOn w:val="Standaardtabel"/>
    <w:uiPriority w:val="62"/>
    <w:semiHidden/>
    <w:rsid w:val="00E07762"/>
    <w:pPr>
      <w:spacing w:line="240" w:lineRule="auto"/>
    </w:pPr>
    <w:tblPr>
      <w:tblStyleRowBandSize w:val="1"/>
      <w:tblStyleColBandSize w:val="1"/>
      <w:tblBorders>
        <w:top w:val="single" w:sz="8" w:space="0" w:color="F9E2CE" w:themeColor="accent6"/>
        <w:left w:val="single" w:sz="8" w:space="0" w:color="F9E2CE" w:themeColor="accent6"/>
        <w:bottom w:val="single" w:sz="8" w:space="0" w:color="F9E2CE" w:themeColor="accent6"/>
        <w:right w:val="single" w:sz="8" w:space="0" w:color="F9E2CE" w:themeColor="accent6"/>
        <w:insideH w:val="single" w:sz="8" w:space="0" w:color="F9E2CE" w:themeColor="accent6"/>
        <w:insideV w:val="single" w:sz="8" w:space="0" w:color="F9E2C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E2CE" w:themeColor="accent6"/>
          <w:left w:val="single" w:sz="8" w:space="0" w:color="F9E2CE" w:themeColor="accent6"/>
          <w:bottom w:val="single" w:sz="18" w:space="0" w:color="F9E2CE" w:themeColor="accent6"/>
          <w:right w:val="single" w:sz="8" w:space="0" w:color="F9E2CE" w:themeColor="accent6"/>
          <w:insideH w:val="nil"/>
          <w:insideV w:val="single" w:sz="8" w:space="0" w:color="F9E2C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E2CE" w:themeColor="accent6"/>
          <w:left w:val="single" w:sz="8" w:space="0" w:color="F9E2CE" w:themeColor="accent6"/>
          <w:bottom w:val="single" w:sz="8" w:space="0" w:color="F9E2CE" w:themeColor="accent6"/>
          <w:right w:val="single" w:sz="8" w:space="0" w:color="F9E2CE" w:themeColor="accent6"/>
          <w:insideH w:val="nil"/>
          <w:insideV w:val="single" w:sz="8" w:space="0" w:color="F9E2C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E2CE" w:themeColor="accent6"/>
          <w:left w:val="single" w:sz="8" w:space="0" w:color="F9E2CE" w:themeColor="accent6"/>
          <w:bottom w:val="single" w:sz="8" w:space="0" w:color="F9E2CE" w:themeColor="accent6"/>
          <w:right w:val="single" w:sz="8" w:space="0" w:color="F9E2CE" w:themeColor="accent6"/>
        </w:tcBorders>
      </w:tcPr>
    </w:tblStylePr>
    <w:tblStylePr w:type="band1Vert">
      <w:tblPr/>
      <w:tcPr>
        <w:tcBorders>
          <w:top w:val="single" w:sz="8" w:space="0" w:color="F9E2CE" w:themeColor="accent6"/>
          <w:left w:val="single" w:sz="8" w:space="0" w:color="F9E2CE" w:themeColor="accent6"/>
          <w:bottom w:val="single" w:sz="8" w:space="0" w:color="F9E2CE" w:themeColor="accent6"/>
          <w:right w:val="single" w:sz="8" w:space="0" w:color="F9E2CE" w:themeColor="accent6"/>
        </w:tcBorders>
        <w:shd w:val="clear" w:color="auto" w:fill="FDF7F2" w:themeFill="accent6" w:themeFillTint="3F"/>
      </w:tcPr>
    </w:tblStylePr>
    <w:tblStylePr w:type="band1Horz">
      <w:tblPr/>
      <w:tcPr>
        <w:tcBorders>
          <w:top w:val="single" w:sz="8" w:space="0" w:color="F9E2CE" w:themeColor="accent6"/>
          <w:left w:val="single" w:sz="8" w:space="0" w:color="F9E2CE" w:themeColor="accent6"/>
          <w:bottom w:val="single" w:sz="8" w:space="0" w:color="F9E2CE" w:themeColor="accent6"/>
          <w:right w:val="single" w:sz="8" w:space="0" w:color="F9E2CE" w:themeColor="accent6"/>
          <w:insideV w:val="single" w:sz="8" w:space="0" w:color="F9E2CE" w:themeColor="accent6"/>
        </w:tcBorders>
        <w:shd w:val="clear" w:color="auto" w:fill="FDF7F2" w:themeFill="accent6" w:themeFillTint="3F"/>
      </w:tcPr>
    </w:tblStylePr>
    <w:tblStylePr w:type="band2Horz">
      <w:tblPr/>
      <w:tcPr>
        <w:tcBorders>
          <w:top w:val="single" w:sz="8" w:space="0" w:color="F9E2CE" w:themeColor="accent6"/>
          <w:left w:val="single" w:sz="8" w:space="0" w:color="F9E2CE" w:themeColor="accent6"/>
          <w:bottom w:val="single" w:sz="8" w:space="0" w:color="F9E2CE" w:themeColor="accent6"/>
          <w:right w:val="single" w:sz="8" w:space="0" w:color="F9E2CE" w:themeColor="accent6"/>
          <w:insideV w:val="single" w:sz="8" w:space="0" w:color="F9E2CE" w:themeColor="accent6"/>
        </w:tcBorders>
      </w:tcPr>
    </w:tblStylePr>
  </w:style>
  <w:style w:type="table" w:styleId="Lichtraster-accent5">
    <w:name w:val="Light Grid Accent 5"/>
    <w:basedOn w:val="Standaardtabel"/>
    <w:uiPriority w:val="62"/>
    <w:semiHidden/>
    <w:rsid w:val="00E07762"/>
    <w:pPr>
      <w:spacing w:line="240" w:lineRule="auto"/>
    </w:pPr>
    <w:tblPr>
      <w:tblStyleRowBandSize w:val="1"/>
      <w:tblStyleColBandSize w:val="1"/>
      <w:tblBorders>
        <w:top w:val="single" w:sz="8" w:space="0" w:color="CED7E6" w:themeColor="accent5"/>
        <w:left w:val="single" w:sz="8" w:space="0" w:color="CED7E6" w:themeColor="accent5"/>
        <w:bottom w:val="single" w:sz="8" w:space="0" w:color="CED7E6" w:themeColor="accent5"/>
        <w:right w:val="single" w:sz="8" w:space="0" w:color="CED7E6" w:themeColor="accent5"/>
        <w:insideH w:val="single" w:sz="8" w:space="0" w:color="CED7E6" w:themeColor="accent5"/>
        <w:insideV w:val="single" w:sz="8" w:space="0" w:color="CED7E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ED7E6" w:themeColor="accent5"/>
          <w:left w:val="single" w:sz="8" w:space="0" w:color="CED7E6" w:themeColor="accent5"/>
          <w:bottom w:val="single" w:sz="18" w:space="0" w:color="CED7E6" w:themeColor="accent5"/>
          <w:right w:val="single" w:sz="8" w:space="0" w:color="CED7E6" w:themeColor="accent5"/>
          <w:insideH w:val="nil"/>
          <w:insideV w:val="single" w:sz="8" w:space="0" w:color="CED7E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ED7E6" w:themeColor="accent5"/>
          <w:left w:val="single" w:sz="8" w:space="0" w:color="CED7E6" w:themeColor="accent5"/>
          <w:bottom w:val="single" w:sz="8" w:space="0" w:color="CED7E6" w:themeColor="accent5"/>
          <w:right w:val="single" w:sz="8" w:space="0" w:color="CED7E6" w:themeColor="accent5"/>
          <w:insideH w:val="nil"/>
          <w:insideV w:val="single" w:sz="8" w:space="0" w:color="CED7E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ED7E6" w:themeColor="accent5"/>
          <w:left w:val="single" w:sz="8" w:space="0" w:color="CED7E6" w:themeColor="accent5"/>
          <w:bottom w:val="single" w:sz="8" w:space="0" w:color="CED7E6" w:themeColor="accent5"/>
          <w:right w:val="single" w:sz="8" w:space="0" w:color="CED7E6" w:themeColor="accent5"/>
        </w:tcBorders>
      </w:tcPr>
    </w:tblStylePr>
    <w:tblStylePr w:type="band1Vert">
      <w:tblPr/>
      <w:tcPr>
        <w:tcBorders>
          <w:top w:val="single" w:sz="8" w:space="0" w:color="CED7E6" w:themeColor="accent5"/>
          <w:left w:val="single" w:sz="8" w:space="0" w:color="CED7E6" w:themeColor="accent5"/>
          <w:bottom w:val="single" w:sz="8" w:space="0" w:color="CED7E6" w:themeColor="accent5"/>
          <w:right w:val="single" w:sz="8" w:space="0" w:color="CED7E6" w:themeColor="accent5"/>
        </w:tcBorders>
        <w:shd w:val="clear" w:color="auto" w:fill="F2F5F8" w:themeFill="accent5" w:themeFillTint="3F"/>
      </w:tcPr>
    </w:tblStylePr>
    <w:tblStylePr w:type="band1Horz">
      <w:tblPr/>
      <w:tcPr>
        <w:tcBorders>
          <w:top w:val="single" w:sz="8" w:space="0" w:color="CED7E6" w:themeColor="accent5"/>
          <w:left w:val="single" w:sz="8" w:space="0" w:color="CED7E6" w:themeColor="accent5"/>
          <w:bottom w:val="single" w:sz="8" w:space="0" w:color="CED7E6" w:themeColor="accent5"/>
          <w:right w:val="single" w:sz="8" w:space="0" w:color="CED7E6" w:themeColor="accent5"/>
          <w:insideV w:val="single" w:sz="8" w:space="0" w:color="CED7E6" w:themeColor="accent5"/>
        </w:tcBorders>
        <w:shd w:val="clear" w:color="auto" w:fill="F2F5F8" w:themeFill="accent5" w:themeFillTint="3F"/>
      </w:tcPr>
    </w:tblStylePr>
    <w:tblStylePr w:type="band2Horz">
      <w:tblPr/>
      <w:tcPr>
        <w:tcBorders>
          <w:top w:val="single" w:sz="8" w:space="0" w:color="CED7E6" w:themeColor="accent5"/>
          <w:left w:val="single" w:sz="8" w:space="0" w:color="CED7E6" w:themeColor="accent5"/>
          <w:bottom w:val="single" w:sz="8" w:space="0" w:color="CED7E6" w:themeColor="accent5"/>
          <w:right w:val="single" w:sz="8" w:space="0" w:color="CED7E6" w:themeColor="accent5"/>
          <w:insideV w:val="single" w:sz="8" w:space="0" w:color="CED7E6" w:themeColor="accent5"/>
        </w:tcBorders>
      </w:tcPr>
    </w:tblStylePr>
  </w:style>
  <w:style w:type="table" w:styleId="Lichtraster-accent4">
    <w:name w:val="Light Grid Accent 4"/>
    <w:basedOn w:val="Standaardtabel"/>
    <w:uiPriority w:val="62"/>
    <w:semiHidden/>
    <w:rsid w:val="00E07762"/>
    <w:pPr>
      <w:spacing w:line="240" w:lineRule="auto"/>
    </w:pPr>
    <w:tblPr>
      <w:tblStyleRowBandSize w:val="1"/>
      <w:tblStyleColBandSize w:val="1"/>
      <w:tblBorders>
        <w:top w:val="single" w:sz="8" w:space="0" w:color="EEA76C" w:themeColor="accent4"/>
        <w:left w:val="single" w:sz="8" w:space="0" w:color="EEA76C" w:themeColor="accent4"/>
        <w:bottom w:val="single" w:sz="8" w:space="0" w:color="EEA76C" w:themeColor="accent4"/>
        <w:right w:val="single" w:sz="8" w:space="0" w:color="EEA76C" w:themeColor="accent4"/>
        <w:insideH w:val="single" w:sz="8" w:space="0" w:color="EEA76C" w:themeColor="accent4"/>
        <w:insideV w:val="single" w:sz="8" w:space="0" w:color="EEA76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A76C" w:themeColor="accent4"/>
          <w:left w:val="single" w:sz="8" w:space="0" w:color="EEA76C" w:themeColor="accent4"/>
          <w:bottom w:val="single" w:sz="18" w:space="0" w:color="EEA76C" w:themeColor="accent4"/>
          <w:right w:val="single" w:sz="8" w:space="0" w:color="EEA76C" w:themeColor="accent4"/>
          <w:insideH w:val="nil"/>
          <w:insideV w:val="single" w:sz="8" w:space="0" w:color="EEA76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A76C" w:themeColor="accent4"/>
          <w:left w:val="single" w:sz="8" w:space="0" w:color="EEA76C" w:themeColor="accent4"/>
          <w:bottom w:val="single" w:sz="8" w:space="0" w:color="EEA76C" w:themeColor="accent4"/>
          <w:right w:val="single" w:sz="8" w:space="0" w:color="EEA76C" w:themeColor="accent4"/>
          <w:insideH w:val="nil"/>
          <w:insideV w:val="single" w:sz="8" w:space="0" w:color="EEA76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A76C" w:themeColor="accent4"/>
          <w:left w:val="single" w:sz="8" w:space="0" w:color="EEA76C" w:themeColor="accent4"/>
          <w:bottom w:val="single" w:sz="8" w:space="0" w:color="EEA76C" w:themeColor="accent4"/>
          <w:right w:val="single" w:sz="8" w:space="0" w:color="EEA76C" w:themeColor="accent4"/>
        </w:tcBorders>
      </w:tcPr>
    </w:tblStylePr>
    <w:tblStylePr w:type="band1Vert">
      <w:tblPr/>
      <w:tcPr>
        <w:tcBorders>
          <w:top w:val="single" w:sz="8" w:space="0" w:color="EEA76C" w:themeColor="accent4"/>
          <w:left w:val="single" w:sz="8" w:space="0" w:color="EEA76C" w:themeColor="accent4"/>
          <w:bottom w:val="single" w:sz="8" w:space="0" w:color="EEA76C" w:themeColor="accent4"/>
          <w:right w:val="single" w:sz="8" w:space="0" w:color="EEA76C" w:themeColor="accent4"/>
        </w:tcBorders>
        <w:shd w:val="clear" w:color="auto" w:fill="FAE9DA" w:themeFill="accent4" w:themeFillTint="3F"/>
      </w:tcPr>
    </w:tblStylePr>
    <w:tblStylePr w:type="band1Horz">
      <w:tblPr/>
      <w:tcPr>
        <w:tcBorders>
          <w:top w:val="single" w:sz="8" w:space="0" w:color="EEA76C" w:themeColor="accent4"/>
          <w:left w:val="single" w:sz="8" w:space="0" w:color="EEA76C" w:themeColor="accent4"/>
          <w:bottom w:val="single" w:sz="8" w:space="0" w:color="EEA76C" w:themeColor="accent4"/>
          <w:right w:val="single" w:sz="8" w:space="0" w:color="EEA76C" w:themeColor="accent4"/>
          <w:insideV w:val="single" w:sz="8" w:space="0" w:color="EEA76C" w:themeColor="accent4"/>
        </w:tcBorders>
        <w:shd w:val="clear" w:color="auto" w:fill="FAE9DA" w:themeFill="accent4" w:themeFillTint="3F"/>
      </w:tcPr>
    </w:tblStylePr>
    <w:tblStylePr w:type="band2Horz">
      <w:tblPr/>
      <w:tcPr>
        <w:tcBorders>
          <w:top w:val="single" w:sz="8" w:space="0" w:color="EEA76C" w:themeColor="accent4"/>
          <w:left w:val="single" w:sz="8" w:space="0" w:color="EEA76C" w:themeColor="accent4"/>
          <w:bottom w:val="single" w:sz="8" w:space="0" w:color="EEA76C" w:themeColor="accent4"/>
          <w:right w:val="single" w:sz="8" w:space="0" w:color="EEA76C" w:themeColor="accent4"/>
          <w:insideV w:val="single" w:sz="8" w:space="0" w:color="EEA76C" w:themeColor="accent4"/>
        </w:tcBorders>
      </w:tcPr>
    </w:tblStylePr>
  </w:style>
  <w:style w:type="table" w:styleId="Lichtraster-accent3">
    <w:name w:val="Light Grid Accent 3"/>
    <w:basedOn w:val="Standaardtabel"/>
    <w:uiPriority w:val="62"/>
    <w:semiHidden/>
    <w:rsid w:val="00E07762"/>
    <w:pPr>
      <w:spacing w:line="240" w:lineRule="auto"/>
    </w:pPr>
    <w:tblPr>
      <w:tblStyleRowBandSize w:val="1"/>
      <w:tblStyleColBandSize w:val="1"/>
      <w:tblBorders>
        <w:top w:val="single" w:sz="8" w:space="0" w:color="6B88B5" w:themeColor="accent3"/>
        <w:left w:val="single" w:sz="8" w:space="0" w:color="6B88B5" w:themeColor="accent3"/>
        <w:bottom w:val="single" w:sz="8" w:space="0" w:color="6B88B5" w:themeColor="accent3"/>
        <w:right w:val="single" w:sz="8" w:space="0" w:color="6B88B5" w:themeColor="accent3"/>
        <w:insideH w:val="single" w:sz="8" w:space="0" w:color="6B88B5" w:themeColor="accent3"/>
        <w:insideV w:val="single" w:sz="8" w:space="0" w:color="6B88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B88B5" w:themeColor="accent3"/>
          <w:left w:val="single" w:sz="8" w:space="0" w:color="6B88B5" w:themeColor="accent3"/>
          <w:bottom w:val="single" w:sz="18" w:space="0" w:color="6B88B5" w:themeColor="accent3"/>
          <w:right w:val="single" w:sz="8" w:space="0" w:color="6B88B5" w:themeColor="accent3"/>
          <w:insideH w:val="nil"/>
          <w:insideV w:val="single" w:sz="8" w:space="0" w:color="6B88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B88B5" w:themeColor="accent3"/>
          <w:left w:val="single" w:sz="8" w:space="0" w:color="6B88B5" w:themeColor="accent3"/>
          <w:bottom w:val="single" w:sz="8" w:space="0" w:color="6B88B5" w:themeColor="accent3"/>
          <w:right w:val="single" w:sz="8" w:space="0" w:color="6B88B5" w:themeColor="accent3"/>
          <w:insideH w:val="nil"/>
          <w:insideV w:val="single" w:sz="8" w:space="0" w:color="6B88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B88B5" w:themeColor="accent3"/>
          <w:left w:val="single" w:sz="8" w:space="0" w:color="6B88B5" w:themeColor="accent3"/>
          <w:bottom w:val="single" w:sz="8" w:space="0" w:color="6B88B5" w:themeColor="accent3"/>
          <w:right w:val="single" w:sz="8" w:space="0" w:color="6B88B5" w:themeColor="accent3"/>
        </w:tcBorders>
      </w:tcPr>
    </w:tblStylePr>
    <w:tblStylePr w:type="band1Vert">
      <w:tblPr/>
      <w:tcPr>
        <w:tcBorders>
          <w:top w:val="single" w:sz="8" w:space="0" w:color="6B88B5" w:themeColor="accent3"/>
          <w:left w:val="single" w:sz="8" w:space="0" w:color="6B88B5" w:themeColor="accent3"/>
          <w:bottom w:val="single" w:sz="8" w:space="0" w:color="6B88B5" w:themeColor="accent3"/>
          <w:right w:val="single" w:sz="8" w:space="0" w:color="6B88B5" w:themeColor="accent3"/>
        </w:tcBorders>
        <w:shd w:val="clear" w:color="auto" w:fill="DAE1EC" w:themeFill="accent3" w:themeFillTint="3F"/>
      </w:tcPr>
    </w:tblStylePr>
    <w:tblStylePr w:type="band1Horz">
      <w:tblPr/>
      <w:tcPr>
        <w:tcBorders>
          <w:top w:val="single" w:sz="8" w:space="0" w:color="6B88B5" w:themeColor="accent3"/>
          <w:left w:val="single" w:sz="8" w:space="0" w:color="6B88B5" w:themeColor="accent3"/>
          <w:bottom w:val="single" w:sz="8" w:space="0" w:color="6B88B5" w:themeColor="accent3"/>
          <w:right w:val="single" w:sz="8" w:space="0" w:color="6B88B5" w:themeColor="accent3"/>
          <w:insideV w:val="single" w:sz="8" w:space="0" w:color="6B88B5" w:themeColor="accent3"/>
        </w:tcBorders>
        <w:shd w:val="clear" w:color="auto" w:fill="DAE1EC" w:themeFill="accent3" w:themeFillTint="3F"/>
      </w:tcPr>
    </w:tblStylePr>
    <w:tblStylePr w:type="band2Horz">
      <w:tblPr/>
      <w:tcPr>
        <w:tcBorders>
          <w:top w:val="single" w:sz="8" w:space="0" w:color="6B88B5" w:themeColor="accent3"/>
          <w:left w:val="single" w:sz="8" w:space="0" w:color="6B88B5" w:themeColor="accent3"/>
          <w:bottom w:val="single" w:sz="8" w:space="0" w:color="6B88B5" w:themeColor="accent3"/>
          <w:right w:val="single" w:sz="8" w:space="0" w:color="6B88B5" w:themeColor="accent3"/>
          <w:insideV w:val="single" w:sz="8" w:space="0" w:color="6B88B5" w:themeColor="accent3"/>
        </w:tcBorders>
      </w:tcPr>
    </w:tblStylePr>
  </w:style>
  <w:style w:type="table" w:styleId="Lichtraster-accent2">
    <w:name w:val="Light Grid Accent 2"/>
    <w:basedOn w:val="Standaardtabel"/>
    <w:uiPriority w:val="62"/>
    <w:semiHidden/>
    <w:rsid w:val="00E07762"/>
    <w:pPr>
      <w:spacing w:line="240" w:lineRule="auto"/>
    </w:pPr>
    <w:tblPr>
      <w:tblStyleRowBandSize w:val="1"/>
      <w:tblStyleColBandSize w:val="1"/>
      <w:tblBorders>
        <w:top w:val="single" w:sz="8" w:space="0" w:color="E36C0A" w:themeColor="accent2"/>
        <w:left w:val="single" w:sz="8" w:space="0" w:color="E36C0A" w:themeColor="accent2"/>
        <w:bottom w:val="single" w:sz="8" w:space="0" w:color="E36C0A" w:themeColor="accent2"/>
        <w:right w:val="single" w:sz="8" w:space="0" w:color="E36C0A" w:themeColor="accent2"/>
        <w:insideH w:val="single" w:sz="8" w:space="0" w:color="E36C0A" w:themeColor="accent2"/>
        <w:insideV w:val="single" w:sz="8" w:space="0" w:color="E36C0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36C0A" w:themeColor="accent2"/>
          <w:left w:val="single" w:sz="8" w:space="0" w:color="E36C0A" w:themeColor="accent2"/>
          <w:bottom w:val="single" w:sz="18" w:space="0" w:color="E36C0A" w:themeColor="accent2"/>
          <w:right w:val="single" w:sz="8" w:space="0" w:color="E36C0A" w:themeColor="accent2"/>
          <w:insideH w:val="nil"/>
          <w:insideV w:val="single" w:sz="8" w:space="0" w:color="E36C0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36C0A" w:themeColor="accent2"/>
          <w:left w:val="single" w:sz="8" w:space="0" w:color="E36C0A" w:themeColor="accent2"/>
          <w:bottom w:val="single" w:sz="8" w:space="0" w:color="E36C0A" w:themeColor="accent2"/>
          <w:right w:val="single" w:sz="8" w:space="0" w:color="E36C0A" w:themeColor="accent2"/>
          <w:insideH w:val="nil"/>
          <w:insideV w:val="single" w:sz="8" w:space="0" w:color="E36C0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36C0A" w:themeColor="accent2"/>
          <w:left w:val="single" w:sz="8" w:space="0" w:color="E36C0A" w:themeColor="accent2"/>
          <w:bottom w:val="single" w:sz="8" w:space="0" w:color="E36C0A" w:themeColor="accent2"/>
          <w:right w:val="single" w:sz="8" w:space="0" w:color="E36C0A" w:themeColor="accent2"/>
        </w:tcBorders>
      </w:tcPr>
    </w:tblStylePr>
    <w:tblStylePr w:type="band1Vert">
      <w:tblPr/>
      <w:tcPr>
        <w:tcBorders>
          <w:top w:val="single" w:sz="8" w:space="0" w:color="E36C0A" w:themeColor="accent2"/>
          <w:left w:val="single" w:sz="8" w:space="0" w:color="E36C0A" w:themeColor="accent2"/>
          <w:bottom w:val="single" w:sz="8" w:space="0" w:color="E36C0A" w:themeColor="accent2"/>
          <w:right w:val="single" w:sz="8" w:space="0" w:color="E36C0A" w:themeColor="accent2"/>
        </w:tcBorders>
        <w:shd w:val="clear" w:color="auto" w:fill="FCDABE" w:themeFill="accent2" w:themeFillTint="3F"/>
      </w:tcPr>
    </w:tblStylePr>
    <w:tblStylePr w:type="band1Horz">
      <w:tblPr/>
      <w:tcPr>
        <w:tcBorders>
          <w:top w:val="single" w:sz="8" w:space="0" w:color="E36C0A" w:themeColor="accent2"/>
          <w:left w:val="single" w:sz="8" w:space="0" w:color="E36C0A" w:themeColor="accent2"/>
          <w:bottom w:val="single" w:sz="8" w:space="0" w:color="E36C0A" w:themeColor="accent2"/>
          <w:right w:val="single" w:sz="8" w:space="0" w:color="E36C0A" w:themeColor="accent2"/>
          <w:insideV w:val="single" w:sz="8" w:space="0" w:color="E36C0A" w:themeColor="accent2"/>
        </w:tcBorders>
        <w:shd w:val="clear" w:color="auto" w:fill="FCDABE" w:themeFill="accent2" w:themeFillTint="3F"/>
      </w:tcPr>
    </w:tblStylePr>
    <w:tblStylePr w:type="band2Horz">
      <w:tblPr/>
      <w:tcPr>
        <w:tcBorders>
          <w:top w:val="single" w:sz="8" w:space="0" w:color="E36C0A" w:themeColor="accent2"/>
          <w:left w:val="single" w:sz="8" w:space="0" w:color="E36C0A" w:themeColor="accent2"/>
          <w:bottom w:val="single" w:sz="8" w:space="0" w:color="E36C0A" w:themeColor="accent2"/>
          <w:right w:val="single" w:sz="8" w:space="0" w:color="E36C0A" w:themeColor="accent2"/>
          <w:insideV w:val="single" w:sz="8" w:space="0" w:color="E36C0A" w:themeColor="accent2"/>
        </w:tcBorders>
      </w:tcPr>
    </w:tblStylePr>
  </w:style>
  <w:style w:type="table" w:styleId="Kleurrijkelijst-accent6">
    <w:name w:val="Colorful List Accent 6"/>
    <w:basedOn w:val="Standaardtabel"/>
    <w:uiPriority w:val="72"/>
    <w:semiHidden/>
    <w:rsid w:val="00E07762"/>
    <w:pPr>
      <w:spacing w:line="240" w:lineRule="auto"/>
    </w:pPr>
    <w:rPr>
      <w:color w:val="4A4A49" w:themeColor="text1"/>
    </w:rPr>
    <w:tblPr>
      <w:tblStyleRowBandSize w:val="1"/>
      <w:tblStyleColBandSize w:val="1"/>
    </w:tblPr>
    <w:tcPr>
      <w:shd w:val="clear" w:color="auto" w:fill="FEFBF9" w:themeFill="accent6" w:themeFillTint="19"/>
    </w:tcPr>
    <w:tblStylePr w:type="firstRow">
      <w:rPr>
        <w:b/>
        <w:bCs/>
        <w:color w:val="FFFFFF" w:themeColor="background1"/>
      </w:rPr>
      <w:tblPr/>
      <w:tcPr>
        <w:tcBorders>
          <w:bottom w:val="single" w:sz="12" w:space="0" w:color="FFFFFF" w:themeColor="background1"/>
        </w:tcBorders>
        <w:shd w:val="clear" w:color="auto" w:fill="94A7C8" w:themeFill="accent5" w:themeFillShade="CC"/>
      </w:tcPr>
    </w:tblStylePr>
    <w:tblStylePr w:type="lastRow">
      <w:rPr>
        <w:b/>
        <w:bCs/>
        <w:color w:val="94A7C8" w:themeColor="accent5"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F7F2" w:themeFill="accent6" w:themeFillTint="3F"/>
      </w:tcPr>
    </w:tblStylePr>
    <w:tblStylePr w:type="band1Horz">
      <w:tblPr/>
      <w:tcPr>
        <w:shd w:val="clear" w:color="auto" w:fill="FDF9F5" w:themeFill="accent6" w:themeFillTint="33"/>
      </w:tcPr>
    </w:tblStylePr>
  </w:style>
  <w:style w:type="table" w:styleId="Kleurrijkelijst-accent5">
    <w:name w:val="Colorful List Accent 5"/>
    <w:basedOn w:val="Standaardtabel"/>
    <w:uiPriority w:val="72"/>
    <w:semiHidden/>
    <w:rsid w:val="00E07762"/>
    <w:pPr>
      <w:spacing w:line="240" w:lineRule="auto"/>
    </w:pPr>
    <w:rPr>
      <w:color w:val="4A4A49" w:themeColor="text1"/>
    </w:rPr>
    <w:tblPr>
      <w:tblStyleRowBandSize w:val="1"/>
      <w:tblStyleColBandSize w:val="1"/>
    </w:tblPr>
    <w:tcPr>
      <w:shd w:val="clear" w:color="auto" w:fill="FAFAFC" w:themeFill="accent5" w:themeFillTint="19"/>
    </w:tcPr>
    <w:tblStylePr w:type="firstRow">
      <w:rPr>
        <w:b/>
        <w:bCs/>
        <w:color w:val="FFFFFF" w:themeColor="background1"/>
      </w:rPr>
      <w:tblPr/>
      <w:tcPr>
        <w:tcBorders>
          <w:bottom w:val="single" w:sz="12" w:space="0" w:color="FFFFFF" w:themeColor="background1"/>
        </w:tcBorders>
        <w:shd w:val="clear" w:color="auto" w:fill="EFB17C" w:themeFill="accent6" w:themeFillShade="CC"/>
      </w:tcPr>
    </w:tblStylePr>
    <w:tblStylePr w:type="lastRow">
      <w:rPr>
        <w:b/>
        <w:bCs/>
        <w:color w:val="EFB17C" w:themeColor="accent6"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F5F8" w:themeFill="accent5" w:themeFillTint="3F"/>
      </w:tcPr>
    </w:tblStylePr>
    <w:tblStylePr w:type="band1Horz">
      <w:tblPr/>
      <w:tcPr>
        <w:shd w:val="clear" w:color="auto" w:fill="F5F6FA" w:themeFill="accent5" w:themeFillTint="33"/>
      </w:tcPr>
    </w:tblStylePr>
  </w:style>
  <w:style w:type="table" w:styleId="Kleurrijkelijst-accent4">
    <w:name w:val="Colorful List Accent 4"/>
    <w:basedOn w:val="Standaardtabel"/>
    <w:uiPriority w:val="72"/>
    <w:semiHidden/>
    <w:rsid w:val="00E07762"/>
    <w:pPr>
      <w:spacing w:line="240" w:lineRule="auto"/>
    </w:pPr>
    <w:rPr>
      <w:color w:val="4A4A49" w:themeColor="text1"/>
    </w:rPr>
    <w:tblPr>
      <w:tblStyleRowBandSize w:val="1"/>
      <w:tblStyleColBandSize w:val="1"/>
    </w:tblPr>
    <w:tcPr>
      <w:shd w:val="clear" w:color="auto" w:fill="FDF6F0" w:themeFill="accent4" w:themeFillTint="19"/>
    </w:tcPr>
    <w:tblStylePr w:type="firstRow">
      <w:rPr>
        <w:b/>
        <w:bCs/>
        <w:color w:val="FFFFFF" w:themeColor="background1"/>
      </w:rPr>
      <w:tblPr/>
      <w:tcPr>
        <w:tcBorders>
          <w:bottom w:val="single" w:sz="12" w:space="0" w:color="FFFFFF" w:themeColor="background1"/>
        </w:tcBorders>
        <w:shd w:val="clear" w:color="auto" w:fill="4C6A99" w:themeFill="accent3" w:themeFillShade="CC"/>
      </w:tcPr>
    </w:tblStylePr>
    <w:tblStylePr w:type="lastRow">
      <w:rPr>
        <w:b/>
        <w:bCs/>
        <w:color w:val="4C6A99" w:themeColor="accent3"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E9DA" w:themeFill="accent4" w:themeFillTint="3F"/>
      </w:tcPr>
    </w:tblStylePr>
    <w:tblStylePr w:type="band1Horz">
      <w:tblPr/>
      <w:tcPr>
        <w:shd w:val="clear" w:color="auto" w:fill="FBEDE1" w:themeFill="accent4" w:themeFillTint="33"/>
      </w:tcPr>
    </w:tblStylePr>
  </w:style>
  <w:style w:type="table" w:styleId="Kleurrijkelijst-accent3">
    <w:name w:val="Colorful List Accent 3"/>
    <w:basedOn w:val="Standaardtabel"/>
    <w:uiPriority w:val="72"/>
    <w:semiHidden/>
    <w:rsid w:val="00E07762"/>
    <w:pPr>
      <w:spacing w:line="240" w:lineRule="auto"/>
    </w:pPr>
    <w:rPr>
      <w:color w:val="4A4A49" w:themeColor="text1"/>
    </w:rPr>
    <w:tblPr>
      <w:tblStyleRowBandSize w:val="1"/>
      <w:tblStyleColBandSize w:val="1"/>
    </w:tblPr>
    <w:tcPr>
      <w:shd w:val="clear" w:color="auto" w:fill="F0F3F7" w:themeFill="accent3" w:themeFillTint="19"/>
    </w:tcPr>
    <w:tblStylePr w:type="firstRow">
      <w:rPr>
        <w:b/>
        <w:bCs/>
        <w:color w:val="FFFFFF" w:themeColor="background1"/>
      </w:rPr>
      <w:tblPr/>
      <w:tcPr>
        <w:tcBorders>
          <w:bottom w:val="single" w:sz="12" w:space="0" w:color="FFFFFF" w:themeColor="background1"/>
        </w:tcBorders>
        <w:shd w:val="clear" w:color="auto" w:fill="E6812D" w:themeFill="accent4" w:themeFillShade="CC"/>
      </w:tcPr>
    </w:tblStylePr>
    <w:tblStylePr w:type="lastRow">
      <w:rPr>
        <w:b/>
        <w:bCs/>
        <w:color w:val="E6812D" w:themeColor="accent4"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E1EC" w:themeFill="accent3" w:themeFillTint="3F"/>
      </w:tcPr>
    </w:tblStylePr>
    <w:tblStylePr w:type="band1Horz">
      <w:tblPr/>
      <w:tcPr>
        <w:shd w:val="clear" w:color="auto" w:fill="E1E6F0" w:themeFill="accent3" w:themeFillTint="33"/>
      </w:tcPr>
    </w:tblStylePr>
  </w:style>
  <w:style w:type="table" w:styleId="Kleurrijkelijst-accent2">
    <w:name w:val="Colorful List Accent 2"/>
    <w:basedOn w:val="Standaardtabel"/>
    <w:uiPriority w:val="72"/>
    <w:semiHidden/>
    <w:rsid w:val="00E07762"/>
    <w:pPr>
      <w:spacing w:line="240" w:lineRule="auto"/>
    </w:pPr>
    <w:rPr>
      <w:color w:val="4A4A49" w:themeColor="text1"/>
    </w:rPr>
    <w:tblPr>
      <w:tblStyleRowBandSize w:val="1"/>
      <w:tblStyleColBandSize w:val="1"/>
    </w:tblPr>
    <w:tcPr>
      <w:shd w:val="clear" w:color="auto" w:fill="FEF0E5" w:themeFill="accent2" w:themeFillTint="19"/>
    </w:tcPr>
    <w:tblStylePr w:type="firstRow">
      <w:rPr>
        <w:b/>
        <w:bCs/>
        <w:color w:val="FFFFFF" w:themeColor="background1"/>
      </w:rPr>
      <w:tblPr/>
      <w:tcPr>
        <w:tcBorders>
          <w:bottom w:val="single" w:sz="12" w:space="0" w:color="FFFFFF" w:themeColor="background1"/>
        </w:tcBorders>
        <w:shd w:val="clear" w:color="auto" w:fill="B55608" w:themeFill="accent2" w:themeFillShade="CC"/>
      </w:tcPr>
    </w:tblStylePr>
    <w:tblStylePr w:type="lastRow">
      <w:rPr>
        <w:b/>
        <w:bCs/>
        <w:color w:val="B55608" w:themeColor="accent2"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ABE" w:themeFill="accent2" w:themeFillTint="3F"/>
      </w:tcPr>
    </w:tblStylePr>
    <w:tblStylePr w:type="band1Horz">
      <w:tblPr/>
      <w:tcPr>
        <w:shd w:val="clear" w:color="auto" w:fill="FCE1CA" w:themeFill="accent2" w:themeFillTint="33"/>
      </w:tcPr>
    </w:tblStylePr>
  </w:style>
  <w:style w:type="table" w:styleId="Kleurrijkelijst-accent1">
    <w:name w:val="Colorful List Accent 1"/>
    <w:basedOn w:val="Standaardtabel"/>
    <w:uiPriority w:val="72"/>
    <w:semiHidden/>
    <w:rsid w:val="00E07762"/>
    <w:pPr>
      <w:spacing w:line="240" w:lineRule="auto"/>
    </w:pPr>
    <w:rPr>
      <w:color w:val="4A4A49" w:themeColor="text1"/>
    </w:rPr>
    <w:tblPr>
      <w:tblStyleRowBandSize w:val="1"/>
      <w:tblStyleColBandSize w:val="1"/>
    </w:tblPr>
    <w:tcPr>
      <w:shd w:val="clear" w:color="auto" w:fill="DCE9FD" w:themeFill="accent1" w:themeFillTint="19"/>
    </w:tcPr>
    <w:tblStylePr w:type="firstRow">
      <w:rPr>
        <w:b/>
        <w:bCs/>
        <w:color w:val="FFFFFF" w:themeColor="background1"/>
      </w:rPr>
      <w:tblPr/>
      <w:tcPr>
        <w:tcBorders>
          <w:bottom w:val="single" w:sz="12" w:space="0" w:color="FFFFFF" w:themeColor="background1"/>
        </w:tcBorders>
        <w:shd w:val="clear" w:color="auto" w:fill="B55608" w:themeFill="accent2" w:themeFillShade="CC"/>
      </w:tcPr>
    </w:tblStylePr>
    <w:tblStylePr w:type="lastRow">
      <w:rPr>
        <w:b/>
        <w:bCs/>
        <w:color w:val="B55608" w:themeColor="accent2"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8C8F9" w:themeFill="accent1" w:themeFillTint="3F"/>
      </w:tcPr>
    </w:tblStylePr>
    <w:tblStylePr w:type="band1Horz">
      <w:tblPr/>
      <w:tcPr>
        <w:shd w:val="clear" w:color="auto" w:fill="B9D2FA" w:themeFill="accent1" w:themeFillTint="33"/>
      </w:tcPr>
    </w:tblStylePr>
  </w:style>
  <w:style w:type="table" w:styleId="Kleurrijkearcering-accent6">
    <w:name w:val="Colorful Shading Accent 6"/>
    <w:basedOn w:val="Standaardtabel"/>
    <w:uiPriority w:val="71"/>
    <w:semiHidden/>
    <w:rsid w:val="00E07762"/>
    <w:pPr>
      <w:spacing w:line="240" w:lineRule="auto"/>
    </w:pPr>
    <w:rPr>
      <w:color w:val="4A4A49" w:themeColor="text1"/>
    </w:rPr>
    <w:tblPr>
      <w:tblStyleRowBandSize w:val="1"/>
      <w:tblStyleColBandSize w:val="1"/>
      <w:tblBorders>
        <w:top w:val="single" w:sz="24" w:space="0" w:color="CED7E6" w:themeColor="accent5"/>
        <w:left w:val="single" w:sz="4" w:space="0" w:color="F9E2CE" w:themeColor="accent6"/>
        <w:bottom w:val="single" w:sz="4" w:space="0" w:color="F9E2CE" w:themeColor="accent6"/>
        <w:right w:val="single" w:sz="4" w:space="0" w:color="F9E2CE" w:themeColor="accent6"/>
        <w:insideH w:val="single" w:sz="4" w:space="0" w:color="FFFFFF" w:themeColor="background1"/>
        <w:insideV w:val="single" w:sz="4" w:space="0" w:color="FFFFFF" w:themeColor="background1"/>
      </w:tblBorders>
    </w:tblPr>
    <w:tcPr>
      <w:shd w:val="clear" w:color="auto" w:fill="FEFBF9" w:themeFill="accent6" w:themeFillTint="19"/>
    </w:tcPr>
    <w:tblStylePr w:type="firstRow">
      <w:rPr>
        <w:b/>
        <w:bCs/>
      </w:rPr>
      <w:tblPr/>
      <w:tcPr>
        <w:tcBorders>
          <w:top w:val="nil"/>
          <w:left w:val="nil"/>
          <w:bottom w:val="single" w:sz="24" w:space="0" w:color="CED7E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E5812B" w:themeFill="accent6" w:themeFillShade="99"/>
      </w:tcPr>
    </w:tblStylePr>
    <w:tblStylePr w:type="firstCol">
      <w:rPr>
        <w:color w:val="FFFFFF" w:themeColor="background1"/>
      </w:rPr>
      <w:tblPr/>
      <w:tcPr>
        <w:tcBorders>
          <w:top w:val="nil"/>
          <w:left w:val="nil"/>
          <w:bottom w:val="nil"/>
          <w:right w:val="nil"/>
          <w:insideH w:val="single" w:sz="4" w:space="0" w:color="E5812B" w:themeColor="accent6" w:themeShade="99"/>
          <w:insideV w:val="nil"/>
        </w:tcBorders>
        <w:shd w:val="clear" w:color="auto" w:fill="E5812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E5812B" w:themeFill="accent6" w:themeFillShade="99"/>
      </w:tcPr>
    </w:tblStylePr>
    <w:tblStylePr w:type="band1Vert">
      <w:tblPr/>
      <w:tcPr>
        <w:shd w:val="clear" w:color="auto" w:fill="FCF3EB" w:themeFill="accent6" w:themeFillTint="66"/>
      </w:tcPr>
    </w:tblStylePr>
    <w:tblStylePr w:type="band1Horz">
      <w:tblPr/>
      <w:tcPr>
        <w:shd w:val="clear" w:color="auto" w:fill="FCF0E6" w:themeFill="accent6" w:themeFillTint="7F"/>
      </w:tcPr>
    </w:tblStylePr>
    <w:tblStylePr w:type="neCell">
      <w:rPr>
        <w:color w:val="4A4A49" w:themeColor="text1"/>
      </w:rPr>
    </w:tblStylePr>
    <w:tblStylePr w:type="nwCell">
      <w:rPr>
        <w:color w:val="4A4A49" w:themeColor="text1"/>
      </w:rPr>
    </w:tblStylePr>
  </w:style>
  <w:style w:type="table" w:styleId="Kleurrijkearcering-accent5">
    <w:name w:val="Colorful Shading Accent 5"/>
    <w:basedOn w:val="Standaardtabel"/>
    <w:uiPriority w:val="71"/>
    <w:semiHidden/>
    <w:rsid w:val="00E07762"/>
    <w:pPr>
      <w:spacing w:line="240" w:lineRule="auto"/>
    </w:pPr>
    <w:rPr>
      <w:color w:val="4A4A49" w:themeColor="text1"/>
    </w:rPr>
    <w:tblPr>
      <w:tblStyleRowBandSize w:val="1"/>
      <w:tblStyleColBandSize w:val="1"/>
      <w:tblBorders>
        <w:top w:val="single" w:sz="24" w:space="0" w:color="F9E2CE" w:themeColor="accent6"/>
        <w:left w:val="single" w:sz="4" w:space="0" w:color="CED7E6" w:themeColor="accent5"/>
        <w:bottom w:val="single" w:sz="4" w:space="0" w:color="CED7E6" w:themeColor="accent5"/>
        <w:right w:val="single" w:sz="4" w:space="0" w:color="CED7E6" w:themeColor="accent5"/>
        <w:insideH w:val="single" w:sz="4" w:space="0" w:color="FFFFFF" w:themeColor="background1"/>
        <w:insideV w:val="single" w:sz="4" w:space="0" w:color="FFFFFF" w:themeColor="background1"/>
      </w:tblBorders>
    </w:tblPr>
    <w:tcPr>
      <w:shd w:val="clear" w:color="auto" w:fill="FAFAFC" w:themeFill="accent5" w:themeFillTint="19"/>
    </w:tcPr>
    <w:tblStylePr w:type="firstRow">
      <w:rPr>
        <w:b/>
        <w:bCs/>
      </w:rPr>
      <w:tblPr/>
      <w:tcPr>
        <w:tcBorders>
          <w:top w:val="nil"/>
          <w:left w:val="nil"/>
          <w:bottom w:val="single" w:sz="24" w:space="0" w:color="F9E2C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78AB" w:themeFill="accent5" w:themeFillShade="99"/>
      </w:tcPr>
    </w:tblStylePr>
    <w:tblStylePr w:type="firstCol">
      <w:rPr>
        <w:color w:val="FFFFFF" w:themeColor="background1"/>
      </w:rPr>
      <w:tblPr/>
      <w:tcPr>
        <w:tcBorders>
          <w:top w:val="nil"/>
          <w:left w:val="nil"/>
          <w:bottom w:val="nil"/>
          <w:right w:val="nil"/>
          <w:insideH w:val="single" w:sz="4" w:space="0" w:color="5A78AB" w:themeColor="accent5" w:themeShade="99"/>
          <w:insideV w:val="nil"/>
        </w:tcBorders>
        <w:shd w:val="clear" w:color="auto" w:fill="5A78AB"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A78AB" w:themeFill="accent5" w:themeFillShade="99"/>
      </w:tcPr>
    </w:tblStylePr>
    <w:tblStylePr w:type="band1Vert">
      <w:tblPr/>
      <w:tcPr>
        <w:shd w:val="clear" w:color="auto" w:fill="EBEEF5" w:themeFill="accent5" w:themeFillTint="66"/>
      </w:tcPr>
    </w:tblStylePr>
    <w:tblStylePr w:type="band1Horz">
      <w:tblPr/>
      <w:tcPr>
        <w:shd w:val="clear" w:color="auto" w:fill="E6EAF2" w:themeFill="accent5" w:themeFillTint="7F"/>
      </w:tcPr>
    </w:tblStylePr>
    <w:tblStylePr w:type="neCell">
      <w:rPr>
        <w:color w:val="4A4A49" w:themeColor="text1"/>
      </w:rPr>
    </w:tblStylePr>
    <w:tblStylePr w:type="nwCell">
      <w:rPr>
        <w:color w:val="4A4A49" w:themeColor="text1"/>
      </w:rPr>
    </w:tblStylePr>
  </w:style>
  <w:style w:type="table" w:styleId="Kleurrijkearcering-accent4">
    <w:name w:val="Colorful Shading Accent 4"/>
    <w:basedOn w:val="Standaardtabel"/>
    <w:uiPriority w:val="71"/>
    <w:semiHidden/>
    <w:rsid w:val="00E07762"/>
    <w:pPr>
      <w:spacing w:line="240" w:lineRule="auto"/>
    </w:pPr>
    <w:rPr>
      <w:color w:val="4A4A49" w:themeColor="text1"/>
    </w:rPr>
    <w:tblPr>
      <w:tblStyleRowBandSize w:val="1"/>
      <w:tblStyleColBandSize w:val="1"/>
      <w:tblBorders>
        <w:top w:val="single" w:sz="24" w:space="0" w:color="6B88B5" w:themeColor="accent3"/>
        <w:left w:val="single" w:sz="4" w:space="0" w:color="EEA76C" w:themeColor="accent4"/>
        <w:bottom w:val="single" w:sz="4" w:space="0" w:color="EEA76C" w:themeColor="accent4"/>
        <w:right w:val="single" w:sz="4" w:space="0" w:color="EEA76C" w:themeColor="accent4"/>
        <w:insideH w:val="single" w:sz="4" w:space="0" w:color="FFFFFF" w:themeColor="background1"/>
        <w:insideV w:val="single" w:sz="4" w:space="0" w:color="FFFFFF" w:themeColor="background1"/>
      </w:tblBorders>
    </w:tblPr>
    <w:tcPr>
      <w:shd w:val="clear" w:color="auto" w:fill="FDF6F0" w:themeFill="accent4" w:themeFillTint="19"/>
    </w:tcPr>
    <w:tblStylePr w:type="firstRow">
      <w:rPr>
        <w:b/>
        <w:bCs/>
      </w:rPr>
      <w:tblPr/>
      <w:tcPr>
        <w:tcBorders>
          <w:top w:val="nil"/>
          <w:left w:val="nil"/>
          <w:bottom w:val="single" w:sz="24" w:space="0" w:color="6B88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95F15" w:themeFill="accent4" w:themeFillShade="99"/>
      </w:tcPr>
    </w:tblStylePr>
    <w:tblStylePr w:type="firstCol">
      <w:rPr>
        <w:color w:val="FFFFFF" w:themeColor="background1"/>
      </w:rPr>
      <w:tblPr/>
      <w:tcPr>
        <w:tcBorders>
          <w:top w:val="nil"/>
          <w:left w:val="nil"/>
          <w:bottom w:val="nil"/>
          <w:right w:val="nil"/>
          <w:insideH w:val="single" w:sz="4" w:space="0" w:color="B95F15" w:themeColor="accent4" w:themeShade="99"/>
          <w:insideV w:val="nil"/>
        </w:tcBorders>
        <w:shd w:val="clear" w:color="auto" w:fill="B95F1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B95F15" w:themeFill="accent4" w:themeFillShade="99"/>
      </w:tcPr>
    </w:tblStylePr>
    <w:tblStylePr w:type="band1Vert">
      <w:tblPr/>
      <w:tcPr>
        <w:shd w:val="clear" w:color="auto" w:fill="F8DBC4" w:themeFill="accent4" w:themeFillTint="66"/>
      </w:tcPr>
    </w:tblStylePr>
    <w:tblStylePr w:type="band1Horz">
      <w:tblPr/>
      <w:tcPr>
        <w:shd w:val="clear" w:color="auto" w:fill="F6D2B5" w:themeFill="accent4" w:themeFillTint="7F"/>
      </w:tcPr>
    </w:tblStylePr>
    <w:tblStylePr w:type="neCell">
      <w:rPr>
        <w:color w:val="4A4A49" w:themeColor="text1"/>
      </w:rPr>
    </w:tblStylePr>
    <w:tblStylePr w:type="nwCell">
      <w:rPr>
        <w:color w:val="4A4A49" w:themeColor="text1"/>
      </w:rPr>
    </w:tblStylePr>
  </w:style>
  <w:style w:type="table" w:styleId="Kleurrijkearcering-accent3">
    <w:name w:val="Colorful Shading Accent 3"/>
    <w:basedOn w:val="Standaardtabel"/>
    <w:uiPriority w:val="71"/>
    <w:semiHidden/>
    <w:rsid w:val="00E07762"/>
    <w:pPr>
      <w:spacing w:line="240" w:lineRule="auto"/>
    </w:pPr>
    <w:rPr>
      <w:color w:val="4A4A49" w:themeColor="text1"/>
    </w:rPr>
    <w:tblPr>
      <w:tblStyleRowBandSize w:val="1"/>
      <w:tblStyleColBandSize w:val="1"/>
      <w:tblBorders>
        <w:top w:val="single" w:sz="24" w:space="0" w:color="EEA76C" w:themeColor="accent4"/>
        <w:left w:val="single" w:sz="4" w:space="0" w:color="6B88B5" w:themeColor="accent3"/>
        <w:bottom w:val="single" w:sz="4" w:space="0" w:color="6B88B5" w:themeColor="accent3"/>
        <w:right w:val="single" w:sz="4" w:space="0" w:color="6B88B5" w:themeColor="accent3"/>
        <w:insideH w:val="single" w:sz="4" w:space="0" w:color="FFFFFF" w:themeColor="background1"/>
        <w:insideV w:val="single" w:sz="4" w:space="0" w:color="FFFFFF" w:themeColor="background1"/>
      </w:tblBorders>
    </w:tblPr>
    <w:tcPr>
      <w:shd w:val="clear" w:color="auto" w:fill="F0F3F7" w:themeFill="accent3" w:themeFillTint="19"/>
    </w:tcPr>
    <w:tblStylePr w:type="firstRow">
      <w:rPr>
        <w:b/>
        <w:bCs/>
      </w:rPr>
      <w:tblPr/>
      <w:tcPr>
        <w:tcBorders>
          <w:top w:val="nil"/>
          <w:left w:val="nil"/>
          <w:bottom w:val="single" w:sz="24" w:space="0" w:color="EEA76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4F73" w:themeFill="accent3" w:themeFillShade="99"/>
      </w:tcPr>
    </w:tblStylePr>
    <w:tblStylePr w:type="firstCol">
      <w:rPr>
        <w:color w:val="FFFFFF" w:themeColor="background1"/>
      </w:rPr>
      <w:tblPr/>
      <w:tcPr>
        <w:tcBorders>
          <w:top w:val="nil"/>
          <w:left w:val="nil"/>
          <w:bottom w:val="nil"/>
          <w:right w:val="nil"/>
          <w:insideH w:val="single" w:sz="4" w:space="0" w:color="394F73" w:themeColor="accent3" w:themeShade="99"/>
          <w:insideV w:val="nil"/>
        </w:tcBorders>
        <w:shd w:val="clear" w:color="auto" w:fill="394F7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94F73" w:themeFill="accent3" w:themeFillShade="99"/>
      </w:tcPr>
    </w:tblStylePr>
    <w:tblStylePr w:type="band1Vert">
      <w:tblPr/>
      <w:tcPr>
        <w:shd w:val="clear" w:color="auto" w:fill="C3CFE1" w:themeFill="accent3" w:themeFillTint="66"/>
      </w:tcPr>
    </w:tblStylePr>
    <w:tblStylePr w:type="band1Horz">
      <w:tblPr/>
      <w:tcPr>
        <w:shd w:val="clear" w:color="auto" w:fill="B5C3DA" w:themeFill="accent3" w:themeFillTint="7F"/>
      </w:tcPr>
    </w:tblStylePr>
  </w:style>
  <w:style w:type="table" w:styleId="Kleurrijkearcering-accent2">
    <w:name w:val="Colorful Shading Accent 2"/>
    <w:basedOn w:val="Standaardtabel"/>
    <w:uiPriority w:val="71"/>
    <w:semiHidden/>
    <w:rsid w:val="00E07762"/>
    <w:pPr>
      <w:spacing w:line="240" w:lineRule="auto"/>
    </w:pPr>
    <w:rPr>
      <w:color w:val="4A4A49" w:themeColor="text1"/>
    </w:rPr>
    <w:tblPr>
      <w:tblStyleRowBandSize w:val="1"/>
      <w:tblStyleColBandSize w:val="1"/>
      <w:tblBorders>
        <w:top w:val="single" w:sz="24" w:space="0" w:color="E36C0A" w:themeColor="accent2"/>
        <w:left w:val="single" w:sz="4" w:space="0" w:color="E36C0A" w:themeColor="accent2"/>
        <w:bottom w:val="single" w:sz="4" w:space="0" w:color="E36C0A" w:themeColor="accent2"/>
        <w:right w:val="single" w:sz="4" w:space="0" w:color="E36C0A" w:themeColor="accent2"/>
        <w:insideH w:val="single" w:sz="4" w:space="0" w:color="FFFFFF" w:themeColor="background1"/>
        <w:insideV w:val="single" w:sz="4" w:space="0" w:color="FFFFFF" w:themeColor="background1"/>
      </w:tblBorders>
    </w:tblPr>
    <w:tcPr>
      <w:shd w:val="clear" w:color="auto" w:fill="FEF0E5" w:themeFill="accent2" w:themeFillTint="19"/>
    </w:tcPr>
    <w:tblStylePr w:type="firstRow">
      <w:rPr>
        <w:b/>
        <w:bCs/>
      </w:rPr>
      <w:tblPr/>
      <w:tcPr>
        <w:tcBorders>
          <w:top w:val="nil"/>
          <w:left w:val="nil"/>
          <w:bottom w:val="single" w:sz="24" w:space="0" w:color="E36C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4006" w:themeFill="accent2" w:themeFillShade="99"/>
      </w:tcPr>
    </w:tblStylePr>
    <w:tblStylePr w:type="firstCol">
      <w:rPr>
        <w:color w:val="FFFFFF" w:themeColor="background1"/>
      </w:rPr>
      <w:tblPr/>
      <w:tcPr>
        <w:tcBorders>
          <w:top w:val="nil"/>
          <w:left w:val="nil"/>
          <w:bottom w:val="nil"/>
          <w:right w:val="nil"/>
          <w:insideH w:val="single" w:sz="4" w:space="0" w:color="874006" w:themeColor="accent2" w:themeShade="99"/>
          <w:insideV w:val="nil"/>
        </w:tcBorders>
        <w:shd w:val="clear" w:color="auto" w:fill="874006"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74006" w:themeFill="accent2" w:themeFillShade="99"/>
      </w:tcPr>
    </w:tblStylePr>
    <w:tblStylePr w:type="band1Vert">
      <w:tblPr/>
      <w:tcPr>
        <w:shd w:val="clear" w:color="auto" w:fill="FAC396" w:themeFill="accent2" w:themeFillTint="66"/>
      </w:tcPr>
    </w:tblStylePr>
    <w:tblStylePr w:type="band1Horz">
      <w:tblPr/>
      <w:tcPr>
        <w:shd w:val="clear" w:color="auto" w:fill="F9B47C" w:themeFill="accent2" w:themeFillTint="7F"/>
      </w:tcPr>
    </w:tblStylePr>
    <w:tblStylePr w:type="neCell">
      <w:rPr>
        <w:color w:val="4A4A49" w:themeColor="text1"/>
      </w:rPr>
    </w:tblStylePr>
    <w:tblStylePr w:type="nwCell">
      <w:rPr>
        <w:color w:val="4A4A49" w:themeColor="text1"/>
      </w:rPr>
    </w:tblStylePr>
  </w:style>
  <w:style w:type="table" w:styleId="Kleurrijkearcering-accent1">
    <w:name w:val="Colorful Shading Accent 1"/>
    <w:basedOn w:val="Standaardtabel"/>
    <w:uiPriority w:val="71"/>
    <w:semiHidden/>
    <w:rsid w:val="00E07762"/>
    <w:pPr>
      <w:spacing w:line="240" w:lineRule="auto"/>
    </w:pPr>
    <w:rPr>
      <w:color w:val="4A4A49" w:themeColor="text1"/>
    </w:rPr>
    <w:tblPr>
      <w:tblStyleRowBandSize w:val="1"/>
      <w:tblStyleColBandSize w:val="1"/>
      <w:tblBorders>
        <w:top w:val="single" w:sz="24" w:space="0" w:color="E36C0A" w:themeColor="accent2"/>
        <w:left w:val="single" w:sz="4" w:space="0" w:color="083984" w:themeColor="accent1"/>
        <w:bottom w:val="single" w:sz="4" w:space="0" w:color="083984" w:themeColor="accent1"/>
        <w:right w:val="single" w:sz="4" w:space="0" w:color="083984" w:themeColor="accent1"/>
        <w:insideH w:val="single" w:sz="4" w:space="0" w:color="FFFFFF" w:themeColor="background1"/>
        <w:insideV w:val="single" w:sz="4" w:space="0" w:color="FFFFFF" w:themeColor="background1"/>
      </w:tblBorders>
    </w:tblPr>
    <w:tcPr>
      <w:shd w:val="clear" w:color="auto" w:fill="DCE9FD" w:themeFill="accent1" w:themeFillTint="19"/>
    </w:tcPr>
    <w:tblStylePr w:type="firstRow">
      <w:rPr>
        <w:b/>
        <w:bCs/>
      </w:rPr>
      <w:tblPr/>
      <w:tcPr>
        <w:tcBorders>
          <w:top w:val="nil"/>
          <w:left w:val="nil"/>
          <w:bottom w:val="single" w:sz="24" w:space="0" w:color="E36C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4214F" w:themeFill="accent1" w:themeFillShade="99"/>
      </w:tcPr>
    </w:tblStylePr>
    <w:tblStylePr w:type="firstCol">
      <w:rPr>
        <w:color w:val="FFFFFF" w:themeColor="background1"/>
      </w:rPr>
      <w:tblPr/>
      <w:tcPr>
        <w:tcBorders>
          <w:top w:val="nil"/>
          <w:left w:val="nil"/>
          <w:bottom w:val="nil"/>
          <w:right w:val="nil"/>
          <w:insideH w:val="single" w:sz="4" w:space="0" w:color="04214F" w:themeColor="accent1" w:themeShade="99"/>
          <w:insideV w:val="nil"/>
        </w:tcBorders>
        <w:shd w:val="clear" w:color="auto" w:fill="04214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4214F" w:themeFill="accent1" w:themeFillShade="99"/>
      </w:tcPr>
    </w:tblStylePr>
    <w:tblStylePr w:type="band1Vert">
      <w:tblPr/>
      <w:tcPr>
        <w:shd w:val="clear" w:color="auto" w:fill="73A6F6" w:themeFill="accent1" w:themeFillTint="66"/>
      </w:tcPr>
    </w:tblStylePr>
    <w:tblStylePr w:type="band1Horz">
      <w:tblPr/>
      <w:tcPr>
        <w:shd w:val="clear" w:color="auto" w:fill="5191F4" w:themeFill="accent1" w:themeFillTint="7F"/>
      </w:tcPr>
    </w:tblStylePr>
    <w:tblStylePr w:type="neCell">
      <w:rPr>
        <w:color w:val="4A4A49" w:themeColor="text1"/>
      </w:rPr>
    </w:tblStylePr>
    <w:tblStylePr w:type="nwCell">
      <w:rPr>
        <w:color w:val="4A4A49" w:themeColor="text1"/>
      </w:rPr>
    </w:tblStylePr>
  </w:style>
  <w:style w:type="table" w:styleId="Kleurrijkraster-accent6">
    <w:name w:val="Colorful Grid Accent 6"/>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FDF9F5" w:themeFill="accent6" w:themeFillTint="33"/>
    </w:tcPr>
    <w:tblStylePr w:type="firstRow">
      <w:rPr>
        <w:b/>
        <w:bCs/>
      </w:rPr>
      <w:tblPr/>
      <w:tcPr>
        <w:shd w:val="clear" w:color="auto" w:fill="FCF3EB" w:themeFill="accent6" w:themeFillTint="66"/>
      </w:tcPr>
    </w:tblStylePr>
    <w:tblStylePr w:type="lastRow">
      <w:rPr>
        <w:b/>
        <w:bCs/>
        <w:color w:val="4A4A49" w:themeColor="text1"/>
      </w:rPr>
      <w:tblPr/>
      <w:tcPr>
        <w:shd w:val="clear" w:color="auto" w:fill="FCF3EB" w:themeFill="accent6" w:themeFillTint="66"/>
      </w:tcPr>
    </w:tblStylePr>
    <w:tblStylePr w:type="firstCol">
      <w:rPr>
        <w:color w:val="FFFFFF" w:themeColor="background1"/>
      </w:rPr>
      <w:tblPr/>
      <w:tcPr>
        <w:shd w:val="clear" w:color="auto" w:fill="ECA568" w:themeFill="accent6" w:themeFillShade="BF"/>
      </w:tcPr>
    </w:tblStylePr>
    <w:tblStylePr w:type="lastCol">
      <w:rPr>
        <w:color w:val="FFFFFF" w:themeColor="background1"/>
      </w:rPr>
      <w:tblPr/>
      <w:tcPr>
        <w:shd w:val="clear" w:color="auto" w:fill="ECA568" w:themeFill="accent6" w:themeFillShade="BF"/>
      </w:tcPr>
    </w:tblStylePr>
    <w:tblStylePr w:type="band1Vert">
      <w:tblPr/>
      <w:tcPr>
        <w:shd w:val="clear" w:color="auto" w:fill="FCF0E6" w:themeFill="accent6" w:themeFillTint="7F"/>
      </w:tcPr>
    </w:tblStylePr>
    <w:tblStylePr w:type="band1Horz">
      <w:tblPr/>
      <w:tcPr>
        <w:shd w:val="clear" w:color="auto" w:fill="FCF0E6" w:themeFill="accent6" w:themeFillTint="7F"/>
      </w:tcPr>
    </w:tblStylePr>
  </w:style>
  <w:style w:type="table" w:styleId="Kleurrijkraster-accent5">
    <w:name w:val="Colorful Grid Accent 5"/>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F5F6FA" w:themeFill="accent5" w:themeFillTint="33"/>
    </w:tcPr>
    <w:tblStylePr w:type="firstRow">
      <w:rPr>
        <w:b/>
        <w:bCs/>
      </w:rPr>
      <w:tblPr/>
      <w:tcPr>
        <w:shd w:val="clear" w:color="auto" w:fill="EBEEF5" w:themeFill="accent5" w:themeFillTint="66"/>
      </w:tcPr>
    </w:tblStylePr>
    <w:tblStylePr w:type="lastRow">
      <w:rPr>
        <w:b/>
        <w:bCs/>
        <w:color w:val="4A4A49" w:themeColor="text1"/>
      </w:rPr>
      <w:tblPr/>
      <w:tcPr>
        <w:shd w:val="clear" w:color="auto" w:fill="EBEEF5" w:themeFill="accent5" w:themeFillTint="66"/>
      </w:tcPr>
    </w:tblStylePr>
    <w:tblStylePr w:type="firstCol">
      <w:rPr>
        <w:color w:val="FFFFFF" w:themeColor="background1"/>
      </w:rPr>
      <w:tblPr/>
      <w:tcPr>
        <w:shd w:val="clear" w:color="auto" w:fill="859BC1" w:themeFill="accent5" w:themeFillShade="BF"/>
      </w:tcPr>
    </w:tblStylePr>
    <w:tblStylePr w:type="lastCol">
      <w:rPr>
        <w:color w:val="FFFFFF" w:themeColor="background1"/>
      </w:rPr>
      <w:tblPr/>
      <w:tcPr>
        <w:shd w:val="clear" w:color="auto" w:fill="859BC1" w:themeFill="accent5" w:themeFillShade="BF"/>
      </w:tcPr>
    </w:tblStylePr>
    <w:tblStylePr w:type="band1Vert">
      <w:tblPr/>
      <w:tcPr>
        <w:shd w:val="clear" w:color="auto" w:fill="E6EAF2" w:themeFill="accent5" w:themeFillTint="7F"/>
      </w:tcPr>
    </w:tblStylePr>
    <w:tblStylePr w:type="band1Horz">
      <w:tblPr/>
      <w:tcPr>
        <w:shd w:val="clear" w:color="auto" w:fill="E6EAF2" w:themeFill="accent5" w:themeFillTint="7F"/>
      </w:tcPr>
    </w:tblStylePr>
  </w:style>
  <w:style w:type="table" w:styleId="Kleurrijkraster-accent4">
    <w:name w:val="Colorful Grid Accent 4"/>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FBEDE1" w:themeFill="accent4" w:themeFillTint="33"/>
    </w:tcPr>
    <w:tblStylePr w:type="firstRow">
      <w:rPr>
        <w:b/>
        <w:bCs/>
      </w:rPr>
      <w:tblPr/>
      <w:tcPr>
        <w:shd w:val="clear" w:color="auto" w:fill="F8DBC4" w:themeFill="accent4" w:themeFillTint="66"/>
      </w:tcPr>
    </w:tblStylePr>
    <w:tblStylePr w:type="lastRow">
      <w:rPr>
        <w:b/>
        <w:bCs/>
        <w:color w:val="4A4A49" w:themeColor="text1"/>
      </w:rPr>
      <w:tblPr/>
      <w:tcPr>
        <w:shd w:val="clear" w:color="auto" w:fill="F8DBC4" w:themeFill="accent4" w:themeFillTint="66"/>
      </w:tcPr>
    </w:tblStylePr>
    <w:tblStylePr w:type="firstCol">
      <w:rPr>
        <w:color w:val="FFFFFF" w:themeColor="background1"/>
      </w:rPr>
      <w:tblPr/>
      <w:tcPr>
        <w:shd w:val="clear" w:color="auto" w:fill="E5771E" w:themeFill="accent4" w:themeFillShade="BF"/>
      </w:tcPr>
    </w:tblStylePr>
    <w:tblStylePr w:type="lastCol">
      <w:rPr>
        <w:color w:val="FFFFFF" w:themeColor="background1"/>
      </w:rPr>
      <w:tblPr/>
      <w:tcPr>
        <w:shd w:val="clear" w:color="auto" w:fill="E5771E" w:themeFill="accent4" w:themeFillShade="BF"/>
      </w:tcPr>
    </w:tblStylePr>
    <w:tblStylePr w:type="band1Vert">
      <w:tblPr/>
      <w:tcPr>
        <w:shd w:val="clear" w:color="auto" w:fill="F6D2B5" w:themeFill="accent4" w:themeFillTint="7F"/>
      </w:tcPr>
    </w:tblStylePr>
    <w:tblStylePr w:type="band1Horz">
      <w:tblPr/>
      <w:tcPr>
        <w:shd w:val="clear" w:color="auto" w:fill="F6D2B5" w:themeFill="accent4" w:themeFillTint="7F"/>
      </w:tcPr>
    </w:tblStylePr>
  </w:style>
  <w:style w:type="table" w:styleId="Kleurrijkraster-accent3">
    <w:name w:val="Colorful Grid Accent 3"/>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E1E6F0" w:themeFill="accent3" w:themeFillTint="33"/>
    </w:tcPr>
    <w:tblStylePr w:type="firstRow">
      <w:rPr>
        <w:b/>
        <w:bCs/>
      </w:rPr>
      <w:tblPr/>
      <w:tcPr>
        <w:shd w:val="clear" w:color="auto" w:fill="C3CFE1" w:themeFill="accent3" w:themeFillTint="66"/>
      </w:tcPr>
    </w:tblStylePr>
    <w:tblStylePr w:type="lastRow">
      <w:rPr>
        <w:b/>
        <w:bCs/>
        <w:color w:val="4A4A49" w:themeColor="text1"/>
      </w:rPr>
      <w:tblPr/>
      <w:tcPr>
        <w:shd w:val="clear" w:color="auto" w:fill="C3CFE1" w:themeFill="accent3" w:themeFillTint="66"/>
      </w:tcPr>
    </w:tblStylePr>
    <w:tblStylePr w:type="firstCol">
      <w:rPr>
        <w:color w:val="FFFFFF" w:themeColor="background1"/>
      </w:rPr>
      <w:tblPr/>
      <w:tcPr>
        <w:shd w:val="clear" w:color="auto" w:fill="48638F" w:themeFill="accent3" w:themeFillShade="BF"/>
      </w:tcPr>
    </w:tblStylePr>
    <w:tblStylePr w:type="lastCol">
      <w:rPr>
        <w:color w:val="FFFFFF" w:themeColor="background1"/>
      </w:rPr>
      <w:tblPr/>
      <w:tcPr>
        <w:shd w:val="clear" w:color="auto" w:fill="48638F" w:themeFill="accent3" w:themeFillShade="BF"/>
      </w:tcPr>
    </w:tblStylePr>
    <w:tblStylePr w:type="band1Vert">
      <w:tblPr/>
      <w:tcPr>
        <w:shd w:val="clear" w:color="auto" w:fill="B5C3DA" w:themeFill="accent3" w:themeFillTint="7F"/>
      </w:tcPr>
    </w:tblStylePr>
    <w:tblStylePr w:type="band1Horz">
      <w:tblPr/>
      <w:tcPr>
        <w:shd w:val="clear" w:color="auto" w:fill="B5C3DA" w:themeFill="accent3" w:themeFillTint="7F"/>
      </w:tcPr>
    </w:tblStylePr>
  </w:style>
  <w:style w:type="table" w:styleId="Kleurrijkraster-accent2">
    <w:name w:val="Colorful Grid Accent 2"/>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FCE1CA" w:themeFill="accent2" w:themeFillTint="33"/>
    </w:tcPr>
    <w:tblStylePr w:type="firstRow">
      <w:rPr>
        <w:b/>
        <w:bCs/>
      </w:rPr>
      <w:tblPr/>
      <w:tcPr>
        <w:shd w:val="clear" w:color="auto" w:fill="FAC396" w:themeFill="accent2" w:themeFillTint="66"/>
      </w:tcPr>
    </w:tblStylePr>
    <w:tblStylePr w:type="lastRow">
      <w:rPr>
        <w:b/>
        <w:bCs/>
        <w:color w:val="4A4A49" w:themeColor="text1"/>
      </w:rPr>
      <w:tblPr/>
      <w:tcPr>
        <w:shd w:val="clear" w:color="auto" w:fill="FAC396" w:themeFill="accent2" w:themeFillTint="66"/>
      </w:tcPr>
    </w:tblStylePr>
    <w:tblStylePr w:type="firstCol">
      <w:rPr>
        <w:color w:val="FFFFFF" w:themeColor="background1"/>
      </w:rPr>
      <w:tblPr/>
      <w:tcPr>
        <w:shd w:val="clear" w:color="auto" w:fill="A95007" w:themeFill="accent2" w:themeFillShade="BF"/>
      </w:tcPr>
    </w:tblStylePr>
    <w:tblStylePr w:type="lastCol">
      <w:rPr>
        <w:color w:val="FFFFFF" w:themeColor="background1"/>
      </w:rPr>
      <w:tblPr/>
      <w:tcPr>
        <w:shd w:val="clear" w:color="auto" w:fill="A95007" w:themeFill="accent2" w:themeFillShade="BF"/>
      </w:tcPr>
    </w:tblStylePr>
    <w:tblStylePr w:type="band1Vert">
      <w:tblPr/>
      <w:tcPr>
        <w:shd w:val="clear" w:color="auto" w:fill="F9B47C" w:themeFill="accent2" w:themeFillTint="7F"/>
      </w:tcPr>
    </w:tblStylePr>
    <w:tblStylePr w:type="band1Horz">
      <w:tblPr/>
      <w:tcPr>
        <w:shd w:val="clear" w:color="auto" w:fill="F9B47C" w:themeFill="accent2" w:themeFillTint="7F"/>
      </w:tcPr>
    </w:tblStylePr>
  </w:style>
  <w:style w:type="table" w:styleId="Kleurrijkraster-accent1">
    <w:name w:val="Colorful Grid Accent 1"/>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B9D2FA" w:themeFill="accent1" w:themeFillTint="33"/>
    </w:tcPr>
    <w:tblStylePr w:type="firstRow">
      <w:rPr>
        <w:b/>
        <w:bCs/>
      </w:rPr>
      <w:tblPr/>
      <w:tcPr>
        <w:shd w:val="clear" w:color="auto" w:fill="73A6F6" w:themeFill="accent1" w:themeFillTint="66"/>
      </w:tcPr>
    </w:tblStylePr>
    <w:tblStylePr w:type="lastRow">
      <w:rPr>
        <w:b/>
        <w:bCs/>
        <w:color w:val="4A4A49" w:themeColor="text1"/>
      </w:rPr>
      <w:tblPr/>
      <w:tcPr>
        <w:shd w:val="clear" w:color="auto" w:fill="73A6F6" w:themeFill="accent1" w:themeFillTint="66"/>
      </w:tcPr>
    </w:tblStylePr>
    <w:tblStylePr w:type="firstCol">
      <w:rPr>
        <w:color w:val="FFFFFF" w:themeColor="background1"/>
      </w:rPr>
      <w:tblPr/>
      <w:tcPr>
        <w:shd w:val="clear" w:color="auto" w:fill="062A62" w:themeFill="accent1" w:themeFillShade="BF"/>
      </w:tcPr>
    </w:tblStylePr>
    <w:tblStylePr w:type="lastCol">
      <w:rPr>
        <w:color w:val="FFFFFF" w:themeColor="background1"/>
      </w:rPr>
      <w:tblPr/>
      <w:tcPr>
        <w:shd w:val="clear" w:color="auto" w:fill="062A62" w:themeFill="accent1" w:themeFillShade="BF"/>
      </w:tcPr>
    </w:tblStylePr>
    <w:tblStylePr w:type="band1Vert">
      <w:tblPr/>
      <w:tcPr>
        <w:shd w:val="clear" w:color="auto" w:fill="5191F4" w:themeFill="accent1" w:themeFillTint="7F"/>
      </w:tcPr>
    </w:tblStylePr>
    <w:tblStylePr w:type="band1Horz">
      <w:tblPr/>
      <w:tcPr>
        <w:shd w:val="clear" w:color="auto" w:fill="5191F4" w:themeFill="accent1" w:themeFillTint="7F"/>
      </w:tcPr>
    </w:tblStylePr>
  </w:style>
  <w:style w:type="table" w:styleId="Gemiddeldelijst2-accent6">
    <w:name w:val="Medium List 2 Accent 6"/>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F9E2CE" w:themeColor="accent6"/>
        <w:left w:val="single" w:sz="8" w:space="0" w:color="F9E2CE" w:themeColor="accent6"/>
        <w:bottom w:val="single" w:sz="8" w:space="0" w:color="F9E2CE" w:themeColor="accent6"/>
        <w:right w:val="single" w:sz="8" w:space="0" w:color="F9E2CE" w:themeColor="accent6"/>
      </w:tblBorders>
    </w:tblPr>
    <w:tblStylePr w:type="firstRow">
      <w:rPr>
        <w:sz w:val="24"/>
        <w:szCs w:val="24"/>
      </w:rPr>
      <w:tblPr/>
      <w:tcPr>
        <w:tcBorders>
          <w:top w:val="nil"/>
          <w:left w:val="nil"/>
          <w:bottom w:val="single" w:sz="24" w:space="0" w:color="F9E2CE" w:themeColor="accent6"/>
          <w:right w:val="nil"/>
          <w:insideH w:val="nil"/>
          <w:insideV w:val="nil"/>
        </w:tcBorders>
        <w:shd w:val="clear" w:color="auto" w:fill="FFFFFF" w:themeFill="background1"/>
      </w:tcPr>
    </w:tblStylePr>
    <w:tblStylePr w:type="lastRow">
      <w:tblPr/>
      <w:tcPr>
        <w:tcBorders>
          <w:top w:val="single" w:sz="8" w:space="0" w:color="F9E2C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9E2CE" w:themeColor="accent6"/>
          <w:insideH w:val="nil"/>
          <w:insideV w:val="nil"/>
        </w:tcBorders>
        <w:shd w:val="clear" w:color="auto" w:fill="FFFFFF" w:themeFill="background1"/>
      </w:tcPr>
    </w:tblStylePr>
    <w:tblStylePr w:type="lastCol">
      <w:tblPr/>
      <w:tcPr>
        <w:tcBorders>
          <w:top w:val="nil"/>
          <w:left w:val="single" w:sz="8" w:space="0" w:color="F9E2C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F7F2" w:themeFill="accent6" w:themeFillTint="3F"/>
      </w:tcPr>
    </w:tblStylePr>
    <w:tblStylePr w:type="band1Horz">
      <w:tblPr/>
      <w:tcPr>
        <w:tcBorders>
          <w:top w:val="nil"/>
          <w:bottom w:val="nil"/>
          <w:insideH w:val="nil"/>
          <w:insideV w:val="nil"/>
        </w:tcBorders>
        <w:shd w:val="clear" w:color="auto" w:fill="FDF7F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CED7E6" w:themeColor="accent5"/>
        <w:left w:val="single" w:sz="8" w:space="0" w:color="CED7E6" w:themeColor="accent5"/>
        <w:bottom w:val="single" w:sz="8" w:space="0" w:color="CED7E6" w:themeColor="accent5"/>
        <w:right w:val="single" w:sz="8" w:space="0" w:color="CED7E6" w:themeColor="accent5"/>
      </w:tblBorders>
    </w:tblPr>
    <w:tblStylePr w:type="firstRow">
      <w:rPr>
        <w:sz w:val="24"/>
        <w:szCs w:val="24"/>
      </w:rPr>
      <w:tblPr/>
      <w:tcPr>
        <w:tcBorders>
          <w:top w:val="nil"/>
          <w:left w:val="nil"/>
          <w:bottom w:val="single" w:sz="24" w:space="0" w:color="CED7E6" w:themeColor="accent5"/>
          <w:right w:val="nil"/>
          <w:insideH w:val="nil"/>
          <w:insideV w:val="nil"/>
        </w:tcBorders>
        <w:shd w:val="clear" w:color="auto" w:fill="FFFFFF" w:themeFill="background1"/>
      </w:tcPr>
    </w:tblStylePr>
    <w:tblStylePr w:type="lastRow">
      <w:tblPr/>
      <w:tcPr>
        <w:tcBorders>
          <w:top w:val="single" w:sz="8" w:space="0" w:color="CED7E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ED7E6" w:themeColor="accent5"/>
          <w:insideH w:val="nil"/>
          <w:insideV w:val="nil"/>
        </w:tcBorders>
        <w:shd w:val="clear" w:color="auto" w:fill="FFFFFF" w:themeFill="background1"/>
      </w:tcPr>
    </w:tblStylePr>
    <w:tblStylePr w:type="lastCol">
      <w:tblPr/>
      <w:tcPr>
        <w:tcBorders>
          <w:top w:val="nil"/>
          <w:left w:val="single" w:sz="8" w:space="0" w:color="CED7E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F5F8" w:themeFill="accent5" w:themeFillTint="3F"/>
      </w:tcPr>
    </w:tblStylePr>
    <w:tblStylePr w:type="band1Horz">
      <w:tblPr/>
      <w:tcPr>
        <w:tcBorders>
          <w:top w:val="nil"/>
          <w:bottom w:val="nil"/>
          <w:insideH w:val="nil"/>
          <w:insideV w:val="nil"/>
        </w:tcBorders>
        <w:shd w:val="clear" w:color="auto" w:fill="F2F5F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EEA76C" w:themeColor="accent4"/>
        <w:left w:val="single" w:sz="8" w:space="0" w:color="EEA76C" w:themeColor="accent4"/>
        <w:bottom w:val="single" w:sz="8" w:space="0" w:color="EEA76C" w:themeColor="accent4"/>
        <w:right w:val="single" w:sz="8" w:space="0" w:color="EEA76C" w:themeColor="accent4"/>
      </w:tblBorders>
    </w:tblPr>
    <w:tblStylePr w:type="firstRow">
      <w:rPr>
        <w:sz w:val="24"/>
        <w:szCs w:val="24"/>
      </w:rPr>
      <w:tblPr/>
      <w:tcPr>
        <w:tcBorders>
          <w:top w:val="nil"/>
          <w:left w:val="nil"/>
          <w:bottom w:val="single" w:sz="24" w:space="0" w:color="EEA76C" w:themeColor="accent4"/>
          <w:right w:val="nil"/>
          <w:insideH w:val="nil"/>
          <w:insideV w:val="nil"/>
        </w:tcBorders>
        <w:shd w:val="clear" w:color="auto" w:fill="FFFFFF" w:themeFill="background1"/>
      </w:tcPr>
    </w:tblStylePr>
    <w:tblStylePr w:type="lastRow">
      <w:tblPr/>
      <w:tcPr>
        <w:tcBorders>
          <w:top w:val="single" w:sz="8" w:space="0" w:color="EEA76C"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A76C" w:themeColor="accent4"/>
          <w:insideH w:val="nil"/>
          <w:insideV w:val="nil"/>
        </w:tcBorders>
        <w:shd w:val="clear" w:color="auto" w:fill="FFFFFF" w:themeFill="background1"/>
      </w:tcPr>
    </w:tblStylePr>
    <w:tblStylePr w:type="lastCol">
      <w:tblPr/>
      <w:tcPr>
        <w:tcBorders>
          <w:top w:val="nil"/>
          <w:left w:val="single" w:sz="8" w:space="0" w:color="EEA76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E9DA" w:themeFill="accent4" w:themeFillTint="3F"/>
      </w:tcPr>
    </w:tblStylePr>
    <w:tblStylePr w:type="band1Horz">
      <w:tblPr/>
      <w:tcPr>
        <w:tcBorders>
          <w:top w:val="nil"/>
          <w:bottom w:val="nil"/>
          <w:insideH w:val="nil"/>
          <w:insideV w:val="nil"/>
        </w:tcBorders>
        <w:shd w:val="clear" w:color="auto" w:fill="FAE9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6B88B5" w:themeColor="accent3"/>
        <w:left w:val="single" w:sz="8" w:space="0" w:color="6B88B5" w:themeColor="accent3"/>
        <w:bottom w:val="single" w:sz="8" w:space="0" w:color="6B88B5" w:themeColor="accent3"/>
        <w:right w:val="single" w:sz="8" w:space="0" w:color="6B88B5" w:themeColor="accent3"/>
      </w:tblBorders>
    </w:tblPr>
    <w:tblStylePr w:type="firstRow">
      <w:rPr>
        <w:sz w:val="24"/>
        <w:szCs w:val="24"/>
      </w:rPr>
      <w:tblPr/>
      <w:tcPr>
        <w:tcBorders>
          <w:top w:val="nil"/>
          <w:left w:val="nil"/>
          <w:bottom w:val="single" w:sz="24" w:space="0" w:color="6B88B5" w:themeColor="accent3"/>
          <w:right w:val="nil"/>
          <w:insideH w:val="nil"/>
          <w:insideV w:val="nil"/>
        </w:tcBorders>
        <w:shd w:val="clear" w:color="auto" w:fill="FFFFFF" w:themeFill="background1"/>
      </w:tcPr>
    </w:tblStylePr>
    <w:tblStylePr w:type="lastRow">
      <w:tblPr/>
      <w:tcPr>
        <w:tcBorders>
          <w:top w:val="single" w:sz="8" w:space="0" w:color="6B88B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B88B5" w:themeColor="accent3"/>
          <w:insideH w:val="nil"/>
          <w:insideV w:val="nil"/>
        </w:tcBorders>
        <w:shd w:val="clear" w:color="auto" w:fill="FFFFFF" w:themeFill="background1"/>
      </w:tcPr>
    </w:tblStylePr>
    <w:tblStylePr w:type="lastCol">
      <w:tblPr/>
      <w:tcPr>
        <w:tcBorders>
          <w:top w:val="nil"/>
          <w:left w:val="single" w:sz="8" w:space="0" w:color="6B88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E1EC" w:themeFill="accent3" w:themeFillTint="3F"/>
      </w:tcPr>
    </w:tblStylePr>
    <w:tblStylePr w:type="band1Horz">
      <w:tblPr/>
      <w:tcPr>
        <w:tcBorders>
          <w:top w:val="nil"/>
          <w:bottom w:val="nil"/>
          <w:insideH w:val="nil"/>
          <w:insideV w:val="nil"/>
        </w:tcBorders>
        <w:shd w:val="clear" w:color="auto" w:fill="DAE1E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E36C0A" w:themeColor="accent2"/>
        <w:left w:val="single" w:sz="8" w:space="0" w:color="E36C0A" w:themeColor="accent2"/>
        <w:bottom w:val="single" w:sz="8" w:space="0" w:color="E36C0A" w:themeColor="accent2"/>
        <w:right w:val="single" w:sz="8" w:space="0" w:color="E36C0A" w:themeColor="accent2"/>
      </w:tblBorders>
    </w:tblPr>
    <w:tblStylePr w:type="firstRow">
      <w:rPr>
        <w:sz w:val="24"/>
        <w:szCs w:val="24"/>
      </w:rPr>
      <w:tblPr/>
      <w:tcPr>
        <w:tcBorders>
          <w:top w:val="nil"/>
          <w:left w:val="nil"/>
          <w:bottom w:val="single" w:sz="24" w:space="0" w:color="E36C0A" w:themeColor="accent2"/>
          <w:right w:val="nil"/>
          <w:insideH w:val="nil"/>
          <w:insideV w:val="nil"/>
        </w:tcBorders>
        <w:shd w:val="clear" w:color="auto" w:fill="FFFFFF" w:themeFill="background1"/>
      </w:tcPr>
    </w:tblStylePr>
    <w:tblStylePr w:type="lastRow">
      <w:tblPr/>
      <w:tcPr>
        <w:tcBorders>
          <w:top w:val="single" w:sz="8" w:space="0" w:color="E36C0A"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36C0A" w:themeColor="accent2"/>
          <w:insideH w:val="nil"/>
          <w:insideV w:val="nil"/>
        </w:tcBorders>
        <w:shd w:val="clear" w:color="auto" w:fill="FFFFFF" w:themeFill="background1"/>
      </w:tcPr>
    </w:tblStylePr>
    <w:tblStylePr w:type="lastCol">
      <w:tblPr/>
      <w:tcPr>
        <w:tcBorders>
          <w:top w:val="nil"/>
          <w:left w:val="single" w:sz="8" w:space="0" w:color="E36C0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ABE" w:themeFill="accent2" w:themeFillTint="3F"/>
      </w:tcPr>
    </w:tblStylePr>
    <w:tblStylePr w:type="band1Horz">
      <w:tblPr/>
      <w:tcPr>
        <w:tcBorders>
          <w:top w:val="nil"/>
          <w:bottom w:val="nil"/>
          <w:insideH w:val="nil"/>
          <w:insideV w:val="nil"/>
        </w:tcBorders>
        <w:shd w:val="clear" w:color="auto" w:fill="FCDAB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083984" w:themeColor="accent1"/>
        <w:left w:val="single" w:sz="8" w:space="0" w:color="083984" w:themeColor="accent1"/>
        <w:bottom w:val="single" w:sz="8" w:space="0" w:color="083984" w:themeColor="accent1"/>
        <w:right w:val="single" w:sz="8" w:space="0" w:color="083984" w:themeColor="accent1"/>
      </w:tblBorders>
    </w:tblPr>
    <w:tblStylePr w:type="firstRow">
      <w:rPr>
        <w:sz w:val="24"/>
        <w:szCs w:val="24"/>
      </w:rPr>
      <w:tblPr/>
      <w:tcPr>
        <w:tcBorders>
          <w:top w:val="nil"/>
          <w:left w:val="nil"/>
          <w:bottom w:val="single" w:sz="24" w:space="0" w:color="083984" w:themeColor="accent1"/>
          <w:right w:val="nil"/>
          <w:insideH w:val="nil"/>
          <w:insideV w:val="nil"/>
        </w:tcBorders>
        <w:shd w:val="clear" w:color="auto" w:fill="FFFFFF" w:themeFill="background1"/>
      </w:tcPr>
    </w:tblStylePr>
    <w:tblStylePr w:type="lastRow">
      <w:tblPr/>
      <w:tcPr>
        <w:tcBorders>
          <w:top w:val="single" w:sz="8" w:space="0" w:color="08398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83984" w:themeColor="accent1"/>
          <w:insideH w:val="nil"/>
          <w:insideV w:val="nil"/>
        </w:tcBorders>
        <w:shd w:val="clear" w:color="auto" w:fill="FFFFFF" w:themeFill="background1"/>
      </w:tcPr>
    </w:tblStylePr>
    <w:tblStylePr w:type="lastCol">
      <w:tblPr/>
      <w:tcPr>
        <w:tcBorders>
          <w:top w:val="nil"/>
          <w:left w:val="single" w:sz="8" w:space="0" w:color="08398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8C8F9" w:themeFill="accent1" w:themeFillTint="3F"/>
      </w:tcPr>
    </w:tblStylePr>
    <w:tblStylePr w:type="band1Horz">
      <w:tblPr/>
      <w:tcPr>
        <w:tcBorders>
          <w:top w:val="nil"/>
          <w:bottom w:val="nil"/>
          <w:insideH w:val="nil"/>
          <w:insideV w:val="nil"/>
        </w:tcBorders>
        <w:shd w:val="clear" w:color="auto" w:fill="A8C8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1-accent6">
    <w:name w:val="Medium List 1 Accent 6"/>
    <w:basedOn w:val="Standaardtabel"/>
    <w:uiPriority w:val="65"/>
    <w:semiHidden/>
    <w:rsid w:val="00E07762"/>
    <w:pPr>
      <w:spacing w:line="240" w:lineRule="auto"/>
    </w:pPr>
    <w:rPr>
      <w:color w:val="4A4A49" w:themeColor="text1"/>
    </w:rPr>
    <w:tblPr>
      <w:tblStyleRowBandSize w:val="1"/>
      <w:tblStyleColBandSize w:val="1"/>
      <w:tblBorders>
        <w:top w:val="single" w:sz="8" w:space="0" w:color="F9E2CE" w:themeColor="accent6"/>
        <w:bottom w:val="single" w:sz="8" w:space="0" w:color="F9E2CE" w:themeColor="accent6"/>
      </w:tblBorders>
    </w:tblPr>
    <w:tblStylePr w:type="firstRow">
      <w:rPr>
        <w:rFonts w:asciiTheme="majorHAnsi" w:eastAsiaTheme="majorEastAsia" w:hAnsiTheme="majorHAnsi" w:cstheme="majorBidi"/>
      </w:rPr>
      <w:tblPr/>
      <w:tcPr>
        <w:tcBorders>
          <w:top w:val="nil"/>
          <w:bottom w:val="single" w:sz="8" w:space="0" w:color="F9E2CE" w:themeColor="accent6"/>
        </w:tcBorders>
      </w:tcPr>
    </w:tblStylePr>
    <w:tblStylePr w:type="lastRow">
      <w:rPr>
        <w:b/>
        <w:bCs/>
        <w:color w:val="000000" w:themeColor="text2"/>
      </w:rPr>
      <w:tblPr/>
      <w:tcPr>
        <w:tcBorders>
          <w:top w:val="single" w:sz="8" w:space="0" w:color="F9E2CE" w:themeColor="accent6"/>
          <w:bottom w:val="single" w:sz="8" w:space="0" w:color="F9E2CE" w:themeColor="accent6"/>
        </w:tcBorders>
      </w:tcPr>
    </w:tblStylePr>
    <w:tblStylePr w:type="firstCol">
      <w:rPr>
        <w:b/>
        <w:bCs/>
      </w:rPr>
    </w:tblStylePr>
    <w:tblStylePr w:type="lastCol">
      <w:rPr>
        <w:b/>
        <w:bCs/>
      </w:rPr>
      <w:tblPr/>
      <w:tcPr>
        <w:tcBorders>
          <w:top w:val="single" w:sz="8" w:space="0" w:color="F9E2CE" w:themeColor="accent6"/>
          <w:bottom w:val="single" w:sz="8" w:space="0" w:color="F9E2CE" w:themeColor="accent6"/>
        </w:tcBorders>
      </w:tcPr>
    </w:tblStylePr>
    <w:tblStylePr w:type="band1Vert">
      <w:tblPr/>
      <w:tcPr>
        <w:shd w:val="clear" w:color="auto" w:fill="FDF7F2" w:themeFill="accent6" w:themeFillTint="3F"/>
      </w:tcPr>
    </w:tblStylePr>
    <w:tblStylePr w:type="band1Horz">
      <w:tblPr/>
      <w:tcPr>
        <w:shd w:val="clear" w:color="auto" w:fill="FDF7F2" w:themeFill="accent6" w:themeFillTint="3F"/>
      </w:tcPr>
    </w:tblStylePr>
  </w:style>
  <w:style w:type="table" w:styleId="Gemiddeldelijst1-accent5">
    <w:name w:val="Medium List 1 Accent 5"/>
    <w:basedOn w:val="Standaardtabel"/>
    <w:uiPriority w:val="65"/>
    <w:semiHidden/>
    <w:rsid w:val="00E07762"/>
    <w:pPr>
      <w:spacing w:line="240" w:lineRule="auto"/>
    </w:pPr>
    <w:rPr>
      <w:color w:val="4A4A49" w:themeColor="text1"/>
    </w:rPr>
    <w:tblPr>
      <w:tblStyleRowBandSize w:val="1"/>
      <w:tblStyleColBandSize w:val="1"/>
      <w:tblBorders>
        <w:top w:val="single" w:sz="8" w:space="0" w:color="CED7E6" w:themeColor="accent5"/>
        <w:bottom w:val="single" w:sz="8" w:space="0" w:color="CED7E6" w:themeColor="accent5"/>
      </w:tblBorders>
    </w:tblPr>
    <w:tblStylePr w:type="firstRow">
      <w:rPr>
        <w:rFonts w:asciiTheme="majorHAnsi" w:eastAsiaTheme="majorEastAsia" w:hAnsiTheme="majorHAnsi" w:cstheme="majorBidi"/>
      </w:rPr>
      <w:tblPr/>
      <w:tcPr>
        <w:tcBorders>
          <w:top w:val="nil"/>
          <w:bottom w:val="single" w:sz="8" w:space="0" w:color="CED7E6" w:themeColor="accent5"/>
        </w:tcBorders>
      </w:tcPr>
    </w:tblStylePr>
    <w:tblStylePr w:type="lastRow">
      <w:rPr>
        <w:b/>
        <w:bCs/>
        <w:color w:val="000000" w:themeColor="text2"/>
      </w:rPr>
      <w:tblPr/>
      <w:tcPr>
        <w:tcBorders>
          <w:top w:val="single" w:sz="8" w:space="0" w:color="CED7E6" w:themeColor="accent5"/>
          <w:bottom w:val="single" w:sz="8" w:space="0" w:color="CED7E6" w:themeColor="accent5"/>
        </w:tcBorders>
      </w:tcPr>
    </w:tblStylePr>
    <w:tblStylePr w:type="firstCol">
      <w:rPr>
        <w:b/>
        <w:bCs/>
      </w:rPr>
    </w:tblStylePr>
    <w:tblStylePr w:type="lastCol">
      <w:rPr>
        <w:b/>
        <w:bCs/>
      </w:rPr>
      <w:tblPr/>
      <w:tcPr>
        <w:tcBorders>
          <w:top w:val="single" w:sz="8" w:space="0" w:color="CED7E6" w:themeColor="accent5"/>
          <w:bottom w:val="single" w:sz="8" w:space="0" w:color="CED7E6" w:themeColor="accent5"/>
        </w:tcBorders>
      </w:tcPr>
    </w:tblStylePr>
    <w:tblStylePr w:type="band1Vert">
      <w:tblPr/>
      <w:tcPr>
        <w:shd w:val="clear" w:color="auto" w:fill="F2F5F8" w:themeFill="accent5" w:themeFillTint="3F"/>
      </w:tcPr>
    </w:tblStylePr>
    <w:tblStylePr w:type="band1Horz">
      <w:tblPr/>
      <w:tcPr>
        <w:shd w:val="clear" w:color="auto" w:fill="F2F5F8" w:themeFill="accent5" w:themeFillTint="3F"/>
      </w:tcPr>
    </w:tblStylePr>
  </w:style>
  <w:style w:type="table" w:styleId="Gemiddeldelijst1-accent4">
    <w:name w:val="Medium List 1 Accent 4"/>
    <w:basedOn w:val="Standaardtabel"/>
    <w:uiPriority w:val="65"/>
    <w:semiHidden/>
    <w:rsid w:val="00E07762"/>
    <w:pPr>
      <w:spacing w:line="240" w:lineRule="auto"/>
    </w:pPr>
    <w:rPr>
      <w:color w:val="4A4A49" w:themeColor="text1"/>
    </w:rPr>
    <w:tblPr>
      <w:tblStyleRowBandSize w:val="1"/>
      <w:tblStyleColBandSize w:val="1"/>
      <w:tblBorders>
        <w:top w:val="single" w:sz="8" w:space="0" w:color="EEA76C" w:themeColor="accent4"/>
        <w:bottom w:val="single" w:sz="8" w:space="0" w:color="EEA76C" w:themeColor="accent4"/>
      </w:tblBorders>
    </w:tblPr>
    <w:tblStylePr w:type="firstRow">
      <w:rPr>
        <w:rFonts w:asciiTheme="majorHAnsi" w:eastAsiaTheme="majorEastAsia" w:hAnsiTheme="majorHAnsi" w:cstheme="majorBidi"/>
      </w:rPr>
      <w:tblPr/>
      <w:tcPr>
        <w:tcBorders>
          <w:top w:val="nil"/>
          <w:bottom w:val="single" w:sz="8" w:space="0" w:color="EEA76C" w:themeColor="accent4"/>
        </w:tcBorders>
      </w:tcPr>
    </w:tblStylePr>
    <w:tblStylePr w:type="lastRow">
      <w:rPr>
        <w:b/>
        <w:bCs/>
        <w:color w:val="000000" w:themeColor="text2"/>
      </w:rPr>
      <w:tblPr/>
      <w:tcPr>
        <w:tcBorders>
          <w:top w:val="single" w:sz="8" w:space="0" w:color="EEA76C" w:themeColor="accent4"/>
          <w:bottom w:val="single" w:sz="8" w:space="0" w:color="EEA76C" w:themeColor="accent4"/>
        </w:tcBorders>
      </w:tcPr>
    </w:tblStylePr>
    <w:tblStylePr w:type="firstCol">
      <w:rPr>
        <w:b/>
        <w:bCs/>
      </w:rPr>
    </w:tblStylePr>
    <w:tblStylePr w:type="lastCol">
      <w:rPr>
        <w:b/>
        <w:bCs/>
      </w:rPr>
      <w:tblPr/>
      <w:tcPr>
        <w:tcBorders>
          <w:top w:val="single" w:sz="8" w:space="0" w:color="EEA76C" w:themeColor="accent4"/>
          <w:bottom w:val="single" w:sz="8" w:space="0" w:color="EEA76C" w:themeColor="accent4"/>
        </w:tcBorders>
      </w:tcPr>
    </w:tblStylePr>
    <w:tblStylePr w:type="band1Vert">
      <w:tblPr/>
      <w:tcPr>
        <w:shd w:val="clear" w:color="auto" w:fill="FAE9DA" w:themeFill="accent4" w:themeFillTint="3F"/>
      </w:tcPr>
    </w:tblStylePr>
    <w:tblStylePr w:type="band1Horz">
      <w:tblPr/>
      <w:tcPr>
        <w:shd w:val="clear" w:color="auto" w:fill="FAE9DA" w:themeFill="accent4" w:themeFillTint="3F"/>
      </w:tcPr>
    </w:tblStylePr>
  </w:style>
  <w:style w:type="table" w:styleId="Gemiddeldelijst1-accent3">
    <w:name w:val="Medium List 1 Accent 3"/>
    <w:basedOn w:val="Standaardtabel"/>
    <w:uiPriority w:val="65"/>
    <w:semiHidden/>
    <w:rsid w:val="00E07762"/>
    <w:pPr>
      <w:spacing w:line="240" w:lineRule="auto"/>
    </w:pPr>
    <w:rPr>
      <w:color w:val="4A4A49" w:themeColor="text1"/>
    </w:rPr>
    <w:tblPr>
      <w:tblStyleRowBandSize w:val="1"/>
      <w:tblStyleColBandSize w:val="1"/>
      <w:tblBorders>
        <w:top w:val="single" w:sz="8" w:space="0" w:color="6B88B5" w:themeColor="accent3"/>
        <w:bottom w:val="single" w:sz="8" w:space="0" w:color="6B88B5" w:themeColor="accent3"/>
      </w:tblBorders>
    </w:tblPr>
    <w:tblStylePr w:type="firstRow">
      <w:rPr>
        <w:rFonts w:asciiTheme="majorHAnsi" w:eastAsiaTheme="majorEastAsia" w:hAnsiTheme="majorHAnsi" w:cstheme="majorBidi"/>
      </w:rPr>
      <w:tblPr/>
      <w:tcPr>
        <w:tcBorders>
          <w:top w:val="nil"/>
          <w:bottom w:val="single" w:sz="8" w:space="0" w:color="6B88B5" w:themeColor="accent3"/>
        </w:tcBorders>
      </w:tcPr>
    </w:tblStylePr>
    <w:tblStylePr w:type="lastRow">
      <w:rPr>
        <w:b/>
        <w:bCs/>
        <w:color w:val="000000" w:themeColor="text2"/>
      </w:rPr>
      <w:tblPr/>
      <w:tcPr>
        <w:tcBorders>
          <w:top w:val="single" w:sz="8" w:space="0" w:color="6B88B5" w:themeColor="accent3"/>
          <w:bottom w:val="single" w:sz="8" w:space="0" w:color="6B88B5" w:themeColor="accent3"/>
        </w:tcBorders>
      </w:tcPr>
    </w:tblStylePr>
    <w:tblStylePr w:type="firstCol">
      <w:rPr>
        <w:b/>
        <w:bCs/>
      </w:rPr>
    </w:tblStylePr>
    <w:tblStylePr w:type="lastCol">
      <w:rPr>
        <w:b/>
        <w:bCs/>
      </w:rPr>
      <w:tblPr/>
      <w:tcPr>
        <w:tcBorders>
          <w:top w:val="single" w:sz="8" w:space="0" w:color="6B88B5" w:themeColor="accent3"/>
          <w:bottom w:val="single" w:sz="8" w:space="0" w:color="6B88B5" w:themeColor="accent3"/>
        </w:tcBorders>
      </w:tcPr>
    </w:tblStylePr>
    <w:tblStylePr w:type="band1Vert">
      <w:tblPr/>
      <w:tcPr>
        <w:shd w:val="clear" w:color="auto" w:fill="DAE1EC" w:themeFill="accent3" w:themeFillTint="3F"/>
      </w:tcPr>
    </w:tblStylePr>
    <w:tblStylePr w:type="band1Horz">
      <w:tblPr/>
      <w:tcPr>
        <w:shd w:val="clear" w:color="auto" w:fill="DAE1EC" w:themeFill="accent3" w:themeFillTint="3F"/>
      </w:tcPr>
    </w:tblStylePr>
  </w:style>
  <w:style w:type="table" w:styleId="Gemiddeldelijst1-accent2">
    <w:name w:val="Medium List 1 Accent 2"/>
    <w:basedOn w:val="Standaardtabel"/>
    <w:uiPriority w:val="65"/>
    <w:semiHidden/>
    <w:rsid w:val="00E07762"/>
    <w:pPr>
      <w:spacing w:line="240" w:lineRule="auto"/>
    </w:pPr>
    <w:rPr>
      <w:color w:val="4A4A49" w:themeColor="text1"/>
    </w:rPr>
    <w:tblPr>
      <w:tblStyleRowBandSize w:val="1"/>
      <w:tblStyleColBandSize w:val="1"/>
      <w:tblBorders>
        <w:top w:val="single" w:sz="8" w:space="0" w:color="E36C0A" w:themeColor="accent2"/>
        <w:bottom w:val="single" w:sz="8" w:space="0" w:color="E36C0A" w:themeColor="accent2"/>
      </w:tblBorders>
    </w:tblPr>
    <w:tblStylePr w:type="firstRow">
      <w:rPr>
        <w:rFonts w:asciiTheme="majorHAnsi" w:eastAsiaTheme="majorEastAsia" w:hAnsiTheme="majorHAnsi" w:cstheme="majorBidi"/>
      </w:rPr>
      <w:tblPr/>
      <w:tcPr>
        <w:tcBorders>
          <w:top w:val="nil"/>
          <w:bottom w:val="single" w:sz="8" w:space="0" w:color="E36C0A" w:themeColor="accent2"/>
        </w:tcBorders>
      </w:tcPr>
    </w:tblStylePr>
    <w:tblStylePr w:type="lastRow">
      <w:rPr>
        <w:b/>
        <w:bCs/>
        <w:color w:val="000000" w:themeColor="text2"/>
      </w:rPr>
      <w:tblPr/>
      <w:tcPr>
        <w:tcBorders>
          <w:top w:val="single" w:sz="8" w:space="0" w:color="E36C0A" w:themeColor="accent2"/>
          <w:bottom w:val="single" w:sz="8" w:space="0" w:color="E36C0A" w:themeColor="accent2"/>
        </w:tcBorders>
      </w:tcPr>
    </w:tblStylePr>
    <w:tblStylePr w:type="firstCol">
      <w:rPr>
        <w:b/>
        <w:bCs/>
      </w:rPr>
    </w:tblStylePr>
    <w:tblStylePr w:type="lastCol">
      <w:rPr>
        <w:b/>
        <w:bCs/>
      </w:rPr>
      <w:tblPr/>
      <w:tcPr>
        <w:tcBorders>
          <w:top w:val="single" w:sz="8" w:space="0" w:color="E36C0A" w:themeColor="accent2"/>
          <w:bottom w:val="single" w:sz="8" w:space="0" w:color="E36C0A" w:themeColor="accent2"/>
        </w:tcBorders>
      </w:tcPr>
    </w:tblStylePr>
    <w:tblStylePr w:type="band1Vert">
      <w:tblPr/>
      <w:tcPr>
        <w:shd w:val="clear" w:color="auto" w:fill="FCDABE" w:themeFill="accent2" w:themeFillTint="3F"/>
      </w:tcPr>
    </w:tblStylePr>
    <w:tblStylePr w:type="band1Horz">
      <w:tblPr/>
      <w:tcPr>
        <w:shd w:val="clear" w:color="auto" w:fill="FCDABE" w:themeFill="accent2" w:themeFillTint="3F"/>
      </w:tcPr>
    </w:tblStylePr>
  </w:style>
  <w:style w:type="table" w:styleId="Gemiddeldearcering2-accent6">
    <w:name w:val="Medium Shading 2 Accent 6"/>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9E2C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9E2CE" w:themeFill="accent6"/>
      </w:tcPr>
    </w:tblStylePr>
    <w:tblStylePr w:type="lastCol">
      <w:rPr>
        <w:b/>
        <w:bCs/>
        <w:color w:val="FFFFFF" w:themeColor="background1"/>
      </w:rPr>
      <w:tblPr/>
      <w:tcPr>
        <w:tcBorders>
          <w:left w:val="nil"/>
          <w:right w:val="nil"/>
          <w:insideH w:val="nil"/>
          <w:insideV w:val="nil"/>
        </w:tcBorders>
        <w:shd w:val="clear" w:color="auto" w:fill="F9E2C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ED7E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ED7E6" w:themeFill="accent5"/>
      </w:tcPr>
    </w:tblStylePr>
    <w:tblStylePr w:type="lastCol">
      <w:rPr>
        <w:b/>
        <w:bCs/>
        <w:color w:val="FFFFFF" w:themeColor="background1"/>
      </w:rPr>
      <w:tblPr/>
      <w:tcPr>
        <w:tcBorders>
          <w:left w:val="nil"/>
          <w:right w:val="nil"/>
          <w:insideH w:val="nil"/>
          <w:insideV w:val="nil"/>
        </w:tcBorders>
        <w:shd w:val="clear" w:color="auto" w:fill="CED7E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A76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EA76C" w:themeFill="accent4"/>
      </w:tcPr>
    </w:tblStylePr>
    <w:tblStylePr w:type="lastCol">
      <w:rPr>
        <w:b/>
        <w:bCs/>
        <w:color w:val="FFFFFF" w:themeColor="background1"/>
      </w:rPr>
      <w:tblPr/>
      <w:tcPr>
        <w:tcBorders>
          <w:left w:val="nil"/>
          <w:right w:val="nil"/>
          <w:insideH w:val="nil"/>
          <w:insideV w:val="nil"/>
        </w:tcBorders>
        <w:shd w:val="clear" w:color="auto" w:fill="EEA76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B88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B88B5" w:themeFill="accent3"/>
      </w:tcPr>
    </w:tblStylePr>
    <w:tblStylePr w:type="lastCol">
      <w:rPr>
        <w:b/>
        <w:bCs/>
        <w:color w:val="FFFFFF" w:themeColor="background1"/>
      </w:rPr>
      <w:tblPr/>
      <w:tcPr>
        <w:tcBorders>
          <w:left w:val="nil"/>
          <w:right w:val="nil"/>
          <w:insideH w:val="nil"/>
          <w:insideV w:val="nil"/>
        </w:tcBorders>
        <w:shd w:val="clear" w:color="auto" w:fill="6B88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36C0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36C0A" w:themeFill="accent2"/>
      </w:tcPr>
    </w:tblStylePr>
    <w:tblStylePr w:type="lastCol">
      <w:rPr>
        <w:b/>
        <w:bCs/>
        <w:color w:val="FFFFFF" w:themeColor="background1"/>
      </w:rPr>
      <w:tblPr/>
      <w:tcPr>
        <w:tcBorders>
          <w:left w:val="nil"/>
          <w:right w:val="nil"/>
          <w:insideH w:val="nil"/>
          <w:insideV w:val="nil"/>
        </w:tcBorders>
        <w:shd w:val="clear" w:color="auto" w:fill="E36C0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1-accent6">
    <w:name w:val="Medium Shading 1 Accent 6"/>
    <w:basedOn w:val="Standaardtabel"/>
    <w:uiPriority w:val="63"/>
    <w:semiHidden/>
    <w:rsid w:val="00E07762"/>
    <w:pPr>
      <w:spacing w:line="240" w:lineRule="auto"/>
    </w:pPr>
    <w:tblPr>
      <w:tblStyleRowBandSize w:val="1"/>
      <w:tblStyleColBandSize w:val="1"/>
      <w:tblBorders>
        <w:top w:val="single" w:sz="8" w:space="0" w:color="FAE9DA" w:themeColor="accent6" w:themeTint="BF"/>
        <w:left w:val="single" w:sz="8" w:space="0" w:color="FAE9DA" w:themeColor="accent6" w:themeTint="BF"/>
        <w:bottom w:val="single" w:sz="8" w:space="0" w:color="FAE9DA" w:themeColor="accent6" w:themeTint="BF"/>
        <w:right w:val="single" w:sz="8" w:space="0" w:color="FAE9DA" w:themeColor="accent6" w:themeTint="BF"/>
        <w:insideH w:val="single" w:sz="8" w:space="0" w:color="FAE9DA" w:themeColor="accent6" w:themeTint="BF"/>
      </w:tblBorders>
    </w:tblPr>
    <w:tblStylePr w:type="firstRow">
      <w:pPr>
        <w:spacing w:before="0" w:after="0" w:line="240" w:lineRule="auto"/>
      </w:pPr>
      <w:rPr>
        <w:b/>
        <w:bCs/>
        <w:color w:val="FFFFFF" w:themeColor="background1"/>
      </w:rPr>
      <w:tblPr/>
      <w:tcPr>
        <w:tcBorders>
          <w:top w:val="single" w:sz="8" w:space="0" w:color="FAE9DA" w:themeColor="accent6" w:themeTint="BF"/>
          <w:left w:val="single" w:sz="8" w:space="0" w:color="FAE9DA" w:themeColor="accent6" w:themeTint="BF"/>
          <w:bottom w:val="single" w:sz="8" w:space="0" w:color="FAE9DA" w:themeColor="accent6" w:themeTint="BF"/>
          <w:right w:val="single" w:sz="8" w:space="0" w:color="FAE9DA" w:themeColor="accent6" w:themeTint="BF"/>
          <w:insideH w:val="nil"/>
          <w:insideV w:val="nil"/>
        </w:tcBorders>
        <w:shd w:val="clear" w:color="auto" w:fill="F9E2CE" w:themeFill="accent6"/>
      </w:tcPr>
    </w:tblStylePr>
    <w:tblStylePr w:type="lastRow">
      <w:pPr>
        <w:spacing w:before="0" w:after="0" w:line="240" w:lineRule="auto"/>
      </w:pPr>
      <w:rPr>
        <w:b/>
        <w:bCs/>
      </w:rPr>
      <w:tblPr/>
      <w:tcPr>
        <w:tcBorders>
          <w:top w:val="double" w:sz="6" w:space="0" w:color="FAE9DA" w:themeColor="accent6" w:themeTint="BF"/>
          <w:left w:val="single" w:sz="8" w:space="0" w:color="FAE9DA" w:themeColor="accent6" w:themeTint="BF"/>
          <w:bottom w:val="single" w:sz="8" w:space="0" w:color="FAE9DA" w:themeColor="accent6" w:themeTint="BF"/>
          <w:right w:val="single" w:sz="8" w:space="0" w:color="FAE9DA"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F7F2" w:themeFill="accent6" w:themeFillTint="3F"/>
      </w:tcPr>
    </w:tblStylePr>
    <w:tblStylePr w:type="band1Horz">
      <w:tblPr/>
      <w:tcPr>
        <w:tcBorders>
          <w:insideH w:val="nil"/>
          <w:insideV w:val="nil"/>
        </w:tcBorders>
        <w:shd w:val="clear" w:color="auto" w:fill="FDF7F2" w:themeFill="accent6"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rsid w:val="00E07762"/>
    <w:pPr>
      <w:spacing w:line="240" w:lineRule="auto"/>
    </w:pPr>
    <w:tblPr>
      <w:tblStyleRowBandSize w:val="1"/>
      <w:tblStyleColBandSize w:val="1"/>
      <w:tblBorders>
        <w:top w:val="single" w:sz="8" w:space="0" w:color="DAE0EC" w:themeColor="accent5" w:themeTint="BF"/>
        <w:left w:val="single" w:sz="8" w:space="0" w:color="DAE0EC" w:themeColor="accent5" w:themeTint="BF"/>
        <w:bottom w:val="single" w:sz="8" w:space="0" w:color="DAE0EC" w:themeColor="accent5" w:themeTint="BF"/>
        <w:right w:val="single" w:sz="8" w:space="0" w:color="DAE0EC" w:themeColor="accent5" w:themeTint="BF"/>
        <w:insideH w:val="single" w:sz="8" w:space="0" w:color="DAE0EC" w:themeColor="accent5" w:themeTint="BF"/>
      </w:tblBorders>
    </w:tblPr>
    <w:tblStylePr w:type="firstRow">
      <w:pPr>
        <w:spacing w:before="0" w:after="0" w:line="240" w:lineRule="auto"/>
      </w:pPr>
      <w:rPr>
        <w:b/>
        <w:bCs/>
        <w:color w:val="FFFFFF" w:themeColor="background1"/>
      </w:rPr>
      <w:tblPr/>
      <w:tcPr>
        <w:tcBorders>
          <w:top w:val="single" w:sz="8" w:space="0" w:color="DAE0EC" w:themeColor="accent5" w:themeTint="BF"/>
          <w:left w:val="single" w:sz="8" w:space="0" w:color="DAE0EC" w:themeColor="accent5" w:themeTint="BF"/>
          <w:bottom w:val="single" w:sz="8" w:space="0" w:color="DAE0EC" w:themeColor="accent5" w:themeTint="BF"/>
          <w:right w:val="single" w:sz="8" w:space="0" w:color="DAE0EC" w:themeColor="accent5" w:themeTint="BF"/>
          <w:insideH w:val="nil"/>
          <w:insideV w:val="nil"/>
        </w:tcBorders>
        <w:shd w:val="clear" w:color="auto" w:fill="CED7E6" w:themeFill="accent5"/>
      </w:tcPr>
    </w:tblStylePr>
    <w:tblStylePr w:type="lastRow">
      <w:pPr>
        <w:spacing w:before="0" w:after="0" w:line="240" w:lineRule="auto"/>
      </w:pPr>
      <w:rPr>
        <w:b/>
        <w:bCs/>
      </w:rPr>
      <w:tblPr/>
      <w:tcPr>
        <w:tcBorders>
          <w:top w:val="double" w:sz="6" w:space="0" w:color="DAE0EC" w:themeColor="accent5" w:themeTint="BF"/>
          <w:left w:val="single" w:sz="8" w:space="0" w:color="DAE0EC" w:themeColor="accent5" w:themeTint="BF"/>
          <w:bottom w:val="single" w:sz="8" w:space="0" w:color="DAE0EC" w:themeColor="accent5" w:themeTint="BF"/>
          <w:right w:val="single" w:sz="8" w:space="0" w:color="DAE0E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2F5F8" w:themeFill="accent5" w:themeFillTint="3F"/>
      </w:tcPr>
    </w:tblStylePr>
    <w:tblStylePr w:type="band1Horz">
      <w:tblPr/>
      <w:tcPr>
        <w:tcBorders>
          <w:insideH w:val="nil"/>
          <w:insideV w:val="nil"/>
        </w:tcBorders>
        <w:shd w:val="clear" w:color="auto" w:fill="F2F5F8" w:themeFill="accent5"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rsid w:val="00E07762"/>
    <w:pPr>
      <w:spacing w:line="240" w:lineRule="auto"/>
    </w:pPr>
    <w:tblPr>
      <w:tblStyleRowBandSize w:val="1"/>
      <w:tblStyleColBandSize w:val="1"/>
      <w:tblBorders>
        <w:top w:val="single" w:sz="8" w:space="0" w:color="F2BC90" w:themeColor="accent4" w:themeTint="BF"/>
        <w:left w:val="single" w:sz="8" w:space="0" w:color="F2BC90" w:themeColor="accent4" w:themeTint="BF"/>
        <w:bottom w:val="single" w:sz="8" w:space="0" w:color="F2BC90" w:themeColor="accent4" w:themeTint="BF"/>
        <w:right w:val="single" w:sz="8" w:space="0" w:color="F2BC90" w:themeColor="accent4" w:themeTint="BF"/>
        <w:insideH w:val="single" w:sz="8" w:space="0" w:color="F2BC90" w:themeColor="accent4" w:themeTint="BF"/>
      </w:tblBorders>
    </w:tblPr>
    <w:tblStylePr w:type="firstRow">
      <w:pPr>
        <w:spacing w:before="0" w:after="0" w:line="240" w:lineRule="auto"/>
      </w:pPr>
      <w:rPr>
        <w:b/>
        <w:bCs/>
        <w:color w:val="FFFFFF" w:themeColor="background1"/>
      </w:rPr>
      <w:tblPr/>
      <w:tcPr>
        <w:tcBorders>
          <w:top w:val="single" w:sz="8" w:space="0" w:color="F2BC90" w:themeColor="accent4" w:themeTint="BF"/>
          <w:left w:val="single" w:sz="8" w:space="0" w:color="F2BC90" w:themeColor="accent4" w:themeTint="BF"/>
          <w:bottom w:val="single" w:sz="8" w:space="0" w:color="F2BC90" w:themeColor="accent4" w:themeTint="BF"/>
          <w:right w:val="single" w:sz="8" w:space="0" w:color="F2BC90" w:themeColor="accent4" w:themeTint="BF"/>
          <w:insideH w:val="nil"/>
          <w:insideV w:val="nil"/>
        </w:tcBorders>
        <w:shd w:val="clear" w:color="auto" w:fill="EEA76C" w:themeFill="accent4"/>
      </w:tcPr>
    </w:tblStylePr>
    <w:tblStylePr w:type="lastRow">
      <w:pPr>
        <w:spacing w:before="0" w:after="0" w:line="240" w:lineRule="auto"/>
      </w:pPr>
      <w:rPr>
        <w:b/>
        <w:bCs/>
      </w:rPr>
      <w:tblPr/>
      <w:tcPr>
        <w:tcBorders>
          <w:top w:val="double" w:sz="6" w:space="0" w:color="F2BC90" w:themeColor="accent4" w:themeTint="BF"/>
          <w:left w:val="single" w:sz="8" w:space="0" w:color="F2BC90" w:themeColor="accent4" w:themeTint="BF"/>
          <w:bottom w:val="single" w:sz="8" w:space="0" w:color="F2BC90" w:themeColor="accent4" w:themeTint="BF"/>
          <w:right w:val="single" w:sz="8" w:space="0" w:color="F2BC9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E9DA" w:themeFill="accent4" w:themeFillTint="3F"/>
      </w:tcPr>
    </w:tblStylePr>
    <w:tblStylePr w:type="band1Horz">
      <w:tblPr/>
      <w:tcPr>
        <w:tcBorders>
          <w:insideH w:val="nil"/>
          <w:insideV w:val="nil"/>
        </w:tcBorders>
        <w:shd w:val="clear" w:color="auto" w:fill="FAE9DA" w:themeFill="accent4"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rsid w:val="00E07762"/>
    <w:pPr>
      <w:spacing w:line="240" w:lineRule="auto"/>
    </w:pPr>
    <w:tblPr>
      <w:tblStyleRowBandSize w:val="1"/>
      <w:tblStyleColBandSize w:val="1"/>
      <w:tblBorders>
        <w:top w:val="single" w:sz="8" w:space="0" w:color="90A5C7" w:themeColor="accent3" w:themeTint="BF"/>
        <w:left w:val="single" w:sz="8" w:space="0" w:color="90A5C7" w:themeColor="accent3" w:themeTint="BF"/>
        <w:bottom w:val="single" w:sz="8" w:space="0" w:color="90A5C7" w:themeColor="accent3" w:themeTint="BF"/>
        <w:right w:val="single" w:sz="8" w:space="0" w:color="90A5C7" w:themeColor="accent3" w:themeTint="BF"/>
        <w:insideH w:val="single" w:sz="8" w:space="0" w:color="90A5C7" w:themeColor="accent3" w:themeTint="BF"/>
      </w:tblBorders>
    </w:tblPr>
    <w:tblStylePr w:type="firstRow">
      <w:pPr>
        <w:spacing w:before="0" w:after="0" w:line="240" w:lineRule="auto"/>
      </w:pPr>
      <w:rPr>
        <w:b/>
        <w:bCs/>
        <w:color w:val="FFFFFF" w:themeColor="background1"/>
      </w:rPr>
      <w:tblPr/>
      <w:tcPr>
        <w:tcBorders>
          <w:top w:val="single" w:sz="8" w:space="0" w:color="90A5C7" w:themeColor="accent3" w:themeTint="BF"/>
          <w:left w:val="single" w:sz="8" w:space="0" w:color="90A5C7" w:themeColor="accent3" w:themeTint="BF"/>
          <w:bottom w:val="single" w:sz="8" w:space="0" w:color="90A5C7" w:themeColor="accent3" w:themeTint="BF"/>
          <w:right w:val="single" w:sz="8" w:space="0" w:color="90A5C7" w:themeColor="accent3" w:themeTint="BF"/>
          <w:insideH w:val="nil"/>
          <w:insideV w:val="nil"/>
        </w:tcBorders>
        <w:shd w:val="clear" w:color="auto" w:fill="6B88B5" w:themeFill="accent3"/>
      </w:tcPr>
    </w:tblStylePr>
    <w:tblStylePr w:type="lastRow">
      <w:pPr>
        <w:spacing w:before="0" w:after="0" w:line="240" w:lineRule="auto"/>
      </w:pPr>
      <w:rPr>
        <w:b/>
        <w:bCs/>
      </w:rPr>
      <w:tblPr/>
      <w:tcPr>
        <w:tcBorders>
          <w:top w:val="double" w:sz="6" w:space="0" w:color="90A5C7" w:themeColor="accent3" w:themeTint="BF"/>
          <w:left w:val="single" w:sz="8" w:space="0" w:color="90A5C7" w:themeColor="accent3" w:themeTint="BF"/>
          <w:bottom w:val="single" w:sz="8" w:space="0" w:color="90A5C7" w:themeColor="accent3" w:themeTint="BF"/>
          <w:right w:val="single" w:sz="8" w:space="0" w:color="90A5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AE1EC" w:themeFill="accent3" w:themeFillTint="3F"/>
      </w:tcPr>
    </w:tblStylePr>
    <w:tblStylePr w:type="band1Horz">
      <w:tblPr/>
      <w:tcPr>
        <w:tcBorders>
          <w:insideH w:val="nil"/>
          <w:insideV w:val="nil"/>
        </w:tcBorders>
        <w:shd w:val="clear" w:color="auto" w:fill="DAE1EC" w:themeFill="accent3"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rsid w:val="00E07762"/>
    <w:pPr>
      <w:spacing w:line="240" w:lineRule="auto"/>
    </w:pPr>
    <w:tblPr>
      <w:tblStyleRowBandSize w:val="1"/>
      <w:tblStyleColBandSize w:val="1"/>
      <w:tblBorders>
        <w:top w:val="single" w:sz="8" w:space="0" w:color="F68F3B" w:themeColor="accent2" w:themeTint="BF"/>
        <w:left w:val="single" w:sz="8" w:space="0" w:color="F68F3B" w:themeColor="accent2" w:themeTint="BF"/>
        <w:bottom w:val="single" w:sz="8" w:space="0" w:color="F68F3B" w:themeColor="accent2" w:themeTint="BF"/>
        <w:right w:val="single" w:sz="8" w:space="0" w:color="F68F3B" w:themeColor="accent2" w:themeTint="BF"/>
        <w:insideH w:val="single" w:sz="8" w:space="0" w:color="F68F3B" w:themeColor="accent2" w:themeTint="BF"/>
      </w:tblBorders>
    </w:tblPr>
    <w:tblStylePr w:type="firstRow">
      <w:pPr>
        <w:spacing w:before="0" w:after="0" w:line="240" w:lineRule="auto"/>
      </w:pPr>
      <w:rPr>
        <w:b/>
        <w:bCs/>
        <w:color w:val="FFFFFF" w:themeColor="background1"/>
      </w:rPr>
      <w:tblPr/>
      <w:tcPr>
        <w:tcBorders>
          <w:top w:val="single" w:sz="8" w:space="0" w:color="F68F3B" w:themeColor="accent2" w:themeTint="BF"/>
          <w:left w:val="single" w:sz="8" w:space="0" w:color="F68F3B" w:themeColor="accent2" w:themeTint="BF"/>
          <w:bottom w:val="single" w:sz="8" w:space="0" w:color="F68F3B" w:themeColor="accent2" w:themeTint="BF"/>
          <w:right w:val="single" w:sz="8" w:space="0" w:color="F68F3B" w:themeColor="accent2" w:themeTint="BF"/>
          <w:insideH w:val="nil"/>
          <w:insideV w:val="nil"/>
        </w:tcBorders>
        <w:shd w:val="clear" w:color="auto" w:fill="E36C0A" w:themeFill="accent2"/>
      </w:tcPr>
    </w:tblStylePr>
    <w:tblStylePr w:type="lastRow">
      <w:pPr>
        <w:spacing w:before="0" w:after="0" w:line="240" w:lineRule="auto"/>
      </w:pPr>
      <w:rPr>
        <w:b/>
        <w:bCs/>
      </w:rPr>
      <w:tblPr/>
      <w:tcPr>
        <w:tcBorders>
          <w:top w:val="double" w:sz="6" w:space="0" w:color="F68F3B" w:themeColor="accent2" w:themeTint="BF"/>
          <w:left w:val="single" w:sz="8" w:space="0" w:color="F68F3B" w:themeColor="accent2" w:themeTint="BF"/>
          <w:bottom w:val="single" w:sz="8" w:space="0" w:color="F68F3B" w:themeColor="accent2" w:themeTint="BF"/>
          <w:right w:val="single" w:sz="8" w:space="0" w:color="F68F3B" w:themeColor="accent2" w:themeTint="BF"/>
          <w:insideH w:val="nil"/>
          <w:insideV w:val="nil"/>
        </w:tcBorders>
      </w:tcPr>
    </w:tblStylePr>
    <w:tblStylePr w:type="firstCol">
      <w:rPr>
        <w:b/>
        <w:bCs/>
      </w:rPr>
    </w:tblStylePr>
    <w:tblStylePr w:type="lastCol">
      <w:rPr>
        <w:b/>
        <w:bCs/>
      </w:rPr>
    </w:tblStylePr>
    <w:tblStylePr w:type="band1Vert">
      <w:tblPr/>
      <w:tcPr>
        <w:shd w:val="clear" w:color="auto" w:fill="FCDABE" w:themeFill="accent2" w:themeFillTint="3F"/>
      </w:tcPr>
    </w:tblStylePr>
    <w:tblStylePr w:type="band1Horz">
      <w:tblPr/>
      <w:tcPr>
        <w:tcBorders>
          <w:insideH w:val="nil"/>
          <w:insideV w:val="nil"/>
        </w:tcBorders>
        <w:shd w:val="clear" w:color="auto" w:fill="FCDABE" w:themeFill="accent2" w:themeFillTint="3F"/>
      </w:tcPr>
    </w:tblStylePr>
    <w:tblStylePr w:type="band2Horz">
      <w:tblPr/>
      <w:tcPr>
        <w:tcBorders>
          <w:insideH w:val="nil"/>
          <w:insideV w:val="nil"/>
        </w:tcBorders>
      </w:tcPr>
    </w:tblStylePr>
  </w:style>
  <w:style w:type="table" w:styleId="Gemiddeldraster3-accent6">
    <w:name w:val="Medium Grid 3 Accent 6"/>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F7F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9E2C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9E2C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9E2C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9E2C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F0E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F0E6" w:themeFill="accent6" w:themeFillTint="7F"/>
      </w:tcPr>
    </w:tblStylePr>
  </w:style>
  <w:style w:type="table" w:styleId="Gemiddeldraster3-accent5">
    <w:name w:val="Medium Grid 3 Accent 5"/>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F5F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ED7E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ED7E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ED7E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ED7E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6EAF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6EAF2" w:themeFill="accent5" w:themeFillTint="7F"/>
      </w:tcPr>
    </w:tblStylePr>
  </w:style>
  <w:style w:type="table" w:styleId="Gemiddeldraster3-accent4">
    <w:name w:val="Medium Grid 3 Accent 4"/>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E9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A76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A76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A76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A76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D2B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D2B5" w:themeFill="accent4" w:themeFillTint="7F"/>
      </w:tcPr>
    </w:tblStylePr>
  </w:style>
  <w:style w:type="table" w:styleId="Gemiddeldraster3-accent3">
    <w:name w:val="Medium Grid 3 Accent 3"/>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1E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B88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B88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B88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B88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5C3D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5C3DA" w:themeFill="accent3" w:themeFillTint="7F"/>
      </w:tcPr>
    </w:tblStylePr>
  </w:style>
  <w:style w:type="table" w:styleId="Gemiddeldraster3-accent2">
    <w:name w:val="Medium Grid 3 Accent 2"/>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AB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36C0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36C0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36C0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36C0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47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47C" w:themeFill="accent2" w:themeFillTint="7F"/>
      </w:tcPr>
    </w:tblStylePr>
  </w:style>
  <w:style w:type="table" w:styleId="Gemiddeldraster3-accent1">
    <w:name w:val="Medium Grid 3 Accent 1"/>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8C8F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8398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8398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8398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8398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191F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191F4" w:themeFill="accent1" w:themeFillTint="7F"/>
      </w:tcPr>
    </w:tblStylePr>
  </w:style>
  <w:style w:type="table" w:styleId="Gemiddeldraster2-accent6">
    <w:name w:val="Medium Grid 2 Accent 6"/>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F9E2CE" w:themeColor="accent6"/>
        <w:left w:val="single" w:sz="8" w:space="0" w:color="F9E2CE" w:themeColor="accent6"/>
        <w:bottom w:val="single" w:sz="8" w:space="0" w:color="F9E2CE" w:themeColor="accent6"/>
        <w:right w:val="single" w:sz="8" w:space="0" w:color="F9E2CE" w:themeColor="accent6"/>
        <w:insideH w:val="single" w:sz="8" w:space="0" w:color="F9E2CE" w:themeColor="accent6"/>
        <w:insideV w:val="single" w:sz="8" w:space="0" w:color="F9E2CE" w:themeColor="accent6"/>
      </w:tblBorders>
    </w:tblPr>
    <w:tcPr>
      <w:shd w:val="clear" w:color="auto" w:fill="FDF7F2" w:themeFill="accent6" w:themeFillTint="3F"/>
    </w:tcPr>
    <w:tblStylePr w:type="firstRow">
      <w:rPr>
        <w:b/>
        <w:bCs/>
        <w:color w:val="4A4A49" w:themeColor="text1"/>
      </w:rPr>
      <w:tblPr/>
      <w:tcPr>
        <w:shd w:val="clear" w:color="auto" w:fill="FEFBF9" w:themeFill="accent6"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FDF9F5" w:themeFill="accent6" w:themeFillTint="33"/>
      </w:tcPr>
    </w:tblStylePr>
    <w:tblStylePr w:type="band1Vert">
      <w:tblPr/>
      <w:tcPr>
        <w:shd w:val="clear" w:color="auto" w:fill="FCF0E6" w:themeFill="accent6" w:themeFillTint="7F"/>
      </w:tcPr>
    </w:tblStylePr>
    <w:tblStylePr w:type="band1Horz">
      <w:tblPr/>
      <w:tcPr>
        <w:tcBorders>
          <w:insideH w:val="single" w:sz="6" w:space="0" w:color="F9E2CE" w:themeColor="accent6"/>
          <w:insideV w:val="single" w:sz="6" w:space="0" w:color="F9E2CE" w:themeColor="accent6"/>
        </w:tcBorders>
        <w:shd w:val="clear" w:color="auto" w:fill="FCF0E6" w:themeFill="accent6"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CED7E6" w:themeColor="accent5"/>
        <w:left w:val="single" w:sz="8" w:space="0" w:color="CED7E6" w:themeColor="accent5"/>
        <w:bottom w:val="single" w:sz="8" w:space="0" w:color="CED7E6" w:themeColor="accent5"/>
        <w:right w:val="single" w:sz="8" w:space="0" w:color="CED7E6" w:themeColor="accent5"/>
        <w:insideH w:val="single" w:sz="8" w:space="0" w:color="CED7E6" w:themeColor="accent5"/>
        <w:insideV w:val="single" w:sz="8" w:space="0" w:color="CED7E6" w:themeColor="accent5"/>
      </w:tblBorders>
    </w:tblPr>
    <w:tcPr>
      <w:shd w:val="clear" w:color="auto" w:fill="F2F5F8" w:themeFill="accent5" w:themeFillTint="3F"/>
    </w:tcPr>
    <w:tblStylePr w:type="firstRow">
      <w:rPr>
        <w:b/>
        <w:bCs/>
        <w:color w:val="4A4A49" w:themeColor="text1"/>
      </w:rPr>
      <w:tblPr/>
      <w:tcPr>
        <w:shd w:val="clear" w:color="auto" w:fill="FAFAFC" w:themeFill="accent5"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F5F6FA" w:themeFill="accent5" w:themeFillTint="33"/>
      </w:tcPr>
    </w:tblStylePr>
    <w:tblStylePr w:type="band1Vert">
      <w:tblPr/>
      <w:tcPr>
        <w:shd w:val="clear" w:color="auto" w:fill="E6EAF2" w:themeFill="accent5" w:themeFillTint="7F"/>
      </w:tcPr>
    </w:tblStylePr>
    <w:tblStylePr w:type="band1Horz">
      <w:tblPr/>
      <w:tcPr>
        <w:tcBorders>
          <w:insideH w:val="single" w:sz="6" w:space="0" w:color="CED7E6" w:themeColor="accent5"/>
          <w:insideV w:val="single" w:sz="6" w:space="0" w:color="CED7E6" w:themeColor="accent5"/>
        </w:tcBorders>
        <w:shd w:val="clear" w:color="auto" w:fill="E6EAF2" w:themeFill="accent5"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EEA76C" w:themeColor="accent4"/>
        <w:left w:val="single" w:sz="8" w:space="0" w:color="EEA76C" w:themeColor="accent4"/>
        <w:bottom w:val="single" w:sz="8" w:space="0" w:color="EEA76C" w:themeColor="accent4"/>
        <w:right w:val="single" w:sz="8" w:space="0" w:color="EEA76C" w:themeColor="accent4"/>
        <w:insideH w:val="single" w:sz="8" w:space="0" w:color="EEA76C" w:themeColor="accent4"/>
        <w:insideV w:val="single" w:sz="8" w:space="0" w:color="EEA76C" w:themeColor="accent4"/>
      </w:tblBorders>
    </w:tblPr>
    <w:tcPr>
      <w:shd w:val="clear" w:color="auto" w:fill="FAE9DA" w:themeFill="accent4" w:themeFillTint="3F"/>
    </w:tcPr>
    <w:tblStylePr w:type="firstRow">
      <w:rPr>
        <w:b/>
        <w:bCs/>
        <w:color w:val="4A4A49" w:themeColor="text1"/>
      </w:rPr>
      <w:tblPr/>
      <w:tcPr>
        <w:shd w:val="clear" w:color="auto" w:fill="FDF6F0" w:themeFill="accent4"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FBEDE1" w:themeFill="accent4" w:themeFillTint="33"/>
      </w:tcPr>
    </w:tblStylePr>
    <w:tblStylePr w:type="band1Vert">
      <w:tblPr/>
      <w:tcPr>
        <w:shd w:val="clear" w:color="auto" w:fill="F6D2B5" w:themeFill="accent4" w:themeFillTint="7F"/>
      </w:tcPr>
    </w:tblStylePr>
    <w:tblStylePr w:type="band1Horz">
      <w:tblPr/>
      <w:tcPr>
        <w:tcBorders>
          <w:insideH w:val="single" w:sz="6" w:space="0" w:color="EEA76C" w:themeColor="accent4"/>
          <w:insideV w:val="single" w:sz="6" w:space="0" w:color="EEA76C" w:themeColor="accent4"/>
        </w:tcBorders>
        <w:shd w:val="clear" w:color="auto" w:fill="F6D2B5" w:themeFill="accent4"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6B88B5" w:themeColor="accent3"/>
        <w:left w:val="single" w:sz="8" w:space="0" w:color="6B88B5" w:themeColor="accent3"/>
        <w:bottom w:val="single" w:sz="8" w:space="0" w:color="6B88B5" w:themeColor="accent3"/>
        <w:right w:val="single" w:sz="8" w:space="0" w:color="6B88B5" w:themeColor="accent3"/>
        <w:insideH w:val="single" w:sz="8" w:space="0" w:color="6B88B5" w:themeColor="accent3"/>
        <w:insideV w:val="single" w:sz="8" w:space="0" w:color="6B88B5" w:themeColor="accent3"/>
      </w:tblBorders>
    </w:tblPr>
    <w:tcPr>
      <w:shd w:val="clear" w:color="auto" w:fill="DAE1EC" w:themeFill="accent3" w:themeFillTint="3F"/>
    </w:tcPr>
    <w:tblStylePr w:type="firstRow">
      <w:rPr>
        <w:b/>
        <w:bCs/>
        <w:color w:val="4A4A49" w:themeColor="text1"/>
      </w:rPr>
      <w:tblPr/>
      <w:tcPr>
        <w:shd w:val="clear" w:color="auto" w:fill="F0F3F7" w:themeFill="accent3"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E1E6F0" w:themeFill="accent3" w:themeFillTint="33"/>
      </w:tcPr>
    </w:tblStylePr>
    <w:tblStylePr w:type="band1Vert">
      <w:tblPr/>
      <w:tcPr>
        <w:shd w:val="clear" w:color="auto" w:fill="B5C3DA" w:themeFill="accent3" w:themeFillTint="7F"/>
      </w:tcPr>
    </w:tblStylePr>
    <w:tblStylePr w:type="band1Horz">
      <w:tblPr/>
      <w:tcPr>
        <w:tcBorders>
          <w:insideH w:val="single" w:sz="6" w:space="0" w:color="6B88B5" w:themeColor="accent3"/>
          <w:insideV w:val="single" w:sz="6" w:space="0" w:color="6B88B5" w:themeColor="accent3"/>
        </w:tcBorders>
        <w:shd w:val="clear" w:color="auto" w:fill="B5C3DA" w:themeFill="accent3"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E36C0A" w:themeColor="accent2"/>
        <w:left w:val="single" w:sz="8" w:space="0" w:color="E36C0A" w:themeColor="accent2"/>
        <w:bottom w:val="single" w:sz="8" w:space="0" w:color="E36C0A" w:themeColor="accent2"/>
        <w:right w:val="single" w:sz="8" w:space="0" w:color="E36C0A" w:themeColor="accent2"/>
        <w:insideH w:val="single" w:sz="8" w:space="0" w:color="E36C0A" w:themeColor="accent2"/>
        <w:insideV w:val="single" w:sz="8" w:space="0" w:color="E36C0A" w:themeColor="accent2"/>
      </w:tblBorders>
    </w:tblPr>
    <w:tcPr>
      <w:shd w:val="clear" w:color="auto" w:fill="FCDABE" w:themeFill="accent2" w:themeFillTint="3F"/>
    </w:tcPr>
    <w:tblStylePr w:type="firstRow">
      <w:rPr>
        <w:b/>
        <w:bCs/>
        <w:color w:val="4A4A49" w:themeColor="text1"/>
      </w:rPr>
      <w:tblPr/>
      <w:tcPr>
        <w:shd w:val="clear" w:color="auto" w:fill="FEF0E5" w:themeFill="accent2"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FCE1CA" w:themeFill="accent2" w:themeFillTint="33"/>
      </w:tcPr>
    </w:tblStylePr>
    <w:tblStylePr w:type="band1Vert">
      <w:tblPr/>
      <w:tcPr>
        <w:shd w:val="clear" w:color="auto" w:fill="F9B47C" w:themeFill="accent2" w:themeFillTint="7F"/>
      </w:tcPr>
    </w:tblStylePr>
    <w:tblStylePr w:type="band1Horz">
      <w:tblPr/>
      <w:tcPr>
        <w:tcBorders>
          <w:insideH w:val="single" w:sz="6" w:space="0" w:color="E36C0A" w:themeColor="accent2"/>
          <w:insideV w:val="single" w:sz="6" w:space="0" w:color="E36C0A" w:themeColor="accent2"/>
        </w:tcBorders>
        <w:shd w:val="clear" w:color="auto" w:fill="F9B47C" w:themeFill="accent2"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083984" w:themeColor="accent1"/>
        <w:left w:val="single" w:sz="8" w:space="0" w:color="083984" w:themeColor="accent1"/>
        <w:bottom w:val="single" w:sz="8" w:space="0" w:color="083984" w:themeColor="accent1"/>
        <w:right w:val="single" w:sz="8" w:space="0" w:color="083984" w:themeColor="accent1"/>
        <w:insideH w:val="single" w:sz="8" w:space="0" w:color="083984" w:themeColor="accent1"/>
        <w:insideV w:val="single" w:sz="8" w:space="0" w:color="083984" w:themeColor="accent1"/>
      </w:tblBorders>
    </w:tblPr>
    <w:tcPr>
      <w:shd w:val="clear" w:color="auto" w:fill="A8C8F9" w:themeFill="accent1" w:themeFillTint="3F"/>
    </w:tcPr>
    <w:tblStylePr w:type="firstRow">
      <w:rPr>
        <w:b/>
        <w:bCs/>
        <w:color w:val="4A4A49" w:themeColor="text1"/>
      </w:rPr>
      <w:tblPr/>
      <w:tcPr>
        <w:shd w:val="clear" w:color="auto" w:fill="DCE9FD" w:themeFill="accent1"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B9D2FA" w:themeFill="accent1" w:themeFillTint="33"/>
      </w:tcPr>
    </w:tblStylePr>
    <w:tblStylePr w:type="band1Vert">
      <w:tblPr/>
      <w:tcPr>
        <w:shd w:val="clear" w:color="auto" w:fill="5191F4" w:themeFill="accent1" w:themeFillTint="7F"/>
      </w:tcPr>
    </w:tblStylePr>
    <w:tblStylePr w:type="band1Horz">
      <w:tblPr/>
      <w:tcPr>
        <w:tcBorders>
          <w:insideH w:val="single" w:sz="6" w:space="0" w:color="083984" w:themeColor="accent1"/>
          <w:insideV w:val="single" w:sz="6" w:space="0" w:color="083984" w:themeColor="accent1"/>
        </w:tcBorders>
        <w:shd w:val="clear" w:color="auto" w:fill="5191F4" w:themeFill="accent1" w:themeFillTint="7F"/>
      </w:tcPr>
    </w:tblStylePr>
    <w:tblStylePr w:type="nwCell">
      <w:tblPr/>
      <w:tcPr>
        <w:shd w:val="clear" w:color="auto" w:fill="FFFFFF" w:themeFill="background1"/>
      </w:tcPr>
    </w:tblStylePr>
  </w:style>
  <w:style w:type="table" w:styleId="Gemiddeldraster1-accent6">
    <w:name w:val="Medium Grid 1 Accent 6"/>
    <w:basedOn w:val="Standaardtabel"/>
    <w:uiPriority w:val="67"/>
    <w:semiHidden/>
    <w:rsid w:val="00E07762"/>
    <w:pPr>
      <w:spacing w:line="240" w:lineRule="auto"/>
    </w:pPr>
    <w:tblPr>
      <w:tblStyleRowBandSize w:val="1"/>
      <w:tblStyleColBandSize w:val="1"/>
      <w:tblBorders>
        <w:top w:val="single" w:sz="8" w:space="0" w:color="FAE9DA" w:themeColor="accent6" w:themeTint="BF"/>
        <w:left w:val="single" w:sz="8" w:space="0" w:color="FAE9DA" w:themeColor="accent6" w:themeTint="BF"/>
        <w:bottom w:val="single" w:sz="8" w:space="0" w:color="FAE9DA" w:themeColor="accent6" w:themeTint="BF"/>
        <w:right w:val="single" w:sz="8" w:space="0" w:color="FAE9DA" w:themeColor="accent6" w:themeTint="BF"/>
        <w:insideH w:val="single" w:sz="8" w:space="0" w:color="FAE9DA" w:themeColor="accent6" w:themeTint="BF"/>
        <w:insideV w:val="single" w:sz="8" w:space="0" w:color="FAE9DA" w:themeColor="accent6" w:themeTint="BF"/>
      </w:tblBorders>
    </w:tblPr>
    <w:tcPr>
      <w:shd w:val="clear" w:color="auto" w:fill="FDF7F2" w:themeFill="accent6" w:themeFillTint="3F"/>
    </w:tcPr>
    <w:tblStylePr w:type="firstRow">
      <w:rPr>
        <w:b/>
        <w:bCs/>
      </w:rPr>
    </w:tblStylePr>
    <w:tblStylePr w:type="lastRow">
      <w:rPr>
        <w:b/>
        <w:bCs/>
      </w:rPr>
      <w:tblPr/>
      <w:tcPr>
        <w:tcBorders>
          <w:top w:val="single" w:sz="18" w:space="0" w:color="FAE9DA" w:themeColor="accent6" w:themeTint="BF"/>
        </w:tcBorders>
      </w:tcPr>
    </w:tblStylePr>
    <w:tblStylePr w:type="firstCol">
      <w:rPr>
        <w:b/>
        <w:bCs/>
      </w:rPr>
    </w:tblStylePr>
    <w:tblStylePr w:type="lastCol">
      <w:rPr>
        <w:b/>
        <w:bCs/>
      </w:rPr>
    </w:tblStylePr>
    <w:tblStylePr w:type="band1Vert">
      <w:tblPr/>
      <w:tcPr>
        <w:shd w:val="clear" w:color="auto" w:fill="FCF0E6" w:themeFill="accent6" w:themeFillTint="7F"/>
      </w:tcPr>
    </w:tblStylePr>
    <w:tblStylePr w:type="band1Horz">
      <w:tblPr/>
      <w:tcPr>
        <w:shd w:val="clear" w:color="auto" w:fill="FCF0E6" w:themeFill="accent6" w:themeFillTint="7F"/>
      </w:tcPr>
    </w:tblStylePr>
  </w:style>
  <w:style w:type="table" w:styleId="Gemiddeldraster1-accent5">
    <w:name w:val="Medium Grid 1 Accent 5"/>
    <w:basedOn w:val="Standaardtabel"/>
    <w:uiPriority w:val="67"/>
    <w:semiHidden/>
    <w:rsid w:val="00E07762"/>
    <w:pPr>
      <w:spacing w:line="240" w:lineRule="auto"/>
    </w:pPr>
    <w:tblPr>
      <w:tblStyleRowBandSize w:val="1"/>
      <w:tblStyleColBandSize w:val="1"/>
      <w:tblBorders>
        <w:top w:val="single" w:sz="8" w:space="0" w:color="DAE0EC" w:themeColor="accent5" w:themeTint="BF"/>
        <w:left w:val="single" w:sz="8" w:space="0" w:color="DAE0EC" w:themeColor="accent5" w:themeTint="BF"/>
        <w:bottom w:val="single" w:sz="8" w:space="0" w:color="DAE0EC" w:themeColor="accent5" w:themeTint="BF"/>
        <w:right w:val="single" w:sz="8" w:space="0" w:color="DAE0EC" w:themeColor="accent5" w:themeTint="BF"/>
        <w:insideH w:val="single" w:sz="8" w:space="0" w:color="DAE0EC" w:themeColor="accent5" w:themeTint="BF"/>
        <w:insideV w:val="single" w:sz="8" w:space="0" w:color="DAE0EC" w:themeColor="accent5" w:themeTint="BF"/>
      </w:tblBorders>
    </w:tblPr>
    <w:tcPr>
      <w:shd w:val="clear" w:color="auto" w:fill="F2F5F8" w:themeFill="accent5" w:themeFillTint="3F"/>
    </w:tcPr>
    <w:tblStylePr w:type="firstRow">
      <w:rPr>
        <w:b/>
        <w:bCs/>
      </w:rPr>
    </w:tblStylePr>
    <w:tblStylePr w:type="lastRow">
      <w:rPr>
        <w:b/>
        <w:bCs/>
      </w:rPr>
      <w:tblPr/>
      <w:tcPr>
        <w:tcBorders>
          <w:top w:val="single" w:sz="18" w:space="0" w:color="DAE0EC" w:themeColor="accent5" w:themeTint="BF"/>
        </w:tcBorders>
      </w:tcPr>
    </w:tblStylePr>
    <w:tblStylePr w:type="firstCol">
      <w:rPr>
        <w:b/>
        <w:bCs/>
      </w:rPr>
    </w:tblStylePr>
    <w:tblStylePr w:type="lastCol">
      <w:rPr>
        <w:b/>
        <w:bCs/>
      </w:rPr>
    </w:tblStylePr>
    <w:tblStylePr w:type="band1Vert">
      <w:tblPr/>
      <w:tcPr>
        <w:shd w:val="clear" w:color="auto" w:fill="E6EAF2" w:themeFill="accent5" w:themeFillTint="7F"/>
      </w:tcPr>
    </w:tblStylePr>
    <w:tblStylePr w:type="band1Horz">
      <w:tblPr/>
      <w:tcPr>
        <w:shd w:val="clear" w:color="auto" w:fill="E6EAF2" w:themeFill="accent5" w:themeFillTint="7F"/>
      </w:tcPr>
    </w:tblStylePr>
  </w:style>
  <w:style w:type="table" w:styleId="Gemiddeldraster1-accent4">
    <w:name w:val="Medium Grid 1 Accent 4"/>
    <w:basedOn w:val="Standaardtabel"/>
    <w:uiPriority w:val="67"/>
    <w:semiHidden/>
    <w:rsid w:val="00E07762"/>
    <w:pPr>
      <w:spacing w:line="240" w:lineRule="auto"/>
    </w:pPr>
    <w:tblPr>
      <w:tblStyleRowBandSize w:val="1"/>
      <w:tblStyleColBandSize w:val="1"/>
      <w:tblBorders>
        <w:top w:val="single" w:sz="8" w:space="0" w:color="F2BC90" w:themeColor="accent4" w:themeTint="BF"/>
        <w:left w:val="single" w:sz="8" w:space="0" w:color="F2BC90" w:themeColor="accent4" w:themeTint="BF"/>
        <w:bottom w:val="single" w:sz="8" w:space="0" w:color="F2BC90" w:themeColor="accent4" w:themeTint="BF"/>
        <w:right w:val="single" w:sz="8" w:space="0" w:color="F2BC90" w:themeColor="accent4" w:themeTint="BF"/>
        <w:insideH w:val="single" w:sz="8" w:space="0" w:color="F2BC90" w:themeColor="accent4" w:themeTint="BF"/>
        <w:insideV w:val="single" w:sz="8" w:space="0" w:color="F2BC90" w:themeColor="accent4" w:themeTint="BF"/>
      </w:tblBorders>
    </w:tblPr>
    <w:tcPr>
      <w:shd w:val="clear" w:color="auto" w:fill="FAE9DA" w:themeFill="accent4" w:themeFillTint="3F"/>
    </w:tcPr>
    <w:tblStylePr w:type="firstRow">
      <w:rPr>
        <w:b/>
        <w:bCs/>
      </w:rPr>
    </w:tblStylePr>
    <w:tblStylePr w:type="lastRow">
      <w:rPr>
        <w:b/>
        <w:bCs/>
      </w:rPr>
      <w:tblPr/>
      <w:tcPr>
        <w:tcBorders>
          <w:top w:val="single" w:sz="18" w:space="0" w:color="F2BC90" w:themeColor="accent4" w:themeTint="BF"/>
        </w:tcBorders>
      </w:tcPr>
    </w:tblStylePr>
    <w:tblStylePr w:type="firstCol">
      <w:rPr>
        <w:b/>
        <w:bCs/>
      </w:rPr>
    </w:tblStylePr>
    <w:tblStylePr w:type="lastCol">
      <w:rPr>
        <w:b/>
        <w:bCs/>
      </w:rPr>
    </w:tblStylePr>
    <w:tblStylePr w:type="band1Vert">
      <w:tblPr/>
      <w:tcPr>
        <w:shd w:val="clear" w:color="auto" w:fill="F6D2B5" w:themeFill="accent4" w:themeFillTint="7F"/>
      </w:tcPr>
    </w:tblStylePr>
    <w:tblStylePr w:type="band1Horz">
      <w:tblPr/>
      <w:tcPr>
        <w:shd w:val="clear" w:color="auto" w:fill="F6D2B5" w:themeFill="accent4" w:themeFillTint="7F"/>
      </w:tcPr>
    </w:tblStylePr>
  </w:style>
  <w:style w:type="table" w:styleId="Gemiddeldraster1-accent3">
    <w:name w:val="Medium Grid 1 Accent 3"/>
    <w:basedOn w:val="Standaardtabel"/>
    <w:uiPriority w:val="67"/>
    <w:semiHidden/>
    <w:rsid w:val="00E07762"/>
    <w:pPr>
      <w:spacing w:line="240" w:lineRule="auto"/>
    </w:pPr>
    <w:tblPr>
      <w:tblStyleRowBandSize w:val="1"/>
      <w:tblStyleColBandSize w:val="1"/>
      <w:tblBorders>
        <w:top w:val="single" w:sz="8" w:space="0" w:color="90A5C7" w:themeColor="accent3" w:themeTint="BF"/>
        <w:left w:val="single" w:sz="8" w:space="0" w:color="90A5C7" w:themeColor="accent3" w:themeTint="BF"/>
        <w:bottom w:val="single" w:sz="8" w:space="0" w:color="90A5C7" w:themeColor="accent3" w:themeTint="BF"/>
        <w:right w:val="single" w:sz="8" w:space="0" w:color="90A5C7" w:themeColor="accent3" w:themeTint="BF"/>
        <w:insideH w:val="single" w:sz="8" w:space="0" w:color="90A5C7" w:themeColor="accent3" w:themeTint="BF"/>
        <w:insideV w:val="single" w:sz="8" w:space="0" w:color="90A5C7" w:themeColor="accent3" w:themeTint="BF"/>
      </w:tblBorders>
    </w:tblPr>
    <w:tcPr>
      <w:shd w:val="clear" w:color="auto" w:fill="DAE1EC" w:themeFill="accent3" w:themeFillTint="3F"/>
    </w:tcPr>
    <w:tblStylePr w:type="firstRow">
      <w:rPr>
        <w:b/>
        <w:bCs/>
      </w:rPr>
    </w:tblStylePr>
    <w:tblStylePr w:type="lastRow">
      <w:rPr>
        <w:b/>
        <w:bCs/>
      </w:rPr>
      <w:tblPr/>
      <w:tcPr>
        <w:tcBorders>
          <w:top w:val="single" w:sz="18" w:space="0" w:color="90A5C7" w:themeColor="accent3" w:themeTint="BF"/>
        </w:tcBorders>
      </w:tcPr>
    </w:tblStylePr>
    <w:tblStylePr w:type="firstCol">
      <w:rPr>
        <w:b/>
        <w:bCs/>
      </w:rPr>
    </w:tblStylePr>
    <w:tblStylePr w:type="lastCol">
      <w:rPr>
        <w:b/>
        <w:bCs/>
      </w:rPr>
    </w:tblStylePr>
    <w:tblStylePr w:type="band1Vert">
      <w:tblPr/>
      <w:tcPr>
        <w:shd w:val="clear" w:color="auto" w:fill="B5C3DA" w:themeFill="accent3" w:themeFillTint="7F"/>
      </w:tcPr>
    </w:tblStylePr>
    <w:tblStylePr w:type="band1Horz">
      <w:tblPr/>
      <w:tcPr>
        <w:shd w:val="clear" w:color="auto" w:fill="B5C3DA" w:themeFill="accent3" w:themeFillTint="7F"/>
      </w:tcPr>
    </w:tblStylePr>
  </w:style>
  <w:style w:type="table" w:styleId="Gemiddeldraster1-accent2">
    <w:name w:val="Medium Grid 1 Accent 2"/>
    <w:basedOn w:val="Standaardtabel"/>
    <w:uiPriority w:val="67"/>
    <w:semiHidden/>
    <w:rsid w:val="00E07762"/>
    <w:pPr>
      <w:spacing w:line="240" w:lineRule="auto"/>
    </w:pPr>
    <w:tblPr>
      <w:tblStyleRowBandSize w:val="1"/>
      <w:tblStyleColBandSize w:val="1"/>
      <w:tblBorders>
        <w:top w:val="single" w:sz="8" w:space="0" w:color="F68F3B" w:themeColor="accent2" w:themeTint="BF"/>
        <w:left w:val="single" w:sz="8" w:space="0" w:color="F68F3B" w:themeColor="accent2" w:themeTint="BF"/>
        <w:bottom w:val="single" w:sz="8" w:space="0" w:color="F68F3B" w:themeColor="accent2" w:themeTint="BF"/>
        <w:right w:val="single" w:sz="8" w:space="0" w:color="F68F3B" w:themeColor="accent2" w:themeTint="BF"/>
        <w:insideH w:val="single" w:sz="8" w:space="0" w:color="F68F3B" w:themeColor="accent2" w:themeTint="BF"/>
        <w:insideV w:val="single" w:sz="8" w:space="0" w:color="F68F3B" w:themeColor="accent2" w:themeTint="BF"/>
      </w:tblBorders>
    </w:tblPr>
    <w:tcPr>
      <w:shd w:val="clear" w:color="auto" w:fill="FCDABE" w:themeFill="accent2" w:themeFillTint="3F"/>
    </w:tcPr>
    <w:tblStylePr w:type="firstRow">
      <w:rPr>
        <w:b/>
        <w:bCs/>
      </w:rPr>
    </w:tblStylePr>
    <w:tblStylePr w:type="lastRow">
      <w:rPr>
        <w:b/>
        <w:bCs/>
      </w:rPr>
      <w:tblPr/>
      <w:tcPr>
        <w:tcBorders>
          <w:top w:val="single" w:sz="18" w:space="0" w:color="F68F3B" w:themeColor="accent2" w:themeTint="BF"/>
        </w:tcBorders>
      </w:tcPr>
    </w:tblStylePr>
    <w:tblStylePr w:type="firstCol">
      <w:rPr>
        <w:b/>
        <w:bCs/>
      </w:rPr>
    </w:tblStylePr>
    <w:tblStylePr w:type="lastCol">
      <w:rPr>
        <w:b/>
        <w:bCs/>
      </w:rPr>
    </w:tblStylePr>
    <w:tblStylePr w:type="band1Vert">
      <w:tblPr/>
      <w:tcPr>
        <w:shd w:val="clear" w:color="auto" w:fill="F9B47C" w:themeFill="accent2" w:themeFillTint="7F"/>
      </w:tcPr>
    </w:tblStylePr>
    <w:tblStylePr w:type="band1Horz">
      <w:tblPr/>
      <w:tcPr>
        <w:shd w:val="clear" w:color="auto" w:fill="F9B47C" w:themeFill="accent2" w:themeFillTint="7F"/>
      </w:tcPr>
    </w:tblStylePr>
  </w:style>
  <w:style w:type="table" w:styleId="Gemiddeldraster1-accent1">
    <w:name w:val="Medium Grid 1 Accent 1"/>
    <w:basedOn w:val="Standaardtabel"/>
    <w:uiPriority w:val="67"/>
    <w:semiHidden/>
    <w:rsid w:val="00E07762"/>
    <w:pPr>
      <w:spacing w:line="240" w:lineRule="auto"/>
    </w:pPr>
    <w:tblPr>
      <w:tblStyleRowBandSize w:val="1"/>
      <w:tblStyleColBandSize w:val="1"/>
      <w:tblBorders>
        <w:top w:val="single" w:sz="8" w:space="0" w:color="0D5EDB" w:themeColor="accent1" w:themeTint="BF"/>
        <w:left w:val="single" w:sz="8" w:space="0" w:color="0D5EDB" w:themeColor="accent1" w:themeTint="BF"/>
        <w:bottom w:val="single" w:sz="8" w:space="0" w:color="0D5EDB" w:themeColor="accent1" w:themeTint="BF"/>
        <w:right w:val="single" w:sz="8" w:space="0" w:color="0D5EDB" w:themeColor="accent1" w:themeTint="BF"/>
        <w:insideH w:val="single" w:sz="8" w:space="0" w:color="0D5EDB" w:themeColor="accent1" w:themeTint="BF"/>
        <w:insideV w:val="single" w:sz="8" w:space="0" w:color="0D5EDB" w:themeColor="accent1" w:themeTint="BF"/>
      </w:tblBorders>
    </w:tblPr>
    <w:tcPr>
      <w:shd w:val="clear" w:color="auto" w:fill="A8C8F9" w:themeFill="accent1" w:themeFillTint="3F"/>
    </w:tcPr>
    <w:tblStylePr w:type="firstRow">
      <w:rPr>
        <w:b/>
        <w:bCs/>
      </w:rPr>
    </w:tblStylePr>
    <w:tblStylePr w:type="lastRow">
      <w:rPr>
        <w:b/>
        <w:bCs/>
      </w:rPr>
      <w:tblPr/>
      <w:tcPr>
        <w:tcBorders>
          <w:top w:val="single" w:sz="18" w:space="0" w:color="0D5EDB" w:themeColor="accent1" w:themeTint="BF"/>
        </w:tcBorders>
      </w:tcPr>
    </w:tblStylePr>
    <w:tblStylePr w:type="firstCol">
      <w:rPr>
        <w:b/>
        <w:bCs/>
      </w:rPr>
    </w:tblStylePr>
    <w:tblStylePr w:type="lastCol">
      <w:rPr>
        <w:b/>
        <w:bCs/>
      </w:rPr>
    </w:tblStylePr>
    <w:tblStylePr w:type="band1Vert">
      <w:tblPr/>
      <w:tcPr>
        <w:shd w:val="clear" w:color="auto" w:fill="5191F4" w:themeFill="accent1" w:themeFillTint="7F"/>
      </w:tcPr>
    </w:tblStylePr>
    <w:tblStylePr w:type="band1Horz">
      <w:tblPr/>
      <w:tcPr>
        <w:shd w:val="clear" w:color="auto" w:fill="5191F4" w:themeFill="accent1" w:themeFillTint="7F"/>
      </w:tcPr>
    </w:tblStylePr>
  </w:style>
  <w:style w:type="table" w:styleId="Donkerelijst-accent6">
    <w:name w:val="Dark List Accent 6"/>
    <w:basedOn w:val="Standaardtabel"/>
    <w:uiPriority w:val="70"/>
    <w:semiHidden/>
    <w:rsid w:val="00E07762"/>
    <w:pPr>
      <w:spacing w:line="240" w:lineRule="auto"/>
    </w:pPr>
    <w:rPr>
      <w:color w:val="FFFFFF" w:themeColor="background1"/>
    </w:rPr>
    <w:tblPr>
      <w:tblStyleRowBandSize w:val="1"/>
      <w:tblStyleColBandSize w:val="1"/>
    </w:tblPr>
    <w:tcPr>
      <w:shd w:val="clear" w:color="auto" w:fill="F9E2C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C96A1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CA56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CA568" w:themeFill="accent6" w:themeFillShade="BF"/>
      </w:tcPr>
    </w:tblStylePr>
    <w:tblStylePr w:type="band1Vert">
      <w:tblPr/>
      <w:tcPr>
        <w:tcBorders>
          <w:top w:val="nil"/>
          <w:left w:val="nil"/>
          <w:bottom w:val="nil"/>
          <w:right w:val="nil"/>
          <w:insideH w:val="nil"/>
          <w:insideV w:val="nil"/>
        </w:tcBorders>
        <w:shd w:val="clear" w:color="auto" w:fill="ECA568" w:themeFill="accent6" w:themeFillShade="BF"/>
      </w:tcPr>
    </w:tblStylePr>
    <w:tblStylePr w:type="band1Horz">
      <w:tblPr/>
      <w:tcPr>
        <w:tcBorders>
          <w:top w:val="nil"/>
          <w:left w:val="nil"/>
          <w:bottom w:val="nil"/>
          <w:right w:val="nil"/>
          <w:insideH w:val="nil"/>
          <w:insideV w:val="nil"/>
        </w:tcBorders>
        <w:shd w:val="clear" w:color="auto" w:fill="ECA568" w:themeFill="accent6" w:themeFillShade="BF"/>
      </w:tcPr>
    </w:tblStylePr>
  </w:style>
  <w:style w:type="table" w:styleId="Donkerelijst-accent5">
    <w:name w:val="Dark List Accent 5"/>
    <w:basedOn w:val="Standaardtabel"/>
    <w:uiPriority w:val="70"/>
    <w:semiHidden/>
    <w:rsid w:val="00E07762"/>
    <w:pPr>
      <w:spacing w:line="240" w:lineRule="auto"/>
    </w:pPr>
    <w:rPr>
      <w:color w:val="FFFFFF" w:themeColor="background1"/>
    </w:rPr>
    <w:tblPr>
      <w:tblStyleRowBandSize w:val="1"/>
      <w:tblStyleColBandSize w:val="1"/>
    </w:tblPr>
    <w:tcPr>
      <w:shd w:val="clear" w:color="auto" w:fill="CED7E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49638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859BC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859BC1" w:themeFill="accent5" w:themeFillShade="BF"/>
      </w:tcPr>
    </w:tblStylePr>
    <w:tblStylePr w:type="band1Vert">
      <w:tblPr/>
      <w:tcPr>
        <w:tcBorders>
          <w:top w:val="nil"/>
          <w:left w:val="nil"/>
          <w:bottom w:val="nil"/>
          <w:right w:val="nil"/>
          <w:insideH w:val="nil"/>
          <w:insideV w:val="nil"/>
        </w:tcBorders>
        <w:shd w:val="clear" w:color="auto" w:fill="859BC1" w:themeFill="accent5" w:themeFillShade="BF"/>
      </w:tcPr>
    </w:tblStylePr>
    <w:tblStylePr w:type="band1Horz">
      <w:tblPr/>
      <w:tcPr>
        <w:tcBorders>
          <w:top w:val="nil"/>
          <w:left w:val="nil"/>
          <w:bottom w:val="nil"/>
          <w:right w:val="nil"/>
          <w:insideH w:val="nil"/>
          <w:insideV w:val="nil"/>
        </w:tcBorders>
        <w:shd w:val="clear" w:color="auto" w:fill="859BC1" w:themeFill="accent5" w:themeFillShade="BF"/>
      </w:tcPr>
    </w:tblStylePr>
  </w:style>
  <w:style w:type="table" w:styleId="Donkerelijst-accent4">
    <w:name w:val="Dark List Accent 4"/>
    <w:basedOn w:val="Standaardtabel"/>
    <w:uiPriority w:val="70"/>
    <w:semiHidden/>
    <w:rsid w:val="00E07762"/>
    <w:pPr>
      <w:spacing w:line="240" w:lineRule="auto"/>
    </w:pPr>
    <w:rPr>
      <w:color w:val="FFFFFF" w:themeColor="background1"/>
    </w:rPr>
    <w:tblPr>
      <w:tblStyleRowBandSize w:val="1"/>
      <w:tblStyleColBandSize w:val="1"/>
    </w:tblPr>
    <w:tcPr>
      <w:shd w:val="clear" w:color="auto" w:fill="EEA76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9A4F1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E577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E5771E" w:themeFill="accent4" w:themeFillShade="BF"/>
      </w:tcPr>
    </w:tblStylePr>
    <w:tblStylePr w:type="band1Vert">
      <w:tblPr/>
      <w:tcPr>
        <w:tcBorders>
          <w:top w:val="nil"/>
          <w:left w:val="nil"/>
          <w:bottom w:val="nil"/>
          <w:right w:val="nil"/>
          <w:insideH w:val="nil"/>
          <w:insideV w:val="nil"/>
        </w:tcBorders>
        <w:shd w:val="clear" w:color="auto" w:fill="E5771E" w:themeFill="accent4" w:themeFillShade="BF"/>
      </w:tcPr>
    </w:tblStylePr>
    <w:tblStylePr w:type="band1Horz">
      <w:tblPr/>
      <w:tcPr>
        <w:tcBorders>
          <w:top w:val="nil"/>
          <w:left w:val="nil"/>
          <w:bottom w:val="nil"/>
          <w:right w:val="nil"/>
          <w:insideH w:val="nil"/>
          <w:insideV w:val="nil"/>
        </w:tcBorders>
        <w:shd w:val="clear" w:color="auto" w:fill="E5771E" w:themeFill="accent4" w:themeFillShade="BF"/>
      </w:tcPr>
    </w:tblStylePr>
  </w:style>
  <w:style w:type="table" w:styleId="Donkerelijst-accent3">
    <w:name w:val="Dark List Accent 3"/>
    <w:basedOn w:val="Standaardtabel"/>
    <w:uiPriority w:val="70"/>
    <w:semiHidden/>
    <w:rsid w:val="00E07762"/>
    <w:pPr>
      <w:spacing w:line="240" w:lineRule="auto"/>
    </w:pPr>
    <w:rPr>
      <w:color w:val="FFFFFF" w:themeColor="background1"/>
    </w:rPr>
    <w:tblPr>
      <w:tblStyleRowBandSize w:val="1"/>
      <w:tblStyleColBandSize w:val="1"/>
    </w:tblPr>
    <w:tcPr>
      <w:shd w:val="clear" w:color="auto" w:fill="6B88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2F425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8638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8638F" w:themeFill="accent3" w:themeFillShade="BF"/>
      </w:tcPr>
    </w:tblStylePr>
    <w:tblStylePr w:type="band1Vert">
      <w:tblPr/>
      <w:tcPr>
        <w:tcBorders>
          <w:top w:val="nil"/>
          <w:left w:val="nil"/>
          <w:bottom w:val="nil"/>
          <w:right w:val="nil"/>
          <w:insideH w:val="nil"/>
          <w:insideV w:val="nil"/>
        </w:tcBorders>
        <w:shd w:val="clear" w:color="auto" w:fill="48638F" w:themeFill="accent3" w:themeFillShade="BF"/>
      </w:tcPr>
    </w:tblStylePr>
    <w:tblStylePr w:type="band1Horz">
      <w:tblPr/>
      <w:tcPr>
        <w:tcBorders>
          <w:top w:val="nil"/>
          <w:left w:val="nil"/>
          <w:bottom w:val="nil"/>
          <w:right w:val="nil"/>
          <w:insideH w:val="nil"/>
          <w:insideV w:val="nil"/>
        </w:tcBorders>
        <w:shd w:val="clear" w:color="auto" w:fill="48638F" w:themeFill="accent3" w:themeFillShade="BF"/>
      </w:tcPr>
    </w:tblStylePr>
  </w:style>
  <w:style w:type="table" w:styleId="Donkerelijst-accent2">
    <w:name w:val="Dark List Accent 2"/>
    <w:basedOn w:val="Standaardtabel"/>
    <w:uiPriority w:val="70"/>
    <w:semiHidden/>
    <w:rsid w:val="00E07762"/>
    <w:pPr>
      <w:spacing w:line="240" w:lineRule="auto"/>
    </w:pPr>
    <w:rPr>
      <w:color w:val="FFFFFF" w:themeColor="background1"/>
    </w:rPr>
    <w:tblPr>
      <w:tblStyleRowBandSize w:val="1"/>
      <w:tblStyleColBandSize w:val="1"/>
    </w:tblPr>
    <w:tcPr>
      <w:shd w:val="clear" w:color="auto" w:fill="E36C0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70350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9500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95007" w:themeFill="accent2" w:themeFillShade="BF"/>
      </w:tcPr>
    </w:tblStylePr>
    <w:tblStylePr w:type="band1Vert">
      <w:tblPr/>
      <w:tcPr>
        <w:tcBorders>
          <w:top w:val="nil"/>
          <w:left w:val="nil"/>
          <w:bottom w:val="nil"/>
          <w:right w:val="nil"/>
          <w:insideH w:val="nil"/>
          <w:insideV w:val="nil"/>
        </w:tcBorders>
        <w:shd w:val="clear" w:color="auto" w:fill="A95007" w:themeFill="accent2" w:themeFillShade="BF"/>
      </w:tcPr>
    </w:tblStylePr>
    <w:tblStylePr w:type="band1Horz">
      <w:tblPr/>
      <w:tcPr>
        <w:tcBorders>
          <w:top w:val="nil"/>
          <w:left w:val="nil"/>
          <w:bottom w:val="nil"/>
          <w:right w:val="nil"/>
          <w:insideH w:val="nil"/>
          <w:insideV w:val="nil"/>
        </w:tcBorders>
        <w:shd w:val="clear" w:color="auto" w:fill="A95007" w:themeFill="accent2" w:themeFillShade="BF"/>
      </w:tcPr>
    </w:tblStylePr>
  </w:style>
  <w:style w:type="table" w:styleId="Donkerelijst-accent1">
    <w:name w:val="Dark List Accent 1"/>
    <w:basedOn w:val="Standaardtabel"/>
    <w:uiPriority w:val="70"/>
    <w:semiHidden/>
    <w:rsid w:val="00E07762"/>
    <w:pPr>
      <w:spacing w:line="240" w:lineRule="auto"/>
    </w:pPr>
    <w:rPr>
      <w:color w:val="FFFFFF" w:themeColor="background1"/>
    </w:rPr>
    <w:tblPr>
      <w:tblStyleRowBandSize w:val="1"/>
      <w:tblStyleColBandSize w:val="1"/>
    </w:tblPr>
    <w:tcPr>
      <w:shd w:val="clear" w:color="auto" w:fill="08398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041C4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62A6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62A62" w:themeFill="accent1" w:themeFillShade="BF"/>
      </w:tcPr>
    </w:tblStylePr>
    <w:tblStylePr w:type="band1Vert">
      <w:tblPr/>
      <w:tcPr>
        <w:tcBorders>
          <w:top w:val="nil"/>
          <w:left w:val="nil"/>
          <w:bottom w:val="nil"/>
          <w:right w:val="nil"/>
          <w:insideH w:val="nil"/>
          <w:insideV w:val="nil"/>
        </w:tcBorders>
        <w:shd w:val="clear" w:color="auto" w:fill="062A62" w:themeFill="accent1" w:themeFillShade="BF"/>
      </w:tcPr>
    </w:tblStylePr>
    <w:tblStylePr w:type="band1Horz">
      <w:tblPr/>
      <w:tcPr>
        <w:tcBorders>
          <w:top w:val="nil"/>
          <w:left w:val="nil"/>
          <w:bottom w:val="nil"/>
          <w:right w:val="nil"/>
          <w:insideH w:val="nil"/>
          <w:insideV w:val="nil"/>
        </w:tcBorders>
        <w:shd w:val="clear" w:color="auto" w:fill="062A62" w:themeFill="accent1" w:themeFillShade="BF"/>
      </w:tcPr>
    </w:tblStylePr>
  </w:style>
  <w:style w:type="paragraph" w:styleId="Bibliografie">
    <w:name w:val="Bibliography"/>
    <w:basedOn w:val="ZsysbasisNibud"/>
    <w:next w:val="BasistekstNibud"/>
    <w:uiPriority w:val="98"/>
    <w:semiHidden/>
    <w:rsid w:val="00E07762"/>
  </w:style>
  <w:style w:type="paragraph" w:styleId="Citaat">
    <w:name w:val="Quote"/>
    <w:basedOn w:val="ZsysbasisNibud"/>
    <w:next w:val="BasistekstNibud"/>
    <w:link w:val="CitaatChar"/>
    <w:uiPriority w:val="98"/>
    <w:semiHidden/>
    <w:rsid w:val="00E07762"/>
    <w:rPr>
      <w:i/>
      <w:iCs/>
    </w:rPr>
  </w:style>
  <w:style w:type="character" w:customStyle="1" w:styleId="CitaatChar">
    <w:name w:val="Citaat Char"/>
    <w:basedOn w:val="Standaardalinea-lettertype"/>
    <w:link w:val="Citaat"/>
    <w:uiPriority w:val="29"/>
    <w:semiHidden/>
    <w:rsid w:val="00F33259"/>
    <w:rPr>
      <w:rFonts w:ascii="Maiandra GD" w:hAnsi="Maiandra GD" w:cs="Maiandra GD"/>
      <w:i/>
      <w:iCs/>
      <w:color w:val="4A4A49" w:themeColor="text1"/>
      <w:sz w:val="18"/>
      <w:szCs w:val="18"/>
    </w:rPr>
  </w:style>
  <w:style w:type="paragraph" w:styleId="Duidelijkcitaat">
    <w:name w:val="Intense Quote"/>
    <w:basedOn w:val="ZsysbasisNibud"/>
    <w:next w:val="BasistekstNibud"/>
    <w:link w:val="DuidelijkcitaatChar"/>
    <w:uiPriority w:val="98"/>
    <w:semiHidden/>
    <w:rsid w:val="00F33259"/>
    <w:pPr>
      <w:spacing w:before="200" w:after="280"/>
      <w:ind w:left="936" w:right="936"/>
    </w:pPr>
    <w:rPr>
      <w:b/>
      <w:bCs/>
      <w:i/>
      <w:iCs/>
    </w:rPr>
  </w:style>
  <w:style w:type="character" w:customStyle="1" w:styleId="DuidelijkcitaatChar">
    <w:name w:val="Duidelijk citaat Char"/>
    <w:basedOn w:val="Standaardalinea-lettertype"/>
    <w:link w:val="Duidelijkcitaat"/>
    <w:uiPriority w:val="30"/>
    <w:semiHidden/>
    <w:rsid w:val="00F33259"/>
    <w:rPr>
      <w:rFonts w:ascii="Maiandra GD" w:hAnsi="Maiandra GD" w:cs="Maiandra GD"/>
      <w:b/>
      <w:bCs/>
      <w:i/>
      <w:iCs/>
      <w:sz w:val="18"/>
      <w:szCs w:val="18"/>
    </w:rPr>
  </w:style>
  <w:style w:type="character" w:styleId="Eindnootmarkering">
    <w:name w:val="endnote reference"/>
    <w:aliases w:val="Eindnootmarkering Nibud"/>
    <w:basedOn w:val="Standaardalinea-lettertype"/>
    <w:uiPriority w:val="4"/>
    <w:rsid w:val="00E07762"/>
    <w:rPr>
      <w:vertAlign w:val="superscript"/>
    </w:rPr>
  </w:style>
  <w:style w:type="paragraph" w:styleId="Geenafstand">
    <w:name w:val="No Spacing"/>
    <w:basedOn w:val="ZsysbasisNibud"/>
    <w:next w:val="BasistekstNibud"/>
    <w:uiPriority w:val="98"/>
    <w:semiHidden/>
    <w:rsid w:val="00D27D0E"/>
  </w:style>
  <w:style w:type="character" w:styleId="HTMLCode">
    <w:name w:val="HTML Code"/>
    <w:basedOn w:val="Standaardalinea-lettertype"/>
    <w:uiPriority w:val="98"/>
    <w:semiHidden/>
    <w:rsid w:val="00E07762"/>
    <w:rPr>
      <w:rFonts w:ascii="Consolas" w:hAnsi="Consolas"/>
      <w:sz w:val="20"/>
      <w:szCs w:val="20"/>
    </w:rPr>
  </w:style>
  <w:style w:type="character" w:styleId="HTMLDefinition">
    <w:name w:val="HTML Definition"/>
    <w:basedOn w:val="Standaardalinea-lettertype"/>
    <w:uiPriority w:val="98"/>
    <w:semiHidden/>
    <w:rsid w:val="00E07762"/>
    <w:rPr>
      <w:i/>
      <w:iCs/>
    </w:rPr>
  </w:style>
  <w:style w:type="character" w:styleId="HTMLVariable">
    <w:name w:val="HTML Variable"/>
    <w:basedOn w:val="Standaardalinea-lettertype"/>
    <w:uiPriority w:val="98"/>
    <w:semiHidden/>
    <w:rsid w:val="00E07762"/>
    <w:rPr>
      <w:i/>
      <w:iCs/>
    </w:rPr>
  </w:style>
  <w:style w:type="character" w:styleId="HTML-acroniem">
    <w:name w:val="HTML Acronym"/>
    <w:basedOn w:val="Standaardalinea-lettertype"/>
    <w:uiPriority w:val="98"/>
    <w:semiHidden/>
    <w:rsid w:val="00E07762"/>
  </w:style>
  <w:style w:type="character" w:styleId="HTML-citaat">
    <w:name w:val="HTML Cite"/>
    <w:basedOn w:val="Standaardalinea-lettertype"/>
    <w:uiPriority w:val="98"/>
    <w:semiHidden/>
    <w:rsid w:val="00E07762"/>
    <w:rPr>
      <w:i/>
      <w:iCs/>
    </w:rPr>
  </w:style>
  <w:style w:type="character" w:styleId="HTML-schrijfmachine">
    <w:name w:val="HTML Typewriter"/>
    <w:basedOn w:val="Standaardalinea-lettertype"/>
    <w:uiPriority w:val="98"/>
    <w:semiHidden/>
    <w:rsid w:val="00E07762"/>
    <w:rPr>
      <w:rFonts w:ascii="Consolas" w:hAnsi="Consolas"/>
      <w:sz w:val="20"/>
      <w:szCs w:val="20"/>
    </w:rPr>
  </w:style>
  <w:style w:type="character" w:styleId="HTML-toetsenbord">
    <w:name w:val="HTML Keyboard"/>
    <w:basedOn w:val="Standaardalinea-lettertype"/>
    <w:uiPriority w:val="98"/>
    <w:semiHidden/>
    <w:rsid w:val="00E07762"/>
    <w:rPr>
      <w:rFonts w:ascii="Consolas" w:hAnsi="Consolas"/>
      <w:sz w:val="20"/>
      <w:szCs w:val="20"/>
    </w:rPr>
  </w:style>
  <w:style w:type="character" w:styleId="HTML-voorbeeld">
    <w:name w:val="HTML Sample"/>
    <w:basedOn w:val="Standaardalinea-lettertype"/>
    <w:uiPriority w:val="98"/>
    <w:semiHidden/>
    <w:rsid w:val="00E07762"/>
    <w:rPr>
      <w:rFonts w:ascii="Consolas" w:hAnsi="Consolas"/>
      <w:sz w:val="24"/>
      <w:szCs w:val="24"/>
    </w:rPr>
  </w:style>
  <w:style w:type="paragraph" w:styleId="Kopvaninhoudsopgave">
    <w:name w:val="TOC Heading"/>
    <w:basedOn w:val="ZsysbasisNibud"/>
    <w:next w:val="BasistekstNibud"/>
    <w:uiPriority w:val="98"/>
    <w:semiHidden/>
    <w:unhideWhenUsed/>
    <w:rsid w:val="00FC3FA5"/>
    <w:pPr>
      <w:keepLines/>
      <w:spacing w:before="480"/>
    </w:pPr>
    <w:rPr>
      <w:rFonts w:eastAsiaTheme="majorEastAsia" w:cstheme="majorBidi"/>
      <w:sz w:val="28"/>
      <w:szCs w:val="28"/>
    </w:rPr>
  </w:style>
  <w:style w:type="paragraph" w:styleId="Lijstalinea">
    <w:name w:val="List Paragraph"/>
    <w:basedOn w:val="ZsysbasisNibud"/>
    <w:next w:val="BasistekstNibud"/>
    <w:uiPriority w:val="98"/>
    <w:semiHidden/>
    <w:rsid w:val="00E7078D"/>
    <w:pPr>
      <w:ind w:left="720"/>
    </w:pPr>
  </w:style>
  <w:style w:type="character" w:styleId="Nadruk">
    <w:name w:val="Emphasis"/>
    <w:basedOn w:val="Standaardalinea-lettertype"/>
    <w:uiPriority w:val="98"/>
    <w:semiHidden/>
    <w:rsid w:val="00E07762"/>
    <w:rPr>
      <w:i/>
      <w:iCs/>
    </w:rPr>
  </w:style>
  <w:style w:type="character" w:styleId="Regelnummer">
    <w:name w:val="line number"/>
    <w:basedOn w:val="Standaardalinea-lettertype"/>
    <w:uiPriority w:val="98"/>
    <w:semiHidden/>
    <w:rsid w:val="00E07762"/>
  </w:style>
  <w:style w:type="numbering" w:customStyle="1" w:styleId="KopnummeringNibud">
    <w:name w:val="Kopnummering Nibud"/>
    <w:uiPriority w:val="4"/>
    <w:semiHidden/>
    <w:rsid w:val="00866B64"/>
    <w:pPr>
      <w:numPr>
        <w:numId w:val="9"/>
      </w:numPr>
    </w:pPr>
  </w:style>
  <w:style w:type="paragraph" w:customStyle="1" w:styleId="ZsyseenpuntNibud">
    <w:name w:val="Zsyseenpunt Nibud"/>
    <w:basedOn w:val="ZsysbasisNibud"/>
    <w:uiPriority w:val="4"/>
    <w:semiHidden/>
    <w:rsid w:val="00CF62AF"/>
    <w:pPr>
      <w:spacing w:line="20" w:lineRule="exact"/>
    </w:pPr>
    <w:rPr>
      <w:sz w:val="2"/>
    </w:rPr>
  </w:style>
  <w:style w:type="paragraph" w:customStyle="1" w:styleId="ZsysbasisdocumentgegevensNibud">
    <w:name w:val="Zsysbasisdocumentgegevens Nibud"/>
    <w:basedOn w:val="ZsysbasisNibud"/>
    <w:next w:val="BasistekstNibud"/>
    <w:link w:val="ZsysbasisdocumentgegevensNibudChar"/>
    <w:uiPriority w:val="4"/>
    <w:semiHidden/>
    <w:rsid w:val="009F2CC2"/>
    <w:pPr>
      <w:spacing w:line="260" w:lineRule="exact"/>
    </w:pPr>
    <w:rPr>
      <w:noProof/>
    </w:rPr>
  </w:style>
  <w:style w:type="paragraph" w:customStyle="1" w:styleId="DocumentgegevenskopjeNibud">
    <w:name w:val="Documentgegevens kopje Nibud"/>
    <w:basedOn w:val="ZsysbasisdocumentgegevensNibud"/>
    <w:uiPriority w:val="4"/>
    <w:rsid w:val="00756C31"/>
  </w:style>
  <w:style w:type="paragraph" w:customStyle="1" w:styleId="DocumentgegevensNibud">
    <w:name w:val="Documentgegevens Nibud"/>
    <w:basedOn w:val="ZsysbasisdocumentgegevensNibud"/>
    <w:uiPriority w:val="4"/>
    <w:rsid w:val="00756C31"/>
  </w:style>
  <w:style w:type="paragraph" w:customStyle="1" w:styleId="DocumentgegevensdatumNibud">
    <w:name w:val="Documentgegevens datum Nibud"/>
    <w:basedOn w:val="ZsysbasisdocumentgegevensNibud"/>
    <w:uiPriority w:val="4"/>
    <w:rsid w:val="00756C31"/>
  </w:style>
  <w:style w:type="paragraph" w:customStyle="1" w:styleId="DocumentgegevensonderwerpNibud">
    <w:name w:val="Documentgegevens onderwerp Nibud"/>
    <w:basedOn w:val="ZsysbasisdocumentgegevensNibud"/>
    <w:uiPriority w:val="4"/>
    <w:rsid w:val="00C87372"/>
    <w:rPr>
      <w:noProof w:val="0"/>
    </w:rPr>
  </w:style>
  <w:style w:type="paragraph" w:customStyle="1" w:styleId="DocumentgegevenskenmerkNibud">
    <w:name w:val="Documentgegevens kenmerk Nibud"/>
    <w:basedOn w:val="ZsysbasisdocumentgegevensNibud"/>
    <w:uiPriority w:val="4"/>
    <w:rsid w:val="00756C31"/>
  </w:style>
  <w:style w:type="paragraph" w:customStyle="1" w:styleId="PaginanummeronevenNibud">
    <w:name w:val="Paginanummer oneven Nibud"/>
    <w:basedOn w:val="ZsysbasisdocumentgegevensNibud"/>
    <w:link w:val="PaginanummeronevenNibudChar"/>
    <w:uiPriority w:val="4"/>
    <w:rsid w:val="007A1D8A"/>
    <w:rPr>
      <w:color w:val="083984" w:themeColor="accent1"/>
      <w:sz w:val="16"/>
    </w:rPr>
  </w:style>
  <w:style w:type="paragraph" w:customStyle="1" w:styleId="AfzendergegevensNibud">
    <w:name w:val="Afzendergegevens Nibud"/>
    <w:basedOn w:val="ZsysbasisdocumentgegevensNibud"/>
    <w:uiPriority w:val="4"/>
    <w:rsid w:val="00135E7B"/>
  </w:style>
  <w:style w:type="paragraph" w:customStyle="1" w:styleId="AfzendergegevenskopjeNibud">
    <w:name w:val="Afzendergegevens kopje Nibud"/>
    <w:basedOn w:val="ZsysbasisdocumentgegevensNibud"/>
    <w:uiPriority w:val="4"/>
    <w:rsid w:val="00135E7B"/>
  </w:style>
  <w:style w:type="numbering" w:customStyle="1" w:styleId="OpsommingtekenNibud">
    <w:name w:val="Opsomming teken Nibud"/>
    <w:uiPriority w:val="4"/>
    <w:semiHidden/>
    <w:rsid w:val="00647A67"/>
    <w:pPr>
      <w:numPr>
        <w:numId w:val="10"/>
      </w:numPr>
    </w:pPr>
  </w:style>
  <w:style w:type="paragraph" w:customStyle="1" w:styleId="AlineavoorafbeeldingNibud">
    <w:name w:val="Alinea voor afbeelding Nibud"/>
    <w:basedOn w:val="ZsysbasisNibud"/>
    <w:next w:val="BasistekstNibud"/>
    <w:uiPriority w:val="4"/>
    <w:qFormat/>
    <w:rsid w:val="00BB239A"/>
  </w:style>
  <w:style w:type="paragraph" w:customStyle="1" w:styleId="TitelNibud">
    <w:name w:val="Titel Nibud"/>
    <w:basedOn w:val="ZsysbasisNibud"/>
    <w:next w:val="BasistekstNibud"/>
    <w:uiPriority w:val="4"/>
    <w:qFormat/>
    <w:rsid w:val="00C97517"/>
    <w:pPr>
      <w:keepLines/>
      <w:spacing w:after="320" w:line="1060" w:lineRule="atLeast"/>
    </w:pPr>
    <w:rPr>
      <w:color w:val="083984" w:themeColor="accent1"/>
      <w:sz w:val="86"/>
    </w:rPr>
  </w:style>
  <w:style w:type="paragraph" w:customStyle="1" w:styleId="SubtitelNibud">
    <w:name w:val="Subtitel Nibud"/>
    <w:basedOn w:val="ZsysbasisNibud"/>
    <w:next w:val="BasistekstNibud"/>
    <w:uiPriority w:val="4"/>
    <w:qFormat/>
    <w:rsid w:val="00C97517"/>
    <w:pPr>
      <w:keepLines/>
      <w:spacing w:line="480" w:lineRule="atLeast"/>
    </w:pPr>
    <w:rPr>
      <w:color w:val="083984" w:themeColor="accent1"/>
      <w:sz w:val="40"/>
    </w:rPr>
  </w:style>
  <w:style w:type="numbering" w:customStyle="1" w:styleId="BijlagenummeringNibud">
    <w:name w:val="Bijlagenummering Nibud"/>
    <w:uiPriority w:val="4"/>
    <w:semiHidden/>
    <w:rsid w:val="00C14171"/>
    <w:pPr>
      <w:numPr>
        <w:numId w:val="11"/>
      </w:numPr>
    </w:pPr>
  </w:style>
  <w:style w:type="paragraph" w:customStyle="1" w:styleId="Bijlagekop1Nibud">
    <w:name w:val="Bijlage kop 1 Nibud"/>
    <w:basedOn w:val="ZsysbasisNibud"/>
    <w:next w:val="BasistekstNibud"/>
    <w:uiPriority w:val="4"/>
    <w:qFormat/>
    <w:rsid w:val="00EB678E"/>
    <w:pPr>
      <w:keepNext/>
      <w:keepLines/>
      <w:pageBreakBefore/>
      <w:numPr>
        <w:numId w:val="34"/>
      </w:numPr>
      <w:spacing w:after="300" w:line="340" w:lineRule="atLeast"/>
      <w:outlineLvl w:val="0"/>
    </w:pPr>
    <w:rPr>
      <w:bCs/>
      <w:color w:val="083984" w:themeColor="accent1"/>
      <w:sz w:val="28"/>
      <w:szCs w:val="32"/>
    </w:rPr>
  </w:style>
  <w:style w:type="paragraph" w:customStyle="1" w:styleId="Bijlagekop2Nibud">
    <w:name w:val="Bijlage kop 2 Nibud"/>
    <w:basedOn w:val="ZsysbasisNibud"/>
    <w:next w:val="BasistekstNibud"/>
    <w:uiPriority w:val="4"/>
    <w:qFormat/>
    <w:rsid w:val="00EB678E"/>
    <w:pPr>
      <w:keepNext/>
      <w:keepLines/>
      <w:numPr>
        <w:ilvl w:val="1"/>
        <w:numId w:val="34"/>
      </w:numPr>
      <w:spacing w:before="260"/>
      <w:ind w:left="567" w:hanging="567"/>
      <w:outlineLvl w:val="1"/>
    </w:pPr>
    <w:rPr>
      <w:bCs/>
      <w:iCs/>
      <w:color w:val="083984" w:themeColor="accent1"/>
      <w:szCs w:val="28"/>
    </w:rPr>
  </w:style>
  <w:style w:type="paragraph" w:styleId="Onderwerpvanopmerking">
    <w:name w:val="annotation subject"/>
    <w:basedOn w:val="ZsysbasisNibud"/>
    <w:next w:val="BasistekstNibud"/>
    <w:link w:val="OnderwerpvanopmerkingChar"/>
    <w:uiPriority w:val="98"/>
    <w:semiHidden/>
    <w:rsid w:val="00E7078D"/>
    <w:rPr>
      <w:b/>
      <w:bCs/>
    </w:rPr>
  </w:style>
  <w:style w:type="character" w:customStyle="1" w:styleId="OnderwerpvanopmerkingChar">
    <w:name w:val="Onderwerp van opmerking Char"/>
    <w:basedOn w:val="TekstopmerkingChar"/>
    <w:link w:val="Onderwerpvanopmerking"/>
    <w:rsid w:val="00E7078D"/>
    <w:rPr>
      <w:rFonts w:ascii="Verdana" w:hAnsi="Verdana" w:cs="Maiandra GD"/>
      <w:b/>
      <w:bCs/>
      <w:color w:val="4A4A49" w:themeColor="text1"/>
      <w:sz w:val="18"/>
      <w:szCs w:val="18"/>
    </w:rPr>
  </w:style>
  <w:style w:type="character" w:customStyle="1" w:styleId="Plattetekst2Char">
    <w:name w:val="Platte tekst 2 Char"/>
    <w:basedOn w:val="Standaardalinea-lettertype"/>
    <w:link w:val="Plattetekst2"/>
    <w:rsid w:val="00E7078D"/>
    <w:rPr>
      <w:rFonts w:ascii="Maiandra GD" w:hAnsi="Maiandra GD" w:cs="Maiandra GD"/>
      <w:sz w:val="18"/>
      <w:szCs w:val="18"/>
    </w:rPr>
  </w:style>
  <w:style w:type="character" w:customStyle="1" w:styleId="PlattetekstChar">
    <w:name w:val="Platte tekst Char"/>
    <w:basedOn w:val="ZsysbasisNibudChar"/>
    <w:link w:val="Plattetekst"/>
    <w:semiHidden/>
    <w:rsid w:val="00E7078D"/>
    <w:rPr>
      <w:rFonts w:ascii="Verdana" w:hAnsi="Verdana" w:cs="Maiandra GD"/>
      <w:color w:val="4A4A49" w:themeColor="text1"/>
      <w:sz w:val="18"/>
      <w:szCs w:val="18"/>
    </w:rPr>
  </w:style>
  <w:style w:type="character" w:customStyle="1" w:styleId="Platteteksteersteinspringing2Char">
    <w:name w:val="Platte tekst eerste inspringing 2 Char"/>
    <w:basedOn w:val="PlattetekstinspringenChar"/>
    <w:link w:val="Platteteksteersteinspringing2"/>
    <w:rsid w:val="00E7078D"/>
    <w:rPr>
      <w:rFonts w:ascii="Maiandra GD" w:hAnsi="Maiandra GD" w:cs="Maiandra GD"/>
      <w:sz w:val="18"/>
      <w:szCs w:val="18"/>
    </w:rPr>
  </w:style>
  <w:style w:type="paragraph" w:styleId="Plattetekstinspringen2">
    <w:name w:val="Body Text Indent 2"/>
    <w:basedOn w:val="ZsysbasisNibud"/>
    <w:next w:val="BasistekstNibud"/>
    <w:link w:val="Plattetekstinspringen2Char"/>
    <w:uiPriority w:val="98"/>
    <w:semiHidden/>
    <w:rsid w:val="00E7078D"/>
    <w:pPr>
      <w:ind w:left="284"/>
    </w:pPr>
  </w:style>
  <w:style w:type="character" w:customStyle="1" w:styleId="Plattetekstinspringen2Char">
    <w:name w:val="Platte tekst inspringen 2 Char"/>
    <w:basedOn w:val="Standaardalinea-lettertype"/>
    <w:link w:val="Plattetekstinspringen2"/>
    <w:rsid w:val="00E7078D"/>
    <w:rPr>
      <w:rFonts w:ascii="Maiandra GD" w:hAnsi="Maiandra GD" w:cs="Maiandra GD"/>
      <w:sz w:val="18"/>
      <w:szCs w:val="18"/>
    </w:rPr>
  </w:style>
  <w:style w:type="paragraph" w:styleId="Plattetekstinspringen3">
    <w:name w:val="Body Text Indent 3"/>
    <w:basedOn w:val="ZsysbasisNibud"/>
    <w:next w:val="BasistekstNibud"/>
    <w:link w:val="Plattetekstinspringen3Char"/>
    <w:uiPriority w:val="98"/>
    <w:semiHidden/>
    <w:rsid w:val="00E7078D"/>
    <w:pPr>
      <w:ind w:left="284"/>
    </w:pPr>
    <w:rPr>
      <w:szCs w:val="16"/>
    </w:rPr>
  </w:style>
  <w:style w:type="character" w:customStyle="1" w:styleId="Plattetekstinspringen3Char">
    <w:name w:val="Platte tekst inspringen 3 Char"/>
    <w:basedOn w:val="Standaardalinea-lettertype"/>
    <w:link w:val="Plattetekstinspringen3"/>
    <w:rsid w:val="00E7078D"/>
    <w:rPr>
      <w:rFonts w:ascii="Maiandra GD" w:hAnsi="Maiandra GD" w:cs="Maiandra GD"/>
      <w:sz w:val="18"/>
      <w:szCs w:val="16"/>
    </w:rPr>
  </w:style>
  <w:style w:type="paragraph" w:styleId="Lijstmetafbeeldingen">
    <w:name w:val="table of figures"/>
    <w:basedOn w:val="Standaard"/>
    <w:next w:val="Standaard"/>
    <w:uiPriority w:val="98"/>
    <w:semiHidden/>
    <w:rsid w:val="00DD2A9E"/>
  </w:style>
  <w:style w:type="table" w:customStyle="1" w:styleId="TabelzonderopmaakNibud">
    <w:name w:val="Tabel zonder opmaak Nibud"/>
    <w:basedOn w:val="Standaardtabel"/>
    <w:uiPriority w:val="99"/>
    <w:qFormat/>
    <w:rsid w:val="00D16E87"/>
    <w:pPr>
      <w:spacing w:line="240" w:lineRule="auto"/>
    </w:pPr>
    <w:tblPr>
      <w:tblCellMar>
        <w:left w:w="0" w:type="dxa"/>
        <w:right w:w="0" w:type="dxa"/>
      </w:tblCellMar>
    </w:tblPr>
  </w:style>
  <w:style w:type="paragraph" w:customStyle="1" w:styleId="ZsysbasistocNibud">
    <w:name w:val="Zsysbasistoc Nibud"/>
    <w:basedOn w:val="ZsysbasisNibud"/>
    <w:next w:val="BasistekstNibud"/>
    <w:uiPriority w:val="4"/>
    <w:semiHidden/>
    <w:rsid w:val="00DE4991"/>
    <w:pPr>
      <w:ind w:left="709" w:right="567" w:hanging="709"/>
    </w:pPr>
  </w:style>
  <w:style w:type="numbering" w:customStyle="1" w:styleId="AgendapuntlijstNibud">
    <w:name w:val="Agendapunt (lijst) Nibud"/>
    <w:uiPriority w:val="4"/>
    <w:semiHidden/>
    <w:rsid w:val="001C6232"/>
    <w:pPr>
      <w:numPr>
        <w:numId w:val="22"/>
      </w:numPr>
    </w:pPr>
  </w:style>
  <w:style w:type="paragraph" w:customStyle="1" w:styleId="AgendapuntNibud">
    <w:name w:val="Agendapunt Nibud"/>
    <w:basedOn w:val="ZsysbasisNibud"/>
    <w:uiPriority w:val="4"/>
    <w:rsid w:val="001C6232"/>
    <w:pPr>
      <w:numPr>
        <w:numId w:val="23"/>
      </w:numPr>
    </w:pPr>
  </w:style>
  <w:style w:type="paragraph" w:customStyle="1" w:styleId="ZsysbasistabeltekstNibud">
    <w:name w:val="Zsysbasistabeltekst Nibud"/>
    <w:basedOn w:val="ZsysbasisNibud"/>
    <w:next w:val="TabeltekstNibud"/>
    <w:uiPriority w:val="4"/>
    <w:semiHidden/>
    <w:rsid w:val="007702E8"/>
  </w:style>
  <w:style w:type="paragraph" w:customStyle="1" w:styleId="TabeltekstNibud">
    <w:name w:val="Tabeltekst Nibud"/>
    <w:basedOn w:val="ZsysbasistabeltekstNibud"/>
    <w:uiPriority w:val="4"/>
    <w:rsid w:val="00312D26"/>
  </w:style>
  <w:style w:type="paragraph" w:customStyle="1" w:styleId="TabelkopjeNibud">
    <w:name w:val="Tabelkopje Nibud"/>
    <w:basedOn w:val="ZsysbasistabeltekstNibud"/>
    <w:uiPriority w:val="4"/>
    <w:rsid w:val="00F96F4C"/>
    <w:rPr>
      <w:color w:val="FFFFFF"/>
    </w:rPr>
  </w:style>
  <w:style w:type="paragraph" w:customStyle="1" w:styleId="Zsysframepag11Nibud">
    <w:name w:val="Zsysframepag1_1 Nibud"/>
    <w:next w:val="BasistekstNibud"/>
    <w:uiPriority w:val="4"/>
    <w:semiHidden/>
    <w:rsid w:val="00727B68"/>
    <w:pPr>
      <w:framePr w:w="11907" w:h="2029" w:wrap="around" w:vAnchor="page" w:hAnchor="page" w:x="1" w:y="14797"/>
    </w:pPr>
    <w:rPr>
      <w:rFonts w:ascii="Verdana" w:hAnsi="Verdana" w:cs="Maiandra GD"/>
      <w:color w:val="4A4A49" w:themeColor="text1"/>
      <w:sz w:val="18"/>
      <w:szCs w:val="18"/>
    </w:rPr>
  </w:style>
  <w:style w:type="paragraph" w:customStyle="1" w:styleId="AuteurNibud">
    <w:name w:val="Auteur Nibud"/>
    <w:basedOn w:val="ZsysbasisNibud"/>
    <w:uiPriority w:val="4"/>
    <w:rsid w:val="00C97517"/>
    <w:pPr>
      <w:spacing w:line="480" w:lineRule="atLeast"/>
    </w:pPr>
    <w:rPr>
      <w:i/>
      <w:color w:val="083984" w:themeColor="accent1"/>
      <w:sz w:val="40"/>
    </w:rPr>
  </w:style>
  <w:style w:type="character" w:customStyle="1" w:styleId="AccentoranjeNibud">
    <w:name w:val="Accent oranje Nibud"/>
    <w:basedOn w:val="Standaardalinea-lettertype"/>
    <w:uiPriority w:val="4"/>
    <w:rsid w:val="00C97517"/>
    <w:rPr>
      <w:color w:val="E36C0A" w:themeColor="accent2"/>
    </w:rPr>
  </w:style>
  <w:style w:type="paragraph" w:customStyle="1" w:styleId="QuoteNibud">
    <w:name w:val="Quote Nibud"/>
    <w:basedOn w:val="ZsysbasisNibud"/>
    <w:next w:val="BasistekstNibud"/>
    <w:uiPriority w:val="4"/>
    <w:rsid w:val="00F96F4C"/>
    <w:pPr>
      <w:spacing w:before="240" w:after="520" w:line="320" w:lineRule="atLeast"/>
      <w:jc w:val="center"/>
    </w:pPr>
    <w:rPr>
      <w:i/>
      <w:color w:val="083984" w:themeColor="accent1"/>
      <w:sz w:val="22"/>
    </w:rPr>
  </w:style>
  <w:style w:type="paragraph" w:customStyle="1" w:styleId="TitelfiguurNibud">
    <w:name w:val="Titel figuur Nibud"/>
    <w:basedOn w:val="ZsysbasisNibud"/>
    <w:next w:val="BasistekstNibud"/>
    <w:uiPriority w:val="4"/>
    <w:rsid w:val="00F96F4C"/>
    <w:pPr>
      <w:numPr>
        <w:numId w:val="37"/>
      </w:numPr>
    </w:pPr>
    <w:rPr>
      <w:color w:val="083984" w:themeColor="accent1"/>
    </w:rPr>
  </w:style>
  <w:style w:type="paragraph" w:customStyle="1" w:styleId="TiteltabelNibud">
    <w:name w:val="Titel tabel Nibud"/>
    <w:basedOn w:val="ZsysbasisNibud"/>
    <w:next w:val="BasistekstNibud"/>
    <w:link w:val="TiteltabelNibudChar"/>
    <w:uiPriority w:val="4"/>
    <w:rsid w:val="00F4470F"/>
    <w:pPr>
      <w:keepNext/>
      <w:numPr>
        <w:numId w:val="39"/>
      </w:numPr>
    </w:pPr>
    <w:rPr>
      <w:sz w:val="16"/>
    </w:rPr>
  </w:style>
  <w:style w:type="numbering" w:customStyle="1" w:styleId="LijstFiguurtitelNibud">
    <w:name w:val="Lijst Figuurtitel Nibud"/>
    <w:uiPriority w:val="4"/>
    <w:semiHidden/>
    <w:rsid w:val="00F96F4C"/>
    <w:pPr>
      <w:numPr>
        <w:numId w:val="31"/>
      </w:numPr>
    </w:pPr>
  </w:style>
  <w:style w:type="numbering" w:customStyle="1" w:styleId="LijsttabeltitelNibud">
    <w:name w:val="Lijst tabeltitel Nibud"/>
    <w:uiPriority w:val="4"/>
    <w:semiHidden/>
    <w:rsid w:val="00072AAA"/>
    <w:pPr>
      <w:numPr>
        <w:numId w:val="32"/>
      </w:numPr>
    </w:pPr>
  </w:style>
  <w:style w:type="paragraph" w:customStyle="1" w:styleId="VoettekstevenNibud">
    <w:name w:val="Voettekst even Nibud"/>
    <w:basedOn w:val="ZsysbasisdocumentgegevensNibud"/>
    <w:next w:val="VoettekstonevenNibud"/>
    <w:link w:val="VoettekstevenNibudChar"/>
    <w:uiPriority w:val="4"/>
    <w:rsid w:val="007A1D8A"/>
    <w:rPr>
      <w:color w:val="083984" w:themeColor="accent1"/>
      <w:sz w:val="16"/>
    </w:rPr>
  </w:style>
  <w:style w:type="character" w:customStyle="1" w:styleId="ZsysbasisdocumentgegevensNibudChar">
    <w:name w:val="Zsysbasisdocumentgegevens Nibud Char"/>
    <w:basedOn w:val="ZsysbasisNibudChar"/>
    <w:link w:val="ZsysbasisdocumentgegevensNibud"/>
    <w:semiHidden/>
    <w:rsid w:val="009F2CC2"/>
    <w:rPr>
      <w:rFonts w:ascii="Verdana" w:hAnsi="Verdana" w:cs="Maiandra GD"/>
      <w:noProof/>
      <w:color w:val="4A4A49" w:themeColor="text1"/>
      <w:sz w:val="18"/>
      <w:szCs w:val="18"/>
    </w:rPr>
  </w:style>
  <w:style w:type="character" w:customStyle="1" w:styleId="VoettekstonevenNibudChar">
    <w:name w:val="Voettekst oneven Nibud Char"/>
    <w:basedOn w:val="ZsysbasisdocumentgegevensNibudChar"/>
    <w:link w:val="VoettekstonevenNibud"/>
    <w:rsid w:val="007A1D8A"/>
    <w:rPr>
      <w:rFonts w:ascii="Verdana" w:hAnsi="Verdana" w:cs="Maiandra GD"/>
      <w:noProof/>
      <w:color w:val="083984" w:themeColor="accent1"/>
      <w:sz w:val="16"/>
      <w:szCs w:val="18"/>
    </w:rPr>
  </w:style>
  <w:style w:type="character" w:customStyle="1" w:styleId="VoettekstevenNibudChar">
    <w:name w:val="Voettekst even Nibud Char"/>
    <w:basedOn w:val="VoettekstonevenNibudChar"/>
    <w:link w:val="VoettekstevenNibud"/>
    <w:rsid w:val="007A1D8A"/>
    <w:rPr>
      <w:rFonts w:ascii="Verdana" w:hAnsi="Verdana" w:cs="Maiandra GD"/>
      <w:noProof/>
      <w:color w:val="083984" w:themeColor="accent1"/>
      <w:sz w:val="16"/>
      <w:szCs w:val="18"/>
    </w:rPr>
  </w:style>
  <w:style w:type="paragraph" w:customStyle="1" w:styleId="TitelbinnenbladNibud">
    <w:name w:val="Titel binnenblad Nibud"/>
    <w:basedOn w:val="ZsysbasisNibud"/>
    <w:next w:val="BasistekstNibud"/>
    <w:uiPriority w:val="4"/>
    <w:rsid w:val="00484EAA"/>
    <w:pPr>
      <w:spacing w:line="340" w:lineRule="atLeast"/>
    </w:pPr>
    <w:rPr>
      <w:color w:val="083984" w:themeColor="accent1"/>
      <w:sz w:val="28"/>
    </w:rPr>
  </w:style>
  <w:style w:type="paragraph" w:customStyle="1" w:styleId="SubtitelbinnenbladNibud">
    <w:name w:val="Subtitel binnenblad Nibud"/>
    <w:basedOn w:val="ZsysbasisNibud"/>
    <w:next w:val="BasistekstNibud"/>
    <w:uiPriority w:val="4"/>
    <w:rsid w:val="00484EAA"/>
    <w:pPr>
      <w:spacing w:line="300" w:lineRule="atLeast"/>
    </w:pPr>
    <w:rPr>
      <w:color w:val="E36C0A" w:themeColor="accent2"/>
      <w:sz w:val="24"/>
    </w:rPr>
  </w:style>
  <w:style w:type="paragraph" w:customStyle="1" w:styleId="AuteursbinnenbladNibud">
    <w:name w:val="Auteurs binnenblad Nibud"/>
    <w:basedOn w:val="ZsysbasisNibud"/>
    <w:uiPriority w:val="4"/>
    <w:rsid w:val="00484EAA"/>
    <w:pPr>
      <w:spacing w:line="280" w:lineRule="atLeast"/>
    </w:pPr>
    <w:rPr>
      <w:i/>
      <w:color w:val="083984" w:themeColor="accent1"/>
    </w:rPr>
  </w:style>
  <w:style w:type="paragraph" w:customStyle="1" w:styleId="ColofonNibud">
    <w:name w:val="Colofon Nibud"/>
    <w:basedOn w:val="ZsysbasisNibud"/>
    <w:uiPriority w:val="4"/>
    <w:rsid w:val="00862AD1"/>
    <w:pPr>
      <w:spacing w:line="260" w:lineRule="exact"/>
    </w:pPr>
    <w:rPr>
      <w:color w:val="083984" w:themeColor="accent1"/>
    </w:rPr>
  </w:style>
  <w:style w:type="paragraph" w:customStyle="1" w:styleId="KopinhoudsopgaveNibud">
    <w:name w:val="Kop inhoudsopgave Nibud"/>
    <w:basedOn w:val="ZsysbasisNibud"/>
    <w:next w:val="BasistekstNibud"/>
    <w:uiPriority w:val="4"/>
    <w:rsid w:val="00E93CC8"/>
    <w:pPr>
      <w:spacing w:after="200" w:line="340" w:lineRule="atLeast"/>
    </w:pPr>
    <w:rPr>
      <w:color w:val="083984" w:themeColor="accent1"/>
      <w:sz w:val="28"/>
    </w:rPr>
  </w:style>
  <w:style w:type="paragraph" w:customStyle="1" w:styleId="PaginanummerevenNibud">
    <w:name w:val="Paginanummer even Nibud"/>
    <w:basedOn w:val="ZsysbasisdocumentgegevensNibud"/>
    <w:next w:val="PaginanummeronevenNibud"/>
    <w:link w:val="PaginanummerevenNibudChar"/>
    <w:uiPriority w:val="4"/>
    <w:rsid w:val="007A1D8A"/>
    <w:pPr>
      <w:jc w:val="right"/>
    </w:pPr>
    <w:rPr>
      <w:color w:val="083984" w:themeColor="accent1"/>
      <w:sz w:val="16"/>
    </w:rPr>
  </w:style>
  <w:style w:type="character" w:customStyle="1" w:styleId="PaginanummeronevenNibudChar">
    <w:name w:val="Paginanummer oneven Nibud Char"/>
    <w:basedOn w:val="ZsysbasisdocumentgegevensNibudChar"/>
    <w:link w:val="PaginanummeronevenNibud"/>
    <w:rsid w:val="007A1D8A"/>
    <w:rPr>
      <w:rFonts w:ascii="Verdana" w:hAnsi="Verdana" w:cs="Maiandra GD"/>
      <w:noProof/>
      <w:color w:val="083984" w:themeColor="accent1"/>
      <w:sz w:val="16"/>
      <w:szCs w:val="18"/>
    </w:rPr>
  </w:style>
  <w:style w:type="character" w:customStyle="1" w:styleId="PaginanummerevenNibudChar">
    <w:name w:val="Paginanummer even Nibud Char"/>
    <w:basedOn w:val="PaginanummeronevenNibudChar"/>
    <w:link w:val="PaginanummerevenNibud"/>
    <w:rsid w:val="007A1D8A"/>
    <w:rPr>
      <w:rFonts w:ascii="Verdana" w:hAnsi="Verdana" w:cs="Maiandra GD"/>
      <w:noProof/>
      <w:color w:val="083984" w:themeColor="accent1"/>
      <w:sz w:val="16"/>
      <w:szCs w:val="18"/>
    </w:rPr>
  </w:style>
  <w:style w:type="paragraph" w:customStyle="1" w:styleId="TussenkopNibud">
    <w:name w:val="Tussenkop Nibud"/>
    <w:basedOn w:val="ZsysbasisNibud"/>
    <w:next w:val="BasistekstNibud"/>
    <w:uiPriority w:val="4"/>
    <w:rsid w:val="009A7B87"/>
    <w:pPr>
      <w:keepNext/>
      <w:spacing w:before="260"/>
    </w:pPr>
    <w:rPr>
      <w:color w:val="083984" w:themeColor="accent1"/>
    </w:rPr>
  </w:style>
  <w:style w:type="table" w:customStyle="1" w:styleId="TabelstijloranjeNibud">
    <w:name w:val="Tabelstijl oranje Nibud"/>
    <w:basedOn w:val="Standaardtabel"/>
    <w:uiPriority w:val="99"/>
    <w:rsid w:val="005E6C9A"/>
    <w:pPr>
      <w:spacing w:line="240" w:lineRule="auto"/>
    </w:pPr>
    <w:tblPr>
      <w:tblStyleRowBandSize w:val="1"/>
      <w:tblCellMar>
        <w:top w:w="11" w:type="dxa"/>
        <w:left w:w="0" w:type="dxa"/>
        <w:bottom w:w="11" w:type="dxa"/>
        <w:right w:w="28" w:type="dxa"/>
      </w:tblCellMar>
    </w:tblPr>
    <w:tblStylePr w:type="firstRow">
      <w:tblPr/>
      <w:tcPr>
        <w:shd w:val="clear" w:color="auto" w:fill="E36C0A" w:themeFill="accent2"/>
      </w:tcPr>
    </w:tblStylePr>
    <w:tblStylePr w:type="band1Horz">
      <w:tblPr/>
      <w:tcPr>
        <w:shd w:val="clear" w:color="auto" w:fill="F5C49E"/>
      </w:tcPr>
    </w:tblStylePr>
    <w:tblStylePr w:type="band2Horz">
      <w:tblPr/>
      <w:tcPr>
        <w:shd w:val="clear" w:color="auto" w:fill="FAE3CF"/>
      </w:tcPr>
    </w:tblStylePr>
  </w:style>
  <w:style w:type="table" w:customStyle="1" w:styleId="TabelstijlblauwNibud">
    <w:name w:val="Tabelstijl blauw Nibud"/>
    <w:basedOn w:val="Standaardtabel"/>
    <w:uiPriority w:val="99"/>
    <w:rsid w:val="005E6C9A"/>
    <w:pPr>
      <w:spacing w:line="240" w:lineRule="auto"/>
    </w:pPr>
    <w:tblPr>
      <w:tblStyleRowBandSize w:val="1"/>
      <w:tblCellMar>
        <w:left w:w="0" w:type="dxa"/>
        <w:right w:w="28" w:type="dxa"/>
      </w:tblCellMar>
    </w:tblPr>
    <w:tblStylePr w:type="firstRow">
      <w:tblPr/>
      <w:tcPr>
        <w:shd w:val="clear" w:color="auto" w:fill="083885"/>
      </w:tcPr>
    </w:tblStylePr>
    <w:tblStylePr w:type="band1Horz">
      <w:tblPr/>
      <w:tcPr>
        <w:shd w:val="clear" w:color="auto" w:fill="9CB0CF"/>
      </w:tcPr>
    </w:tblStylePr>
    <w:tblStylePr w:type="band2Horz">
      <w:tblPr/>
      <w:tcPr>
        <w:shd w:val="clear" w:color="auto" w:fill="CFD6E6"/>
      </w:tcPr>
    </w:tblStylePr>
  </w:style>
  <w:style w:type="paragraph" w:customStyle="1" w:styleId="TabeltekstblauwNibud">
    <w:name w:val="Tabeltekst blauw Nibud"/>
    <w:basedOn w:val="ZsysbasisNibud"/>
    <w:uiPriority w:val="4"/>
    <w:rsid w:val="003349CA"/>
    <w:rPr>
      <w:color w:val="083984" w:themeColor="accent1"/>
    </w:rPr>
  </w:style>
  <w:style w:type="character" w:customStyle="1" w:styleId="TiteltabelNibudChar">
    <w:name w:val="Titel tabel Nibud Char"/>
    <w:basedOn w:val="ZsysbasisNibudChar"/>
    <w:link w:val="TiteltabelNibud"/>
    <w:rsid w:val="00F4470F"/>
    <w:rPr>
      <w:rFonts w:ascii="Verdana" w:hAnsi="Verdana" w:cs="Maiandra GD"/>
      <w:color w:val="4A4A49" w:themeColor="text1"/>
      <w:sz w:val="16"/>
      <w:szCs w:val="18"/>
    </w:rPr>
  </w:style>
  <w:style w:type="paragraph" w:customStyle="1" w:styleId="TiteltabelvariantNibud">
    <w:name w:val="Titel tabel variant Nibud"/>
    <w:basedOn w:val="ZsysbasisNibud"/>
    <w:next w:val="BasistekstNibud"/>
    <w:link w:val="TiteltabelvariantNibudChar"/>
    <w:uiPriority w:val="4"/>
    <w:rsid w:val="00EB7B6C"/>
    <w:pPr>
      <w:keepNext/>
    </w:pPr>
    <w:rPr>
      <w:color w:val="083984" w:themeColor="accent1"/>
      <w:sz w:val="16"/>
    </w:rPr>
  </w:style>
  <w:style w:type="character" w:customStyle="1" w:styleId="TiteltabelvariantNibudChar">
    <w:name w:val="Titel tabel variant Nibud Char"/>
    <w:basedOn w:val="TiteltabelNibudChar"/>
    <w:link w:val="TiteltabelvariantNibud"/>
    <w:rsid w:val="00EB7B6C"/>
    <w:rPr>
      <w:rFonts w:ascii="Verdana" w:hAnsi="Verdana" w:cs="Maiandra GD"/>
      <w:color w:val="083984" w:themeColor="accent1"/>
      <w:sz w:val="16"/>
      <w:szCs w:val="18"/>
    </w:rPr>
  </w:style>
  <w:style w:type="paragraph" w:customStyle="1" w:styleId="CopyrightNibud">
    <w:name w:val="Copyright Nibud"/>
    <w:basedOn w:val="ZsysbasisdocumentgegevensNibud"/>
    <w:uiPriority w:val="4"/>
    <w:rsid w:val="008F5C16"/>
    <w:rPr>
      <w:color w:val="083984" w:themeColor="accent1"/>
      <w:sz w:val="16"/>
    </w:rPr>
  </w:style>
  <w:style w:type="paragraph" w:customStyle="1" w:styleId="PaginanummerNibud">
    <w:name w:val="Paginanummer Nibud"/>
    <w:basedOn w:val="ZsysbasisdocumentgegevensNibud"/>
    <w:link w:val="PaginanummerNibudChar"/>
    <w:uiPriority w:val="4"/>
    <w:rsid w:val="00974DE0"/>
    <w:rPr>
      <w:color w:val="083984" w:themeColor="accent1"/>
      <w:sz w:val="16"/>
    </w:rPr>
  </w:style>
  <w:style w:type="character" w:customStyle="1" w:styleId="PaginanummerNibudChar">
    <w:name w:val="Paginanummer Nibud Char"/>
    <w:basedOn w:val="ZsysbasisdocumentgegevensNibudChar"/>
    <w:link w:val="PaginanummerNibud"/>
    <w:rsid w:val="00974DE0"/>
    <w:rPr>
      <w:rFonts w:ascii="Verdana" w:hAnsi="Verdana" w:cs="Maiandra GD"/>
      <w:noProof/>
      <w:color w:val="083984" w:themeColor="accent1"/>
      <w:sz w:val="16"/>
      <w:szCs w:val="18"/>
    </w:rPr>
  </w:style>
  <w:style w:type="paragraph" w:customStyle="1" w:styleId="VoettekstNibud">
    <w:name w:val="Voettekst Nibud"/>
    <w:basedOn w:val="ZsysbasisdocumentgegevensNibud"/>
    <w:link w:val="VoettekstNibudChar"/>
    <w:uiPriority w:val="4"/>
    <w:rsid w:val="00983BB6"/>
    <w:pPr>
      <w:jc w:val="right"/>
    </w:pPr>
    <w:rPr>
      <w:color w:val="083984" w:themeColor="accent1"/>
      <w:sz w:val="16"/>
    </w:rPr>
  </w:style>
  <w:style w:type="character" w:customStyle="1" w:styleId="VoettekstNibudChar">
    <w:name w:val="Voettekst Nibud Char"/>
    <w:basedOn w:val="ZsysbasisdocumentgegevensNibudChar"/>
    <w:link w:val="VoettekstNibud"/>
    <w:rsid w:val="00983BB6"/>
    <w:rPr>
      <w:rFonts w:ascii="Verdana" w:hAnsi="Verdana" w:cs="Maiandra GD"/>
      <w:noProof/>
      <w:color w:val="083984" w:themeColor="accent1"/>
      <w:sz w:val="16"/>
      <w:szCs w:val="18"/>
    </w:rPr>
  </w:style>
  <w:style w:type="paragraph" w:customStyle="1" w:styleId="DatumtitelbladNibud">
    <w:name w:val="Datum titelblad Nibud"/>
    <w:basedOn w:val="ZsysbasisNibud"/>
    <w:next w:val="BasistekstNibud"/>
    <w:link w:val="DatumtitelbladNibudChar"/>
    <w:uiPriority w:val="4"/>
    <w:rsid w:val="00CB5C0C"/>
    <w:pPr>
      <w:spacing w:line="260" w:lineRule="exact"/>
    </w:pPr>
    <w:rPr>
      <w:color w:val="083984" w:themeColor="accent1"/>
    </w:rPr>
  </w:style>
  <w:style w:type="character" w:customStyle="1" w:styleId="BasistekstNibudChar">
    <w:name w:val="Basistekst Nibud Char"/>
    <w:basedOn w:val="ZsysbasisNibudChar"/>
    <w:link w:val="BasistekstNibud"/>
    <w:rsid w:val="00CB5C0C"/>
    <w:rPr>
      <w:rFonts w:ascii="Verdana" w:hAnsi="Verdana" w:cs="Maiandra GD"/>
      <w:color w:val="4A4A49" w:themeColor="text1"/>
      <w:sz w:val="18"/>
      <w:szCs w:val="18"/>
    </w:rPr>
  </w:style>
  <w:style w:type="character" w:customStyle="1" w:styleId="DatumtitelbladNibudChar">
    <w:name w:val="Datum titelblad Nibud Char"/>
    <w:basedOn w:val="BasistekstNibudChar"/>
    <w:link w:val="DatumtitelbladNibud"/>
    <w:rsid w:val="00CB5C0C"/>
    <w:rPr>
      <w:rFonts w:ascii="Verdana" w:hAnsi="Verdana" w:cs="Maiandra GD"/>
      <w:color w:val="083984" w:themeColor="accent1"/>
      <w:sz w:val="18"/>
      <w:szCs w:val="18"/>
    </w:rPr>
  </w:style>
  <w:style w:type="character" w:customStyle="1" w:styleId="Vermelding1">
    <w:name w:val="Vermelding1"/>
    <w:basedOn w:val="Standaardalinea-lettertype"/>
    <w:uiPriority w:val="98"/>
    <w:semiHidden/>
    <w:unhideWhenUsed/>
    <w:rsid w:val="00AC0A0B"/>
    <w:rPr>
      <w:color w:val="2B579A"/>
      <w:shd w:val="clear" w:color="auto" w:fill="E1DFDD"/>
    </w:rPr>
  </w:style>
  <w:style w:type="character" w:customStyle="1" w:styleId="Slimmehyperlink1">
    <w:name w:val="Slimme hyperlink1"/>
    <w:basedOn w:val="Standaardalinea-lettertype"/>
    <w:uiPriority w:val="98"/>
    <w:semiHidden/>
    <w:unhideWhenUsed/>
    <w:rsid w:val="00AC0A0B"/>
    <w:rPr>
      <w:u w:val="dotted"/>
    </w:rPr>
  </w:style>
  <w:style w:type="character" w:customStyle="1" w:styleId="Onopgelostemelding1">
    <w:name w:val="Onopgeloste melding1"/>
    <w:basedOn w:val="Standaardalinea-lettertype"/>
    <w:uiPriority w:val="98"/>
    <w:semiHidden/>
    <w:unhideWhenUsed/>
    <w:rsid w:val="00AC0A0B"/>
    <w:rPr>
      <w:color w:val="605E5C"/>
      <w:shd w:val="clear" w:color="auto" w:fill="E1DFDD"/>
    </w:rPr>
  </w:style>
  <w:style w:type="character" w:customStyle="1" w:styleId="Hashtag1">
    <w:name w:val="Hashtag1"/>
    <w:basedOn w:val="Standaardalinea-lettertype"/>
    <w:uiPriority w:val="98"/>
    <w:semiHidden/>
    <w:unhideWhenUsed/>
    <w:rsid w:val="00AC0A0B"/>
    <w:rPr>
      <w:color w:val="2B579A"/>
      <w:shd w:val="clear" w:color="auto" w:fill="E1DFDD"/>
    </w:rPr>
  </w:style>
  <w:style w:type="table" w:styleId="Donkerelijst">
    <w:name w:val="Dark List"/>
    <w:basedOn w:val="Standaardtabel"/>
    <w:uiPriority w:val="70"/>
    <w:semiHidden/>
    <w:unhideWhenUsed/>
    <w:rsid w:val="0072336A"/>
    <w:pPr>
      <w:spacing w:line="240" w:lineRule="auto"/>
    </w:pPr>
    <w:rPr>
      <w:color w:val="FFFFFF" w:themeColor="background1"/>
    </w:rPr>
    <w:tblPr>
      <w:tblStyleRowBandSize w:val="1"/>
      <w:tblStyleColBandSize w:val="1"/>
    </w:tblPr>
    <w:tcPr>
      <w:shd w:val="clear" w:color="auto" w:fill="4A4A49" w:themeFill="text1"/>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242424"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73736"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73736" w:themeFill="text1" w:themeFillShade="BF"/>
      </w:tcPr>
    </w:tblStylePr>
    <w:tblStylePr w:type="band1Vert">
      <w:tblPr/>
      <w:tcPr>
        <w:tcBorders>
          <w:top w:val="nil"/>
          <w:left w:val="nil"/>
          <w:bottom w:val="nil"/>
          <w:right w:val="nil"/>
          <w:insideH w:val="nil"/>
          <w:insideV w:val="nil"/>
        </w:tcBorders>
        <w:shd w:val="clear" w:color="auto" w:fill="373736" w:themeFill="text1" w:themeFillShade="BF"/>
      </w:tcPr>
    </w:tblStylePr>
    <w:tblStylePr w:type="band1Horz">
      <w:tblPr/>
      <w:tcPr>
        <w:tcBorders>
          <w:top w:val="nil"/>
          <w:left w:val="nil"/>
          <w:bottom w:val="nil"/>
          <w:right w:val="nil"/>
          <w:insideH w:val="nil"/>
          <w:insideV w:val="nil"/>
        </w:tcBorders>
        <w:shd w:val="clear" w:color="auto" w:fill="373736" w:themeFill="text1" w:themeFillShade="BF"/>
      </w:tcPr>
    </w:tblStylePr>
  </w:style>
  <w:style w:type="table" w:styleId="Gemiddeldraster1">
    <w:name w:val="Medium Grid 1"/>
    <w:basedOn w:val="Standaardtabel"/>
    <w:uiPriority w:val="67"/>
    <w:semiHidden/>
    <w:unhideWhenUsed/>
    <w:rsid w:val="0072336A"/>
    <w:pPr>
      <w:spacing w:line="240" w:lineRule="auto"/>
    </w:pPr>
    <w:tblPr>
      <w:tblStyleRowBandSize w:val="1"/>
      <w:tblStyleColBandSize w:val="1"/>
      <w:tblBorders>
        <w:top w:val="single" w:sz="8" w:space="0" w:color="777776" w:themeColor="text1" w:themeTint="BF"/>
        <w:left w:val="single" w:sz="8" w:space="0" w:color="777776" w:themeColor="text1" w:themeTint="BF"/>
        <w:bottom w:val="single" w:sz="8" w:space="0" w:color="777776" w:themeColor="text1" w:themeTint="BF"/>
        <w:right w:val="single" w:sz="8" w:space="0" w:color="777776" w:themeColor="text1" w:themeTint="BF"/>
        <w:insideH w:val="single" w:sz="8" w:space="0" w:color="777776" w:themeColor="text1" w:themeTint="BF"/>
        <w:insideV w:val="single" w:sz="8" w:space="0" w:color="777776" w:themeColor="text1" w:themeTint="BF"/>
      </w:tblBorders>
    </w:tblPr>
    <w:tcPr>
      <w:shd w:val="clear" w:color="auto" w:fill="D2D2D1" w:themeFill="text1" w:themeFillTint="3F"/>
    </w:tcPr>
    <w:tblStylePr w:type="firstRow">
      <w:rPr>
        <w:b/>
        <w:bCs/>
      </w:rPr>
    </w:tblStylePr>
    <w:tblStylePr w:type="lastRow">
      <w:rPr>
        <w:b/>
        <w:bCs/>
      </w:rPr>
      <w:tblPr/>
      <w:tcPr>
        <w:tcBorders>
          <w:top w:val="single" w:sz="18" w:space="0" w:color="777776" w:themeColor="text1" w:themeTint="BF"/>
        </w:tcBorders>
      </w:tcPr>
    </w:tblStylePr>
    <w:tblStylePr w:type="firstCol">
      <w:rPr>
        <w:b/>
        <w:bCs/>
      </w:rPr>
    </w:tblStylePr>
    <w:tblStylePr w:type="lastCol">
      <w:rPr>
        <w:b/>
        <w:bCs/>
      </w:rPr>
    </w:tblStylePr>
    <w:tblStylePr w:type="band1Vert">
      <w:tblPr/>
      <w:tcPr>
        <w:shd w:val="clear" w:color="auto" w:fill="A5A5A3" w:themeFill="text1" w:themeFillTint="7F"/>
      </w:tcPr>
    </w:tblStylePr>
    <w:tblStylePr w:type="band1Horz">
      <w:tblPr/>
      <w:tcPr>
        <w:shd w:val="clear" w:color="auto" w:fill="A5A5A3" w:themeFill="text1" w:themeFillTint="7F"/>
      </w:tcPr>
    </w:tblStylePr>
  </w:style>
  <w:style w:type="table" w:styleId="Gemiddeldraster2">
    <w:name w:val="Medium Grid 2"/>
    <w:basedOn w:val="Standaardtabel"/>
    <w:uiPriority w:val="68"/>
    <w:semiHidden/>
    <w:unhideWhenUsed/>
    <w:rsid w:val="0072336A"/>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4A4A49" w:themeColor="text1"/>
        <w:left w:val="single" w:sz="8" w:space="0" w:color="4A4A49" w:themeColor="text1"/>
        <w:bottom w:val="single" w:sz="8" w:space="0" w:color="4A4A49" w:themeColor="text1"/>
        <w:right w:val="single" w:sz="8" w:space="0" w:color="4A4A49" w:themeColor="text1"/>
        <w:insideH w:val="single" w:sz="8" w:space="0" w:color="4A4A49" w:themeColor="text1"/>
        <w:insideV w:val="single" w:sz="8" w:space="0" w:color="4A4A49" w:themeColor="text1"/>
      </w:tblBorders>
    </w:tblPr>
    <w:tcPr>
      <w:shd w:val="clear" w:color="auto" w:fill="D2D2D1" w:themeFill="text1" w:themeFillTint="3F"/>
    </w:tcPr>
    <w:tblStylePr w:type="firstRow">
      <w:rPr>
        <w:b/>
        <w:bCs/>
        <w:color w:val="4A4A49" w:themeColor="text1"/>
      </w:rPr>
      <w:tblPr/>
      <w:tcPr>
        <w:shd w:val="clear" w:color="auto" w:fill="EDEDED" w:themeFill="text1"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DBDBDA" w:themeFill="text1" w:themeFillTint="33"/>
      </w:tcPr>
    </w:tblStylePr>
    <w:tblStylePr w:type="band1Vert">
      <w:tblPr/>
      <w:tcPr>
        <w:shd w:val="clear" w:color="auto" w:fill="A5A5A3" w:themeFill="text1" w:themeFillTint="7F"/>
      </w:tcPr>
    </w:tblStylePr>
    <w:tblStylePr w:type="band1Horz">
      <w:tblPr/>
      <w:tcPr>
        <w:tcBorders>
          <w:insideH w:val="single" w:sz="6" w:space="0" w:color="4A4A49" w:themeColor="text1"/>
          <w:insideV w:val="single" w:sz="6" w:space="0" w:color="4A4A49" w:themeColor="text1"/>
        </w:tcBorders>
        <w:shd w:val="clear" w:color="auto" w:fill="A5A5A3" w:themeFill="text1"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7233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D2D1"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4A49"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4A49"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4A49"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4A49"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A5A3"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A5A3" w:themeFill="text1" w:themeFillTint="7F"/>
      </w:tcPr>
    </w:tblStylePr>
  </w:style>
  <w:style w:type="table" w:styleId="Gemiddeldearcering1">
    <w:name w:val="Medium Shading 1"/>
    <w:basedOn w:val="Standaardtabel"/>
    <w:uiPriority w:val="63"/>
    <w:semiHidden/>
    <w:unhideWhenUsed/>
    <w:rsid w:val="0072336A"/>
    <w:pPr>
      <w:spacing w:line="240" w:lineRule="auto"/>
    </w:pPr>
    <w:tblPr>
      <w:tblStyleRowBandSize w:val="1"/>
      <w:tblStyleColBandSize w:val="1"/>
      <w:tblBorders>
        <w:top w:val="single" w:sz="8" w:space="0" w:color="777776" w:themeColor="text1" w:themeTint="BF"/>
        <w:left w:val="single" w:sz="8" w:space="0" w:color="777776" w:themeColor="text1" w:themeTint="BF"/>
        <w:bottom w:val="single" w:sz="8" w:space="0" w:color="777776" w:themeColor="text1" w:themeTint="BF"/>
        <w:right w:val="single" w:sz="8" w:space="0" w:color="777776" w:themeColor="text1" w:themeTint="BF"/>
        <w:insideH w:val="single" w:sz="8" w:space="0" w:color="777776" w:themeColor="text1" w:themeTint="BF"/>
      </w:tblBorders>
    </w:tblPr>
    <w:tblStylePr w:type="firstRow">
      <w:pPr>
        <w:spacing w:before="0" w:after="0" w:line="240" w:lineRule="auto"/>
      </w:pPr>
      <w:rPr>
        <w:b/>
        <w:bCs/>
        <w:color w:val="FFFFFF" w:themeColor="background1"/>
      </w:rPr>
      <w:tblPr/>
      <w:tcPr>
        <w:tcBorders>
          <w:top w:val="single" w:sz="8" w:space="0" w:color="777776" w:themeColor="text1" w:themeTint="BF"/>
          <w:left w:val="single" w:sz="8" w:space="0" w:color="777776" w:themeColor="text1" w:themeTint="BF"/>
          <w:bottom w:val="single" w:sz="8" w:space="0" w:color="777776" w:themeColor="text1" w:themeTint="BF"/>
          <w:right w:val="single" w:sz="8" w:space="0" w:color="777776" w:themeColor="text1" w:themeTint="BF"/>
          <w:insideH w:val="nil"/>
          <w:insideV w:val="nil"/>
        </w:tcBorders>
        <w:shd w:val="clear" w:color="auto" w:fill="4A4A49" w:themeFill="text1"/>
      </w:tcPr>
    </w:tblStylePr>
    <w:tblStylePr w:type="lastRow">
      <w:pPr>
        <w:spacing w:before="0" w:after="0" w:line="240" w:lineRule="auto"/>
      </w:pPr>
      <w:rPr>
        <w:b/>
        <w:bCs/>
      </w:rPr>
      <w:tblPr/>
      <w:tcPr>
        <w:tcBorders>
          <w:top w:val="double" w:sz="6" w:space="0" w:color="777776" w:themeColor="text1" w:themeTint="BF"/>
          <w:left w:val="single" w:sz="8" w:space="0" w:color="777776" w:themeColor="text1" w:themeTint="BF"/>
          <w:bottom w:val="single" w:sz="8" w:space="0" w:color="777776" w:themeColor="text1" w:themeTint="BF"/>
          <w:right w:val="single" w:sz="8" w:space="0" w:color="777776" w:themeColor="text1" w:themeTint="BF"/>
          <w:insideH w:val="nil"/>
          <w:insideV w:val="nil"/>
        </w:tcBorders>
      </w:tcPr>
    </w:tblStylePr>
    <w:tblStylePr w:type="firstCol">
      <w:rPr>
        <w:b/>
        <w:bCs/>
      </w:rPr>
    </w:tblStylePr>
    <w:tblStylePr w:type="lastCol">
      <w:rPr>
        <w:b/>
        <w:bCs/>
      </w:rPr>
    </w:tblStylePr>
    <w:tblStylePr w:type="band1Vert">
      <w:tblPr/>
      <w:tcPr>
        <w:shd w:val="clear" w:color="auto" w:fill="D2D2D1" w:themeFill="text1" w:themeFillTint="3F"/>
      </w:tcPr>
    </w:tblStylePr>
    <w:tblStylePr w:type="band1Horz">
      <w:tblPr/>
      <w:tcPr>
        <w:tcBorders>
          <w:insideH w:val="nil"/>
          <w:insideV w:val="nil"/>
        </w:tcBorders>
        <w:shd w:val="clear" w:color="auto" w:fill="D2D2D1"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rsid w:val="0072336A"/>
    <w:pPr>
      <w:spacing w:line="240" w:lineRule="auto"/>
    </w:pPr>
    <w:tblPr>
      <w:tblStyleRowBandSize w:val="1"/>
      <w:tblStyleColBandSize w:val="1"/>
      <w:tblBorders>
        <w:top w:val="single" w:sz="8" w:space="0" w:color="0D5EDB" w:themeColor="accent1" w:themeTint="BF"/>
        <w:left w:val="single" w:sz="8" w:space="0" w:color="0D5EDB" w:themeColor="accent1" w:themeTint="BF"/>
        <w:bottom w:val="single" w:sz="8" w:space="0" w:color="0D5EDB" w:themeColor="accent1" w:themeTint="BF"/>
        <w:right w:val="single" w:sz="8" w:space="0" w:color="0D5EDB" w:themeColor="accent1" w:themeTint="BF"/>
        <w:insideH w:val="single" w:sz="8" w:space="0" w:color="0D5EDB" w:themeColor="accent1" w:themeTint="BF"/>
      </w:tblBorders>
    </w:tblPr>
    <w:tblStylePr w:type="firstRow">
      <w:pPr>
        <w:spacing w:before="0" w:after="0" w:line="240" w:lineRule="auto"/>
      </w:pPr>
      <w:rPr>
        <w:b/>
        <w:bCs/>
        <w:color w:val="FFFFFF" w:themeColor="background1"/>
      </w:rPr>
      <w:tblPr/>
      <w:tcPr>
        <w:tcBorders>
          <w:top w:val="single" w:sz="8" w:space="0" w:color="0D5EDB" w:themeColor="accent1" w:themeTint="BF"/>
          <w:left w:val="single" w:sz="8" w:space="0" w:color="0D5EDB" w:themeColor="accent1" w:themeTint="BF"/>
          <w:bottom w:val="single" w:sz="8" w:space="0" w:color="0D5EDB" w:themeColor="accent1" w:themeTint="BF"/>
          <w:right w:val="single" w:sz="8" w:space="0" w:color="0D5EDB" w:themeColor="accent1" w:themeTint="BF"/>
          <w:insideH w:val="nil"/>
          <w:insideV w:val="nil"/>
        </w:tcBorders>
        <w:shd w:val="clear" w:color="auto" w:fill="083984" w:themeFill="accent1"/>
      </w:tcPr>
    </w:tblStylePr>
    <w:tblStylePr w:type="lastRow">
      <w:pPr>
        <w:spacing w:before="0" w:after="0" w:line="240" w:lineRule="auto"/>
      </w:pPr>
      <w:rPr>
        <w:b/>
        <w:bCs/>
      </w:rPr>
      <w:tblPr/>
      <w:tcPr>
        <w:tcBorders>
          <w:top w:val="double" w:sz="6" w:space="0" w:color="0D5EDB" w:themeColor="accent1" w:themeTint="BF"/>
          <w:left w:val="single" w:sz="8" w:space="0" w:color="0D5EDB" w:themeColor="accent1" w:themeTint="BF"/>
          <w:bottom w:val="single" w:sz="8" w:space="0" w:color="0D5EDB" w:themeColor="accent1" w:themeTint="BF"/>
          <w:right w:val="single" w:sz="8" w:space="0" w:color="0D5EDB" w:themeColor="accent1" w:themeTint="BF"/>
          <w:insideH w:val="nil"/>
          <w:insideV w:val="nil"/>
        </w:tcBorders>
      </w:tcPr>
    </w:tblStylePr>
    <w:tblStylePr w:type="firstCol">
      <w:rPr>
        <w:b/>
        <w:bCs/>
      </w:rPr>
    </w:tblStylePr>
    <w:tblStylePr w:type="lastCol">
      <w:rPr>
        <w:b/>
        <w:bCs/>
      </w:rPr>
    </w:tblStylePr>
    <w:tblStylePr w:type="band1Vert">
      <w:tblPr/>
      <w:tcPr>
        <w:shd w:val="clear" w:color="auto" w:fill="A8C8F9" w:themeFill="accent1" w:themeFillTint="3F"/>
      </w:tcPr>
    </w:tblStylePr>
    <w:tblStylePr w:type="band1Horz">
      <w:tblPr/>
      <w:tcPr>
        <w:tcBorders>
          <w:insideH w:val="nil"/>
          <w:insideV w:val="nil"/>
        </w:tcBorders>
        <w:shd w:val="clear" w:color="auto" w:fill="A8C8F9" w:themeFill="accent1"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7233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A4A49"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A4A49" w:themeFill="text1"/>
      </w:tcPr>
    </w:tblStylePr>
    <w:tblStylePr w:type="lastCol">
      <w:rPr>
        <w:b/>
        <w:bCs/>
        <w:color w:val="FFFFFF" w:themeColor="background1"/>
      </w:rPr>
      <w:tblPr/>
      <w:tcPr>
        <w:tcBorders>
          <w:left w:val="nil"/>
          <w:right w:val="nil"/>
          <w:insideH w:val="nil"/>
          <w:insideV w:val="nil"/>
        </w:tcBorders>
        <w:shd w:val="clear" w:color="auto" w:fill="4A4A49"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rsid w:val="007233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8398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83984" w:themeFill="accent1"/>
      </w:tcPr>
    </w:tblStylePr>
    <w:tblStylePr w:type="lastCol">
      <w:rPr>
        <w:b/>
        <w:bCs/>
        <w:color w:val="FFFFFF" w:themeColor="background1"/>
      </w:rPr>
      <w:tblPr/>
      <w:tcPr>
        <w:tcBorders>
          <w:left w:val="nil"/>
          <w:right w:val="nil"/>
          <w:insideH w:val="nil"/>
          <w:insideV w:val="nil"/>
        </w:tcBorders>
        <w:shd w:val="clear" w:color="auto" w:fill="08398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lijst1">
    <w:name w:val="Medium List 1"/>
    <w:basedOn w:val="Standaardtabel"/>
    <w:uiPriority w:val="65"/>
    <w:semiHidden/>
    <w:unhideWhenUsed/>
    <w:rsid w:val="0072336A"/>
    <w:pPr>
      <w:spacing w:line="240" w:lineRule="auto"/>
    </w:pPr>
    <w:rPr>
      <w:color w:val="4A4A49" w:themeColor="text1"/>
    </w:rPr>
    <w:tblPr>
      <w:tblStyleRowBandSize w:val="1"/>
      <w:tblStyleColBandSize w:val="1"/>
      <w:tblBorders>
        <w:top w:val="single" w:sz="8" w:space="0" w:color="4A4A49" w:themeColor="text1"/>
        <w:bottom w:val="single" w:sz="8" w:space="0" w:color="4A4A49" w:themeColor="text1"/>
      </w:tblBorders>
    </w:tblPr>
    <w:tblStylePr w:type="firstRow">
      <w:rPr>
        <w:rFonts w:asciiTheme="majorHAnsi" w:eastAsiaTheme="majorEastAsia" w:hAnsiTheme="majorHAnsi" w:cstheme="majorBidi"/>
      </w:rPr>
      <w:tblPr/>
      <w:tcPr>
        <w:tcBorders>
          <w:top w:val="nil"/>
          <w:bottom w:val="single" w:sz="8" w:space="0" w:color="4A4A49" w:themeColor="text1"/>
        </w:tcBorders>
      </w:tcPr>
    </w:tblStylePr>
    <w:tblStylePr w:type="lastRow">
      <w:rPr>
        <w:b/>
        <w:bCs/>
        <w:color w:val="000000" w:themeColor="text2"/>
      </w:rPr>
      <w:tblPr/>
      <w:tcPr>
        <w:tcBorders>
          <w:top w:val="single" w:sz="8" w:space="0" w:color="4A4A49" w:themeColor="text1"/>
          <w:bottom w:val="single" w:sz="8" w:space="0" w:color="4A4A49" w:themeColor="text1"/>
        </w:tcBorders>
      </w:tcPr>
    </w:tblStylePr>
    <w:tblStylePr w:type="firstCol">
      <w:rPr>
        <w:b/>
        <w:bCs/>
      </w:rPr>
    </w:tblStylePr>
    <w:tblStylePr w:type="lastCol">
      <w:rPr>
        <w:b/>
        <w:bCs/>
      </w:rPr>
      <w:tblPr/>
      <w:tcPr>
        <w:tcBorders>
          <w:top w:val="single" w:sz="8" w:space="0" w:color="4A4A49" w:themeColor="text1"/>
          <w:bottom w:val="single" w:sz="8" w:space="0" w:color="4A4A49" w:themeColor="text1"/>
        </w:tcBorders>
      </w:tcPr>
    </w:tblStylePr>
    <w:tblStylePr w:type="band1Vert">
      <w:tblPr/>
      <w:tcPr>
        <w:shd w:val="clear" w:color="auto" w:fill="D2D2D1" w:themeFill="text1" w:themeFillTint="3F"/>
      </w:tcPr>
    </w:tblStylePr>
    <w:tblStylePr w:type="band1Horz">
      <w:tblPr/>
      <w:tcPr>
        <w:shd w:val="clear" w:color="auto" w:fill="D2D2D1" w:themeFill="text1" w:themeFillTint="3F"/>
      </w:tcPr>
    </w:tblStylePr>
  </w:style>
  <w:style w:type="table" w:styleId="Gemiddeldelijst1-accent1">
    <w:name w:val="Medium List 1 Accent 1"/>
    <w:basedOn w:val="Standaardtabel"/>
    <w:uiPriority w:val="65"/>
    <w:semiHidden/>
    <w:rsid w:val="0072336A"/>
    <w:pPr>
      <w:spacing w:line="240" w:lineRule="auto"/>
    </w:pPr>
    <w:rPr>
      <w:color w:val="4A4A49" w:themeColor="text1"/>
    </w:rPr>
    <w:tblPr>
      <w:tblStyleRowBandSize w:val="1"/>
      <w:tblStyleColBandSize w:val="1"/>
      <w:tblBorders>
        <w:top w:val="single" w:sz="8" w:space="0" w:color="083984" w:themeColor="accent1"/>
        <w:bottom w:val="single" w:sz="8" w:space="0" w:color="083984" w:themeColor="accent1"/>
      </w:tblBorders>
    </w:tblPr>
    <w:tblStylePr w:type="firstRow">
      <w:rPr>
        <w:rFonts w:asciiTheme="majorHAnsi" w:eastAsiaTheme="majorEastAsia" w:hAnsiTheme="majorHAnsi" w:cstheme="majorBidi"/>
      </w:rPr>
      <w:tblPr/>
      <w:tcPr>
        <w:tcBorders>
          <w:top w:val="nil"/>
          <w:bottom w:val="single" w:sz="8" w:space="0" w:color="083984" w:themeColor="accent1"/>
        </w:tcBorders>
      </w:tcPr>
    </w:tblStylePr>
    <w:tblStylePr w:type="lastRow">
      <w:rPr>
        <w:b/>
        <w:bCs/>
        <w:color w:val="000000" w:themeColor="text2"/>
      </w:rPr>
      <w:tblPr/>
      <w:tcPr>
        <w:tcBorders>
          <w:top w:val="single" w:sz="8" w:space="0" w:color="083984" w:themeColor="accent1"/>
          <w:bottom w:val="single" w:sz="8" w:space="0" w:color="083984" w:themeColor="accent1"/>
        </w:tcBorders>
      </w:tcPr>
    </w:tblStylePr>
    <w:tblStylePr w:type="firstCol">
      <w:rPr>
        <w:b/>
        <w:bCs/>
      </w:rPr>
    </w:tblStylePr>
    <w:tblStylePr w:type="lastCol">
      <w:rPr>
        <w:b/>
        <w:bCs/>
      </w:rPr>
      <w:tblPr/>
      <w:tcPr>
        <w:tcBorders>
          <w:top w:val="single" w:sz="8" w:space="0" w:color="083984" w:themeColor="accent1"/>
          <w:bottom w:val="single" w:sz="8" w:space="0" w:color="083984" w:themeColor="accent1"/>
        </w:tcBorders>
      </w:tcPr>
    </w:tblStylePr>
    <w:tblStylePr w:type="band1Vert">
      <w:tblPr/>
      <w:tcPr>
        <w:shd w:val="clear" w:color="auto" w:fill="A8C8F9" w:themeFill="accent1" w:themeFillTint="3F"/>
      </w:tcPr>
    </w:tblStylePr>
    <w:tblStylePr w:type="band1Horz">
      <w:tblPr/>
      <w:tcPr>
        <w:shd w:val="clear" w:color="auto" w:fill="A8C8F9" w:themeFill="accent1" w:themeFillTint="3F"/>
      </w:tcPr>
    </w:tblStylePr>
  </w:style>
  <w:style w:type="table" w:styleId="Gemiddeldelijst2">
    <w:name w:val="Medium List 2"/>
    <w:basedOn w:val="Standaardtabel"/>
    <w:uiPriority w:val="66"/>
    <w:semiHidden/>
    <w:unhideWhenUsed/>
    <w:rsid w:val="0072336A"/>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4A4A49" w:themeColor="text1"/>
        <w:left w:val="single" w:sz="8" w:space="0" w:color="4A4A49" w:themeColor="text1"/>
        <w:bottom w:val="single" w:sz="8" w:space="0" w:color="4A4A49" w:themeColor="text1"/>
        <w:right w:val="single" w:sz="8" w:space="0" w:color="4A4A49" w:themeColor="text1"/>
      </w:tblBorders>
    </w:tblPr>
    <w:tblStylePr w:type="firstRow">
      <w:rPr>
        <w:sz w:val="24"/>
        <w:szCs w:val="24"/>
      </w:rPr>
      <w:tblPr/>
      <w:tcPr>
        <w:tcBorders>
          <w:top w:val="nil"/>
          <w:left w:val="nil"/>
          <w:bottom w:val="single" w:sz="24" w:space="0" w:color="4A4A49"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A4A49" w:themeColor="text1"/>
          <w:insideH w:val="nil"/>
          <w:insideV w:val="nil"/>
        </w:tcBorders>
        <w:shd w:val="clear" w:color="auto" w:fill="FFFFFF" w:themeFill="background1"/>
      </w:tcPr>
    </w:tblStylePr>
    <w:tblStylePr w:type="lastCol">
      <w:tblPr/>
      <w:tcPr>
        <w:tcBorders>
          <w:top w:val="nil"/>
          <w:left w:val="single" w:sz="8" w:space="0" w:color="4A4A49"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D2D1" w:themeFill="text1" w:themeFillTint="3F"/>
      </w:tcPr>
    </w:tblStylePr>
    <w:tblStylePr w:type="band1Horz">
      <w:tblPr/>
      <w:tcPr>
        <w:tcBorders>
          <w:top w:val="nil"/>
          <w:bottom w:val="nil"/>
          <w:insideH w:val="nil"/>
          <w:insideV w:val="nil"/>
        </w:tcBorders>
        <w:shd w:val="clear" w:color="auto" w:fill="D2D2D1"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73"/>
    <w:semiHidden/>
    <w:unhideWhenUsed/>
    <w:rsid w:val="0072336A"/>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DBDBDA" w:themeFill="text1" w:themeFillTint="33"/>
    </w:tcPr>
    <w:tblStylePr w:type="firstRow">
      <w:rPr>
        <w:b/>
        <w:bCs/>
      </w:rPr>
      <w:tblPr/>
      <w:tcPr>
        <w:shd w:val="clear" w:color="auto" w:fill="B6B6B5" w:themeFill="text1" w:themeFillTint="66"/>
      </w:tcPr>
    </w:tblStylePr>
    <w:tblStylePr w:type="lastRow">
      <w:rPr>
        <w:b/>
        <w:bCs/>
        <w:color w:val="4A4A49" w:themeColor="text1"/>
      </w:rPr>
      <w:tblPr/>
      <w:tcPr>
        <w:shd w:val="clear" w:color="auto" w:fill="B6B6B5" w:themeFill="text1" w:themeFillTint="66"/>
      </w:tcPr>
    </w:tblStylePr>
    <w:tblStylePr w:type="firstCol">
      <w:rPr>
        <w:color w:val="FFFFFF" w:themeColor="background1"/>
      </w:rPr>
      <w:tblPr/>
      <w:tcPr>
        <w:shd w:val="clear" w:color="auto" w:fill="373736" w:themeFill="text1" w:themeFillShade="BF"/>
      </w:tcPr>
    </w:tblStylePr>
    <w:tblStylePr w:type="lastCol">
      <w:rPr>
        <w:color w:val="FFFFFF" w:themeColor="background1"/>
      </w:rPr>
      <w:tblPr/>
      <w:tcPr>
        <w:shd w:val="clear" w:color="auto" w:fill="373736" w:themeFill="text1" w:themeFillShade="BF"/>
      </w:tcPr>
    </w:tblStylePr>
    <w:tblStylePr w:type="band1Vert">
      <w:tblPr/>
      <w:tcPr>
        <w:shd w:val="clear" w:color="auto" w:fill="A5A5A3" w:themeFill="text1" w:themeFillTint="7F"/>
      </w:tcPr>
    </w:tblStylePr>
    <w:tblStylePr w:type="band1Horz">
      <w:tblPr/>
      <w:tcPr>
        <w:shd w:val="clear" w:color="auto" w:fill="A5A5A3" w:themeFill="text1" w:themeFillTint="7F"/>
      </w:tcPr>
    </w:tblStylePr>
  </w:style>
  <w:style w:type="table" w:styleId="Kleurrijkearcering">
    <w:name w:val="Colorful Shading"/>
    <w:basedOn w:val="Standaardtabel"/>
    <w:uiPriority w:val="71"/>
    <w:semiHidden/>
    <w:unhideWhenUsed/>
    <w:rsid w:val="0072336A"/>
    <w:pPr>
      <w:spacing w:line="240" w:lineRule="auto"/>
    </w:pPr>
    <w:rPr>
      <w:color w:val="4A4A49" w:themeColor="text1"/>
    </w:rPr>
    <w:tblPr>
      <w:tblStyleRowBandSize w:val="1"/>
      <w:tblStyleColBandSize w:val="1"/>
      <w:tblBorders>
        <w:top w:val="single" w:sz="24" w:space="0" w:color="E36C0A" w:themeColor="accent2"/>
        <w:left w:val="single" w:sz="4" w:space="0" w:color="4A4A49" w:themeColor="text1"/>
        <w:bottom w:val="single" w:sz="4" w:space="0" w:color="4A4A49" w:themeColor="text1"/>
        <w:right w:val="single" w:sz="4" w:space="0" w:color="4A4A49" w:themeColor="text1"/>
        <w:insideH w:val="single" w:sz="4" w:space="0" w:color="FFFFFF" w:themeColor="background1"/>
        <w:insideV w:val="single" w:sz="4" w:space="0" w:color="FFFFFF" w:themeColor="background1"/>
      </w:tblBorders>
    </w:tblPr>
    <w:tcPr>
      <w:shd w:val="clear" w:color="auto" w:fill="EDEDED" w:themeFill="text1" w:themeFillTint="19"/>
    </w:tcPr>
    <w:tblStylePr w:type="firstRow">
      <w:rPr>
        <w:b/>
        <w:bCs/>
      </w:rPr>
      <w:tblPr/>
      <w:tcPr>
        <w:tcBorders>
          <w:top w:val="nil"/>
          <w:left w:val="nil"/>
          <w:bottom w:val="single" w:sz="24" w:space="0" w:color="E36C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2C2B" w:themeFill="text1" w:themeFillShade="99"/>
      </w:tcPr>
    </w:tblStylePr>
    <w:tblStylePr w:type="firstCol">
      <w:rPr>
        <w:color w:val="FFFFFF" w:themeColor="background1"/>
      </w:rPr>
      <w:tblPr/>
      <w:tcPr>
        <w:tcBorders>
          <w:top w:val="nil"/>
          <w:left w:val="nil"/>
          <w:bottom w:val="nil"/>
          <w:right w:val="nil"/>
          <w:insideH w:val="single" w:sz="4" w:space="0" w:color="2C2C2B" w:themeColor="text1" w:themeShade="99"/>
          <w:insideV w:val="nil"/>
        </w:tcBorders>
        <w:shd w:val="clear" w:color="auto" w:fill="2C2C2B"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73736" w:themeFill="text1" w:themeFillShade="BF"/>
      </w:tcPr>
    </w:tblStylePr>
    <w:tblStylePr w:type="band1Vert">
      <w:tblPr/>
      <w:tcPr>
        <w:shd w:val="clear" w:color="auto" w:fill="B6B6B5" w:themeFill="text1" w:themeFillTint="66"/>
      </w:tcPr>
    </w:tblStylePr>
    <w:tblStylePr w:type="band1Horz">
      <w:tblPr/>
      <w:tcPr>
        <w:shd w:val="clear" w:color="auto" w:fill="A5A5A3" w:themeFill="text1" w:themeFillTint="7F"/>
      </w:tcPr>
    </w:tblStylePr>
    <w:tblStylePr w:type="neCell">
      <w:rPr>
        <w:color w:val="4A4A49" w:themeColor="text1"/>
      </w:rPr>
    </w:tblStylePr>
    <w:tblStylePr w:type="nwCell">
      <w:rPr>
        <w:color w:val="4A4A49" w:themeColor="text1"/>
      </w:rPr>
    </w:tblStylePr>
  </w:style>
  <w:style w:type="table" w:styleId="Kleurrijkelijst">
    <w:name w:val="Colorful List"/>
    <w:basedOn w:val="Standaardtabel"/>
    <w:uiPriority w:val="72"/>
    <w:semiHidden/>
    <w:unhideWhenUsed/>
    <w:rsid w:val="0072336A"/>
    <w:pPr>
      <w:spacing w:line="240" w:lineRule="auto"/>
    </w:pPr>
    <w:rPr>
      <w:color w:val="4A4A49" w:themeColor="text1"/>
    </w:rPr>
    <w:tblPr>
      <w:tblStyleRowBandSize w:val="1"/>
      <w:tblStyleColBandSize w:val="1"/>
    </w:tblPr>
    <w:tcPr>
      <w:shd w:val="clear" w:color="auto" w:fill="EDEDED" w:themeFill="text1" w:themeFillTint="19"/>
    </w:tcPr>
    <w:tblStylePr w:type="firstRow">
      <w:rPr>
        <w:b/>
        <w:bCs/>
        <w:color w:val="FFFFFF" w:themeColor="background1"/>
      </w:rPr>
      <w:tblPr/>
      <w:tcPr>
        <w:tcBorders>
          <w:bottom w:val="single" w:sz="12" w:space="0" w:color="FFFFFF" w:themeColor="background1"/>
        </w:tcBorders>
        <w:shd w:val="clear" w:color="auto" w:fill="B55608" w:themeFill="accent2" w:themeFillShade="CC"/>
      </w:tcPr>
    </w:tblStylePr>
    <w:tblStylePr w:type="lastRow">
      <w:rPr>
        <w:b/>
        <w:bCs/>
        <w:color w:val="B55608" w:themeColor="accent2"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D2D1" w:themeFill="text1" w:themeFillTint="3F"/>
      </w:tcPr>
    </w:tblStylePr>
    <w:tblStylePr w:type="band1Horz">
      <w:tblPr/>
      <w:tcPr>
        <w:shd w:val="clear" w:color="auto" w:fill="DBDBDA" w:themeFill="text1" w:themeFillTint="33"/>
      </w:tcPr>
    </w:tblStylePr>
  </w:style>
  <w:style w:type="table" w:styleId="Lichtraster">
    <w:name w:val="Light Grid"/>
    <w:basedOn w:val="Standaardtabel"/>
    <w:uiPriority w:val="62"/>
    <w:semiHidden/>
    <w:unhideWhenUsed/>
    <w:rsid w:val="0072336A"/>
    <w:pPr>
      <w:spacing w:line="240" w:lineRule="auto"/>
    </w:pPr>
    <w:tblPr>
      <w:tblStyleRowBandSize w:val="1"/>
      <w:tblStyleColBandSize w:val="1"/>
      <w:tblBorders>
        <w:top w:val="single" w:sz="8" w:space="0" w:color="4A4A49" w:themeColor="text1"/>
        <w:left w:val="single" w:sz="8" w:space="0" w:color="4A4A49" w:themeColor="text1"/>
        <w:bottom w:val="single" w:sz="8" w:space="0" w:color="4A4A49" w:themeColor="text1"/>
        <w:right w:val="single" w:sz="8" w:space="0" w:color="4A4A49" w:themeColor="text1"/>
        <w:insideH w:val="single" w:sz="8" w:space="0" w:color="4A4A49" w:themeColor="text1"/>
        <w:insideV w:val="single" w:sz="8" w:space="0" w:color="4A4A49"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A4A49" w:themeColor="text1"/>
          <w:left w:val="single" w:sz="8" w:space="0" w:color="4A4A49" w:themeColor="text1"/>
          <w:bottom w:val="single" w:sz="18" w:space="0" w:color="4A4A49" w:themeColor="text1"/>
          <w:right w:val="single" w:sz="8" w:space="0" w:color="4A4A49" w:themeColor="text1"/>
          <w:insideH w:val="nil"/>
          <w:insideV w:val="single" w:sz="8" w:space="0" w:color="4A4A49"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A4A49" w:themeColor="text1"/>
          <w:left w:val="single" w:sz="8" w:space="0" w:color="4A4A49" w:themeColor="text1"/>
          <w:bottom w:val="single" w:sz="8" w:space="0" w:color="4A4A49" w:themeColor="text1"/>
          <w:right w:val="single" w:sz="8" w:space="0" w:color="4A4A49" w:themeColor="text1"/>
          <w:insideH w:val="nil"/>
          <w:insideV w:val="single" w:sz="8" w:space="0" w:color="4A4A49"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A4A49" w:themeColor="text1"/>
          <w:left w:val="single" w:sz="8" w:space="0" w:color="4A4A49" w:themeColor="text1"/>
          <w:bottom w:val="single" w:sz="8" w:space="0" w:color="4A4A49" w:themeColor="text1"/>
          <w:right w:val="single" w:sz="8" w:space="0" w:color="4A4A49" w:themeColor="text1"/>
        </w:tcBorders>
      </w:tcPr>
    </w:tblStylePr>
    <w:tblStylePr w:type="band1Vert">
      <w:tblPr/>
      <w:tcPr>
        <w:tcBorders>
          <w:top w:val="single" w:sz="8" w:space="0" w:color="4A4A49" w:themeColor="text1"/>
          <w:left w:val="single" w:sz="8" w:space="0" w:color="4A4A49" w:themeColor="text1"/>
          <w:bottom w:val="single" w:sz="8" w:space="0" w:color="4A4A49" w:themeColor="text1"/>
          <w:right w:val="single" w:sz="8" w:space="0" w:color="4A4A49" w:themeColor="text1"/>
        </w:tcBorders>
        <w:shd w:val="clear" w:color="auto" w:fill="D2D2D1" w:themeFill="text1" w:themeFillTint="3F"/>
      </w:tcPr>
    </w:tblStylePr>
    <w:tblStylePr w:type="band1Horz">
      <w:tblPr/>
      <w:tcPr>
        <w:tcBorders>
          <w:top w:val="single" w:sz="8" w:space="0" w:color="4A4A49" w:themeColor="text1"/>
          <w:left w:val="single" w:sz="8" w:space="0" w:color="4A4A49" w:themeColor="text1"/>
          <w:bottom w:val="single" w:sz="8" w:space="0" w:color="4A4A49" w:themeColor="text1"/>
          <w:right w:val="single" w:sz="8" w:space="0" w:color="4A4A49" w:themeColor="text1"/>
          <w:insideV w:val="single" w:sz="8" w:space="0" w:color="4A4A49" w:themeColor="text1"/>
        </w:tcBorders>
        <w:shd w:val="clear" w:color="auto" w:fill="D2D2D1" w:themeFill="text1" w:themeFillTint="3F"/>
      </w:tcPr>
    </w:tblStylePr>
    <w:tblStylePr w:type="band2Horz">
      <w:tblPr/>
      <w:tcPr>
        <w:tcBorders>
          <w:top w:val="single" w:sz="8" w:space="0" w:color="4A4A49" w:themeColor="text1"/>
          <w:left w:val="single" w:sz="8" w:space="0" w:color="4A4A49" w:themeColor="text1"/>
          <w:bottom w:val="single" w:sz="8" w:space="0" w:color="4A4A49" w:themeColor="text1"/>
          <w:right w:val="single" w:sz="8" w:space="0" w:color="4A4A49" w:themeColor="text1"/>
          <w:insideV w:val="single" w:sz="8" w:space="0" w:color="4A4A49" w:themeColor="text1"/>
        </w:tcBorders>
      </w:tcPr>
    </w:tblStylePr>
  </w:style>
  <w:style w:type="table" w:styleId="Lichtraster-accent1">
    <w:name w:val="Light Grid Accent 1"/>
    <w:basedOn w:val="Standaardtabel"/>
    <w:uiPriority w:val="62"/>
    <w:semiHidden/>
    <w:rsid w:val="0072336A"/>
    <w:pPr>
      <w:spacing w:line="240" w:lineRule="auto"/>
    </w:pPr>
    <w:tblPr>
      <w:tblStyleRowBandSize w:val="1"/>
      <w:tblStyleColBandSize w:val="1"/>
      <w:tblBorders>
        <w:top w:val="single" w:sz="8" w:space="0" w:color="083984" w:themeColor="accent1"/>
        <w:left w:val="single" w:sz="8" w:space="0" w:color="083984" w:themeColor="accent1"/>
        <w:bottom w:val="single" w:sz="8" w:space="0" w:color="083984" w:themeColor="accent1"/>
        <w:right w:val="single" w:sz="8" w:space="0" w:color="083984" w:themeColor="accent1"/>
        <w:insideH w:val="single" w:sz="8" w:space="0" w:color="083984" w:themeColor="accent1"/>
        <w:insideV w:val="single" w:sz="8" w:space="0" w:color="08398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83984" w:themeColor="accent1"/>
          <w:left w:val="single" w:sz="8" w:space="0" w:color="083984" w:themeColor="accent1"/>
          <w:bottom w:val="single" w:sz="18" w:space="0" w:color="083984" w:themeColor="accent1"/>
          <w:right w:val="single" w:sz="8" w:space="0" w:color="083984" w:themeColor="accent1"/>
          <w:insideH w:val="nil"/>
          <w:insideV w:val="single" w:sz="8" w:space="0" w:color="08398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83984" w:themeColor="accent1"/>
          <w:left w:val="single" w:sz="8" w:space="0" w:color="083984" w:themeColor="accent1"/>
          <w:bottom w:val="single" w:sz="8" w:space="0" w:color="083984" w:themeColor="accent1"/>
          <w:right w:val="single" w:sz="8" w:space="0" w:color="083984" w:themeColor="accent1"/>
          <w:insideH w:val="nil"/>
          <w:insideV w:val="single" w:sz="8" w:space="0" w:color="08398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83984" w:themeColor="accent1"/>
          <w:left w:val="single" w:sz="8" w:space="0" w:color="083984" w:themeColor="accent1"/>
          <w:bottom w:val="single" w:sz="8" w:space="0" w:color="083984" w:themeColor="accent1"/>
          <w:right w:val="single" w:sz="8" w:space="0" w:color="083984" w:themeColor="accent1"/>
        </w:tcBorders>
      </w:tcPr>
    </w:tblStylePr>
    <w:tblStylePr w:type="band1Vert">
      <w:tblPr/>
      <w:tcPr>
        <w:tcBorders>
          <w:top w:val="single" w:sz="8" w:space="0" w:color="083984" w:themeColor="accent1"/>
          <w:left w:val="single" w:sz="8" w:space="0" w:color="083984" w:themeColor="accent1"/>
          <w:bottom w:val="single" w:sz="8" w:space="0" w:color="083984" w:themeColor="accent1"/>
          <w:right w:val="single" w:sz="8" w:space="0" w:color="083984" w:themeColor="accent1"/>
        </w:tcBorders>
        <w:shd w:val="clear" w:color="auto" w:fill="A8C8F9" w:themeFill="accent1" w:themeFillTint="3F"/>
      </w:tcPr>
    </w:tblStylePr>
    <w:tblStylePr w:type="band1Horz">
      <w:tblPr/>
      <w:tcPr>
        <w:tcBorders>
          <w:top w:val="single" w:sz="8" w:space="0" w:color="083984" w:themeColor="accent1"/>
          <w:left w:val="single" w:sz="8" w:space="0" w:color="083984" w:themeColor="accent1"/>
          <w:bottom w:val="single" w:sz="8" w:space="0" w:color="083984" w:themeColor="accent1"/>
          <w:right w:val="single" w:sz="8" w:space="0" w:color="083984" w:themeColor="accent1"/>
          <w:insideV w:val="single" w:sz="8" w:space="0" w:color="083984" w:themeColor="accent1"/>
        </w:tcBorders>
        <w:shd w:val="clear" w:color="auto" w:fill="A8C8F9" w:themeFill="accent1" w:themeFillTint="3F"/>
      </w:tcPr>
    </w:tblStylePr>
    <w:tblStylePr w:type="band2Horz">
      <w:tblPr/>
      <w:tcPr>
        <w:tcBorders>
          <w:top w:val="single" w:sz="8" w:space="0" w:color="083984" w:themeColor="accent1"/>
          <w:left w:val="single" w:sz="8" w:space="0" w:color="083984" w:themeColor="accent1"/>
          <w:bottom w:val="single" w:sz="8" w:space="0" w:color="083984" w:themeColor="accent1"/>
          <w:right w:val="single" w:sz="8" w:space="0" w:color="083984" w:themeColor="accent1"/>
          <w:insideV w:val="single" w:sz="8" w:space="0" w:color="083984" w:themeColor="accent1"/>
        </w:tcBorders>
      </w:tcPr>
    </w:tblStylePr>
  </w:style>
  <w:style w:type="table" w:styleId="Lichtearcering">
    <w:name w:val="Light Shading"/>
    <w:basedOn w:val="Standaardtabel"/>
    <w:uiPriority w:val="60"/>
    <w:semiHidden/>
    <w:unhideWhenUsed/>
    <w:rsid w:val="0072336A"/>
    <w:pPr>
      <w:spacing w:line="240" w:lineRule="auto"/>
    </w:pPr>
    <w:rPr>
      <w:color w:val="373736" w:themeColor="text1" w:themeShade="BF"/>
    </w:rPr>
    <w:tblPr>
      <w:tblStyleRowBandSize w:val="1"/>
      <w:tblStyleColBandSize w:val="1"/>
      <w:tblBorders>
        <w:top w:val="single" w:sz="8" w:space="0" w:color="4A4A49" w:themeColor="text1"/>
        <w:bottom w:val="single" w:sz="8" w:space="0" w:color="4A4A49" w:themeColor="text1"/>
      </w:tblBorders>
    </w:tblPr>
    <w:tblStylePr w:type="firstRow">
      <w:pPr>
        <w:spacing w:before="0" w:after="0" w:line="240" w:lineRule="auto"/>
      </w:pPr>
      <w:rPr>
        <w:b/>
        <w:bCs/>
      </w:rPr>
      <w:tblPr/>
      <w:tcPr>
        <w:tcBorders>
          <w:top w:val="single" w:sz="8" w:space="0" w:color="4A4A49" w:themeColor="text1"/>
          <w:left w:val="nil"/>
          <w:bottom w:val="single" w:sz="8" w:space="0" w:color="4A4A49" w:themeColor="text1"/>
          <w:right w:val="nil"/>
          <w:insideH w:val="nil"/>
          <w:insideV w:val="nil"/>
        </w:tcBorders>
      </w:tcPr>
    </w:tblStylePr>
    <w:tblStylePr w:type="lastRow">
      <w:pPr>
        <w:spacing w:before="0" w:after="0" w:line="240" w:lineRule="auto"/>
      </w:pPr>
      <w:rPr>
        <w:b/>
        <w:bCs/>
      </w:rPr>
      <w:tblPr/>
      <w:tcPr>
        <w:tcBorders>
          <w:top w:val="single" w:sz="8" w:space="0" w:color="4A4A49" w:themeColor="text1"/>
          <w:left w:val="nil"/>
          <w:bottom w:val="single" w:sz="8" w:space="0" w:color="4A4A49"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2D1" w:themeFill="text1" w:themeFillTint="3F"/>
      </w:tcPr>
    </w:tblStylePr>
    <w:tblStylePr w:type="band1Horz">
      <w:tblPr/>
      <w:tcPr>
        <w:tcBorders>
          <w:left w:val="nil"/>
          <w:right w:val="nil"/>
          <w:insideH w:val="nil"/>
          <w:insideV w:val="nil"/>
        </w:tcBorders>
        <w:shd w:val="clear" w:color="auto" w:fill="D2D2D1" w:themeFill="text1" w:themeFillTint="3F"/>
      </w:tcPr>
    </w:tblStylePr>
  </w:style>
  <w:style w:type="table" w:styleId="Lichtearcering-accent1">
    <w:name w:val="Light Shading Accent 1"/>
    <w:basedOn w:val="Standaardtabel"/>
    <w:uiPriority w:val="60"/>
    <w:semiHidden/>
    <w:unhideWhenUsed/>
    <w:rsid w:val="0072336A"/>
    <w:pPr>
      <w:spacing w:line="240" w:lineRule="auto"/>
    </w:pPr>
    <w:rPr>
      <w:color w:val="062A62" w:themeColor="accent1" w:themeShade="BF"/>
    </w:rPr>
    <w:tblPr>
      <w:tblStyleRowBandSize w:val="1"/>
      <w:tblStyleColBandSize w:val="1"/>
      <w:tblBorders>
        <w:top w:val="single" w:sz="8" w:space="0" w:color="083984" w:themeColor="accent1"/>
        <w:bottom w:val="single" w:sz="8" w:space="0" w:color="083984" w:themeColor="accent1"/>
      </w:tblBorders>
    </w:tblPr>
    <w:tblStylePr w:type="firstRow">
      <w:pPr>
        <w:spacing w:before="0" w:after="0" w:line="240" w:lineRule="auto"/>
      </w:pPr>
      <w:rPr>
        <w:b/>
        <w:bCs/>
      </w:rPr>
      <w:tblPr/>
      <w:tcPr>
        <w:tcBorders>
          <w:top w:val="single" w:sz="8" w:space="0" w:color="083984" w:themeColor="accent1"/>
          <w:left w:val="nil"/>
          <w:bottom w:val="single" w:sz="8" w:space="0" w:color="083984" w:themeColor="accent1"/>
          <w:right w:val="nil"/>
          <w:insideH w:val="nil"/>
          <w:insideV w:val="nil"/>
        </w:tcBorders>
      </w:tcPr>
    </w:tblStylePr>
    <w:tblStylePr w:type="lastRow">
      <w:pPr>
        <w:spacing w:before="0" w:after="0" w:line="240" w:lineRule="auto"/>
      </w:pPr>
      <w:rPr>
        <w:b/>
        <w:bCs/>
      </w:rPr>
      <w:tblPr/>
      <w:tcPr>
        <w:tcBorders>
          <w:top w:val="single" w:sz="8" w:space="0" w:color="083984" w:themeColor="accent1"/>
          <w:left w:val="nil"/>
          <w:bottom w:val="single" w:sz="8" w:space="0" w:color="08398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C8F9" w:themeFill="accent1" w:themeFillTint="3F"/>
      </w:tcPr>
    </w:tblStylePr>
    <w:tblStylePr w:type="band1Horz">
      <w:tblPr/>
      <w:tcPr>
        <w:tcBorders>
          <w:left w:val="nil"/>
          <w:right w:val="nil"/>
          <w:insideH w:val="nil"/>
          <w:insideV w:val="nil"/>
        </w:tcBorders>
        <w:shd w:val="clear" w:color="auto" w:fill="A8C8F9" w:themeFill="accent1" w:themeFillTint="3F"/>
      </w:tcPr>
    </w:tblStylePr>
  </w:style>
  <w:style w:type="table" w:styleId="Lichtelijst">
    <w:name w:val="Light List"/>
    <w:basedOn w:val="Standaardtabel"/>
    <w:uiPriority w:val="61"/>
    <w:semiHidden/>
    <w:unhideWhenUsed/>
    <w:rsid w:val="0072336A"/>
    <w:pPr>
      <w:spacing w:line="240" w:lineRule="auto"/>
    </w:pPr>
    <w:tblPr>
      <w:tblStyleRowBandSize w:val="1"/>
      <w:tblStyleColBandSize w:val="1"/>
      <w:tblBorders>
        <w:top w:val="single" w:sz="8" w:space="0" w:color="4A4A49" w:themeColor="text1"/>
        <w:left w:val="single" w:sz="8" w:space="0" w:color="4A4A49" w:themeColor="text1"/>
        <w:bottom w:val="single" w:sz="8" w:space="0" w:color="4A4A49" w:themeColor="text1"/>
        <w:right w:val="single" w:sz="8" w:space="0" w:color="4A4A49" w:themeColor="text1"/>
      </w:tblBorders>
    </w:tblPr>
    <w:tblStylePr w:type="firstRow">
      <w:pPr>
        <w:spacing w:before="0" w:after="0" w:line="240" w:lineRule="auto"/>
      </w:pPr>
      <w:rPr>
        <w:b/>
        <w:bCs/>
        <w:color w:val="FFFFFF" w:themeColor="background1"/>
      </w:rPr>
      <w:tblPr/>
      <w:tcPr>
        <w:shd w:val="clear" w:color="auto" w:fill="4A4A49" w:themeFill="text1"/>
      </w:tcPr>
    </w:tblStylePr>
    <w:tblStylePr w:type="lastRow">
      <w:pPr>
        <w:spacing w:before="0" w:after="0" w:line="240" w:lineRule="auto"/>
      </w:pPr>
      <w:rPr>
        <w:b/>
        <w:bCs/>
      </w:rPr>
      <w:tblPr/>
      <w:tcPr>
        <w:tcBorders>
          <w:top w:val="double" w:sz="6" w:space="0" w:color="4A4A49" w:themeColor="text1"/>
          <w:left w:val="single" w:sz="8" w:space="0" w:color="4A4A49" w:themeColor="text1"/>
          <w:bottom w:val="single" w:sz="8" w:space="0" w:color="4A4A49" w:themeColor="text1"/>
          <w:right w:val="single" w:sz="8" w:space="0" w:color="4A4A49" w:themeColor="text1"/>
        </w:tcBorders>
      </w:tcPr>
    </w:tblStylePr>
    <w:tblStylePr w:type="firstCol">
      <w:rPr>
        <w:b/>
        <w:bCs/>
      </w:rPr>
    </w:tblStylePr>
    <w:tblStylePr w:type="lastCol">
      <w:rPr>
        <w:b/>
        <w:bCs/>
      </w:rPr>
    </w:tblStylePr>
    <w:tblStylePr w:type="band1Vert">
      <w:tblPr/>
      <w:tcPr>
        <w:tcBorders>
          <w:top w:val="single" w:sz="8" w:space="0" w:color="4A4A49" w:themeColor="text1"/>
          <w:left w:val="single" w:sz="8" w:space="0" w:color="4A4A49" w:themeColor="text1"/>
          <w:bottom w:val="single" w:sz="8" w:space="0" w:color="4A4A49" w:themeColor="text1"/>
          <w:right w:val="single" w:sz="8" w:space="0" w:color="4A4A49" w:themeColor="text1"/>
        </w:tcBorders>
      </w:tcPr>
    </w:tblStylePr>
    <w:tblStylePr w:type="band1Horz">
      <w:tblPr/>
      <w:tcPr>
        <w:tcBorders>
          <w:top w:val="single" w:sz="8" w:space="0" w:color="4A4A49" w:themeColor="text1"/>
          <w:left w:val="single" w:sz="8" w:space="0" w:color="4A4A49" w:themeColor="text1"/>
          <w:bottom w:val="single" w:sz="8" w:space="0" w:color="4A4A49" w:themeColor="text1"/>
          <w:right w:val="single" w:sz="8" w:space="0" w:color="4A4A49" w:themeColor="text1"/>
        </w:tcBorders>
      </w:tcPr>
    </w:tblStylePr>
  </w:style>
  <w:style w:type="table" w:styleId="Lichtelijst-accent1">
    <w:name w:val="Light List Accent 1"/>
    <w:basedOn w:val="Standaardtabel"/>
    <w:uiPriority w:val="61"/>
    <w:semiHidden/>
    <w:unhideWhenUsed/>
    <w:rsid w:val="0072336A"/>
    <w:pPr>
      <w:spacing w:line="240" w:lineRule="auto"/>
    </w:pPr>
    <w:tblPr>
      <w:tblStyleRowBandSize w:val="1"/>
      <w:tblStyleColBandSize w:val="1"/>
      <w:tblBorders>
        <w:top w:val="single" w:sz="8" w:space="0" w:color="083984" w:themeColor="accent1"/>
        <w:left w:val="single" w:sz="8" w:space="0" w:color="083984" w:themeColor="accent1"/>
        <w:bottom w:val="single" w:sz="8" w:space="0" w:color="083984" w:themeColor="accent1"/>
        <w:right w:val="single" w:sz="8" w:space="0" w:color="083984" w:themeColor="accent1"/>
      </w:tblBorders>
    </w:tblPr>
    <w:tblStylePr w:type="firstRow">
      <w:pPr>
        <w:spacing w:before="0" w:after="0" w:line="240" w:lineRule="auto"/>
      </w:pPr>
      <w:rPr>
        <w:b/>
        <w:bCs/>
        <w:color w:val="FFFFFF" w:themeColor="background1"/>
      </w:rPr>
      <w:tblPr/>
      <w:tcPr>
        <w:shd w:val="clear" w:color="auto" w:fill="083984" w:themeFill="accent1"/>
      </w:tcPr>
    </w:tblStylePr>
    <w:tblStylePr w:type="lastRow">
      <w:pPr>
        <w:spacing w:before="0" w:after="0" w:line="240" w:lineRule="auto"/>
      </w:pPr>
      <w:rPr>
        <w:b/>
        <w:bCs/>
      </w:rPr>
      <w:tblPr/>
      <w:tcPr>
        <w:tcBorders>
          <w:top w:val="double" w:sz="6" w:space="0" w:color="083984" w:themeColor="accent1"/>
          <w:left w:val="single" w:sz="8" w:space="0" w:color="083984" w:themeColor="accent1"/>
          <w:bottom w:val="single" w:sz="8" w:space="0" w:color="083984" w:themeColor="accent1"/>
          <w:right w:val="single" w:sz="8" w:space="0" w:color="083984" w:themeColor="accent1"/>
        </w:tcBorders>
      </w:tcPr>
    </w:tblStylePr>
    <w:tblStylePr w:type="firstCol">
      <w:rPr>
        <w:b/>
        <w:bCs/>
      </w:rPr>
    </w:tblStylePr>
    <w:tblStylePr w:type="lastCol">
      <w:rPr>
        <w:b/>
        <w:bCs/>
      </w:rPr>
    </w:tblStylePr>
    <w:tblStylePr w:type="band1Vert">
      <w:tblPr/>
      <w:tcPr>
        <w:tcBorders>
          <w:top w:val="single" w:sz="8" w:space="0" w:color="083984" w:themeColor="accent1"/>
          <w:left w:val="single" w:sz="8" w:space="0" w:color="083984" w:themeColor="accent1"/>
          <w:bottom w:val="single" w:sz="8" w:space="0" w:color="083984" w:themeColor="accent1"/>
          <w:right w:val="single" w:sz="8" w:space="0" w:color="083984" w:themeColor="accent1"/>
        </w:tcBorders>
      </w:tcPr>
    </w:tblStylePr>
    <w:tblStylePr w:type="band1Horz">
      <w:tblPr/>
      <w:tcPr>
        <w:tcBorders>
          <w:top w:val="single" w:sz="8" w:space="0" w:color="083984" w:themeColor="accent1"/>
          <w:left w:val="single" w:sz="8" w:space="0" w:color="083984" w:themeColor="accent1"/>
          <w:bottom w:val="single" w:sz="8" w:space="0" w:color="083984" w:themeColor="accent1"/>
          <w:right w:val="single" w:sz="8" w:space="0" w:color="083984" w:themeColor="accent1"/>
        </w:tcBorders>
      </w:tcPr>
    </w:tblStylePr>
  </w:style>
  <w:style w:type="table" w:styleId="Lijsttabel1licht">
    <w:name w:val="List Table 1 Light"/>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929291" w:themeColor="text1" w:themeTint="99"/>
        </w:tcBorders>
      </w:tcPr>
    </w:tblStylePr>
    <w:tblStylePr w:type="lastRow">
      <w:rPr>
        <w:b/>
        <w:bCs/>
      </w:rPr>
      <w:tblPr/>
      <w:tcPr>
        <w:tcBorders>
          <w:top w:val="single" w:sz="4" w:space="0" w:color="929291" w:themeColor="text1" w:themeTint="99"/>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Lijsttabel1licht-Accent1">
    <w:name w:val="List Table 1 Light Accent 1"/>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2D7AF2" w:themeColor="accent1" w:themeTint="99"/>
        </w:tcBorders>
      </w:tcPr>
    </w:tblStylePr>
    <w:tblStylePr w:type="lastRow">
      <w:rPr>
        <w:b/>
        <w:bCs/>
      </w:rPr>
      <w:tblPr/>
      <w:tcPr>
        <w:tcBorders>
          <w:top w:val="single" w:sz="4" w:space="0" w:color="2D7AF2" w:themeColor="accent1" w:themeTint="99"/>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Lijsttabel1licht-Accent2">
    <w:name w:val="List Table 1 Light Accent 2"/>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F8A561" w:themeColor="accent2" w:themeTint="99"/>
        </w:tcBorders>
      </w:tcPr>
    </w:tblStylePr>
    <w:tblStylePr w:type="lastRow">
      <w:rPr>
        <w:b/>
        <w:bCs/>
      </w:rPr>
      <w:tblPr/>
      <w:tcPr>
        <w:tcBorders>
          <w:top w:val="single" w:sz="4" w:space="0" w:color="F8A561" w:themeColor="accent2" w:themeTint="99"/>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Lijsttabel1licht-Accent3">
    <w:name w:val="List Table 1 Light Accent 3"/>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A6B7D2" w:themeColor="accent3" w:themeTint="99"/>
        </w:tcBorders>
      </w:tcPr>
    </w:tblStylePr>
    <w:tblStylePr w:type="lastRow">
      <w:rPr>
        <w:b/>
        <w:bCs/>
      </w:rPr>
      <w:tblPr/>
      <w:tcPr>
        <w:tcBorders>
          <w:top w:val="single" w:sz="4" w:space="0" w:color="A6B7D2" w:themeColor="accent3" w:themeTint="99"/>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Lijsttabel1licht-Accent4">
    <w:name w:val="List Table 1 Light Accent 4"/>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F4C9A6" w:themeColor="accent4" w:themeTint="99"/>
        </w:tcBorders>
      </w:tcPr>
    </w:tblStylePr>
    <w:tblStylePr w:type="lastRow">
      <w:rPr>
        <w:b/>
        <w:bCs/>
      </w:rPr>
      <w:tblPr/>
      <w:tcPr>
        <w:tcBorders>
          <w:top w:val="single" w:sz="4" w:space="0" w:color="F4C9A6" w:themeColor="accent4" w:themeTint="99"/>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Lijsttabel1licht-Accent5">
    <w:name w:val="List Table 1 Light Accent 5"/>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E1E6F0" w:themeColor="accent5" w:themeTint="99"/>
        </w:tcBorders>
      </w:tcPr>
    </w:tblStylePr>
    <w:tblStylePr w:type="lastRow">
      <w:rPr>
        <w:b/>
        <w:bCs/>
      </w:rPr>
      <w:tblPr/>
      <w:tcPr>
        <w:tcBorders>
          <w:top w:val="single" w:sz="4" w:space="0" w:color="E1E6F0" w:themeColor="accent5" w:themeTint="99"/>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Lijsttabel1licht-Accent6">
    <w:name w:val="List Table 1 Light Accent 6"/>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FBEDE1" w:themeColor="accent6" w:themeTint="99"/>
        </w:tcBorders>
      </w:tcPr>
    </w:tblStylePr>
    <w:tblStylePr w:type="lastRow">
      <w:rPr>
        <w:b/>
        <w:bCs/>
      </w:rPr>
      <w:tblPr/>
      <w:tcPr>
        <w:tcBorders>
          <w:top w:val="single" w:sz="4" w:space="0" w:color="FBEDE1" w:themeColor="accent6" w:themeTint="99"/>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Lijsttabel2">
    <w:name w:val="List Table 2"/>
    <w:basedOn w:val="Standaardtabel"/>
    <w:uiPriority w:val="47"/>
    <w:semiHidden/>
    <w:rsid w:val="0072336A"/>
    <w:pPr>
      <w:spacing w:line="240" w:lineRule="auto"/>
    </w:pPr>
    <w:tblPr>
      <w:tblStyleRowBandSize w:val="1"/>
      <w:tblStyleColBandSize w:val="1"/>
      <w:tblBorders>
        <w:top w:val="single" w:sz="4" w:space="0" w:color="929291" w:themeColor="text1" w:themeTint="99"/>
        <w:bottom w:val="single" w:sz="4" w:space="0" w:color="929291" w:themeColor="text1" w:themeTint="99"/>
        <w:insideH w:val="single" w:sz="4" w:space="0" w:color="929291"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Lijsttabel2-Accent1">
    <w:name w:val="List Table 2 Accent 1"/>
    <w:basedOn w:val="Standaardtabel"/>
    <w:uiPriority w:val="47"/>
    <w:semiHidden/>
    <w:rsid w:val="0072336A"/>
    <w:pPr>
      <w:spacing w:line="240" w:lineRule="auto"/>
    </w:pPr>
    <w:tblPr>
      <w:tblStyleRowBandSize w:val="1"/>
      <w:tblStyleColBandSize w:val="1"/>
      <w:tblBorders>
        <w:top w:val="single" w:sz="4" w:space="0" w:color="2D7AF2" w:themeColor="accent1" w:themeTint="99"/>
        <w:bottom w:val="single" w:sz="4" w:space="0" w:color="2D7AF2" w:themeColor="accent1" w:themeTint="99"/>
        <w:insideH w:val="single" w:sz="4" w:space="0" w:color="2D7AF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Lijsttabel2-Accent2">
    <w:name w:val="List Table 2 Accent 2"/>
    <w:basedOn w:val="Standaardtabel"/>
    <w:uiPriority w:val="47"/>
    <w:semiHidden/>
    <w:rsid w:val="0072336A"/>
    <w:pPr>
      <w:spacing w:line="240" w:lineRule="auto"/>
    </w:pPr>
    <w:tblPr>
      <w:tblStyleRowBandSize w:val="1"/>
      <w:tblStyleColBandSize w:val="1"/>
      <w:tblBorders>
        <w:top w:val="single" w:sz="4" w:space="0" w:color="F8A561" w:themeColor="accent2" w:themeTint="99"/>
        <w:bottom w:val="single" w:sz="4" w:space="0" w:color="F8A561" w:themeColor="accent2" w:themeTint="99"/>
        <w:insideH w:val="single" w:sz="4" w:space="0" w:color="F8A56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Lijsttabel2-Accent3">
    <w:name w:val="List Table 2 Accent 3"/>
    <w:basedOn w:val="Standaardtabel"/>
    <w:uiPriority w:val="47"/>
    <w:semiHidden/>
    <w:rsid w:val="0072336A"/>
    <w:pPr>
      <w:spacing w:line="240" w:lineRule="auto"/>
    </w:pPr>
    <w:tblPr>
      <w:tblStyleRowBandSize w:val="1"/>
      <w:tblStyleColBandSize w:val="1"/>
      <w:tblBorders>
        <w:top w:val="single" w:sz="4" w:space="0" w:color="A6B7D2" w:themeColor="accent3" w:themeTint="99"/>
        <w:bottom w:val="single" w:sz="4" w:space="0" w:color="A6B7D2" w:themeColor="accent3" w:themeTint="99"/>
        <w:insideH w:val="single" w:sz="4" w:space="0" w:color="A6B7D2"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Lijsttabel2-Accent4">
    <w:name w:val="List Table 2 Accent 4"/>
    <w:basedOn w:val="Standaardtabel"/>
    <w:uiPriority w:val="47"/>
    <w:semiHidden/>
    <w:rsid w:val="0072336A"/>
    <w:pPr>
      <w:spacing w:line="240" w:lineRule="auto"/>
    </w:pPr>
    <w:tblPr>
      <w:tblStyleRowBandSize w:val="1"/>
      <w:tblStyleColBandSize w:val="1"/>
      <w:tblBorders>
        <w:top w:val="single" w:sz="4" w:space="0" w:color="F4C9A6" w:themeColor="accent4" w:themeTint="99"/>
        <w:bottom w:val="single" w:sz="4" w:space="0" w:color="F4C9A6" w:themeColor="accent4" w:themeTint="99"/>
        <w:insideH w:val="single" w:sz="4" w:space="0" w:color="F4C9A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Lijsttabel2-Accent5">
    <w:name w:val="List Table 2 Accent 5"/>
    <w:basedOn w:val="Standaardtabel"/>
    <w:uiPriority w:val="47"/>
    <w:semiHidden/>
    <w:rsid w:val="0072336A"/>
    <w:pPr>
      <w:spacing w:line="240" w:lineRule="auto"/>
    </w:pPr>
    <w:tblPr>
      <w:tblStyleRowBandSize w:val="1"/>
      <w:tblStyleColBandSize w:val="1"/>
      <w:tblBorders>
        <w:top w:val="single" w:sz="4" w:space="0" w:color="E1E6F0" w:themeColor="accent5" w:themeTint="99"/>
        <w:bottom w:val="single" w:sz="4" w:space="0" w:color="E1E6F0" w:themeColor="accent5" w:themeTint="99"/>
        <w:insideH w:val="single" w:sz="4" w:space="0" w:color="E1E6F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Lijsttabel2-Accent6">
    <w:name w:val="List Table 2 Accent 6"/>
    <w:basedOn w:val="Standaardtabel"/>
    <w:uiPriority w:val="47"/>
    <w:semiHidden/>
    <w:rsid w:val="0072336A"/>
    <w:pPr>
      <w:spacing w:line="240" w:lineRule="auto"/>
    </w:pPr>
    <w:tblPr>
      <w:tblStyleRowBandSize w:val="1"/>
      <w:tblStyleColBandSize w:val="1"/>
      <w:tblBorders>
        <w:top w:val="single" w:sz="4" w:space="0" w:color="FBEDE1" w:themeColor="accent6" w:themeTint="99"/>
        <w:bottom w:val="single" w:sz="4" w:space="0" w:color="FBEDE1" w:themeColor="accent6" w:themeTint="99"/>
        <w:insideH w:val="single" w:sz="4" w:space="0" w:color="FBEDE1"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Lijsttabel3">
    <w:name w:val="List Table 3"/>
    <w:basedOn w:val="Standaardtabel"/>
    <w:uiPriority w:val="48"/>
    <w:semiHidden/>
    <w:rsid w:val="0072336A"/>
    <w:pPr>
      <w:spacing w:line="240" w:lineRule="auto"/>
    </w:pPr>
    <w:tblPr>
      <w:tblStyleRowBandSize w:val="1"/>
      <w:tblStyleColBandSize w:val="1"/>
      <w:tblBorders>
        <w:top w:val="single" w:sz="4" w:space="0" w:color="4A4A49" w:themeColor="text1"/>
        <w:left w:val="single" w:sz="4" w:space="0" w:color="4A4A49" w:themeColor="text1"/>
        <w:bottom w:val="single" w:sz="4" w:space="0" w:color="4A4A49" w:themeColor="text1"/>
        <w:right w:val="single" w:sz="4" w:space="0" w:color="4A4A49" w:themeColor="text1"/>
      </w:tblBorders>
    </w:tblPr>
    <w:tblStylePr w:type="firstRow">
      <w:rPr>
        <w:b/>
        <w:bCs/>
        <w:color w:val="FFFFFF" w:themeColor="background1"/>
      </w:rPr>
      <w:tblPr/>
      <w:tcPr>
        <w:shd w:val="clear" w:color="auto" w:fill="4A4A49" w:themeFill="text1"/>
      </w:tcPr>
    </w:tblStylePr>
    <w:tblStylePr w:type="lastRow">
      <w:rPr>
        <w:b/>
        <w:bCs/>
      </w:rPr>
      <w:tblPr/>
      <w:tcPr>
        <w:tcBorders>
          <w:top w:val="double" w:sz="4" w:space="0" w:color="4A4A49"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4A49" w:themeColor="text1"/>
          <w:right w:val="single" w:sz="4" w:space="0" w:color="4A4A49" w:themeColor="text1"/>
        </w:tcBorders>
      </w:tcPr>
    </w:tblStylePr>
    <w:tblStylePr w:type="band1Horz">
      <w:tblPr/>
      <w:tcPr>
        <w:tcBorders>
          <w:top w:val="single" w:sz="4" w:space="0" w:color="4A4A49" w:themeColor="text1"/>
          <w:bottom w:val="single" w:sz="4" w:space="0" w:color="4A4A49"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4A49" w:themeColor="text1"/>
          <w:left w:val="nil"/>
        </w:tcBorders>
      </w:tcPr>
    </w:tblStylePr>
    <w:tblStylePr w:type="swCell">
      <w:tblPr/>
      <w:tcPr>
        <w:tcBorders>
          <w:top w:val="double" w:sz="4" w:space="0" w:color="4A4A49" w:themeColor="text1"/>
          <w:right w:val="nil"/>
        </w:tcBorders>
      </w:tcPr>
    </w:tblStylePr>
  </w:style>
  <w:style w:type="table" w:styleId="Lijsttabel3-Accent1">
    <w:name w:val="List Table 3 Accent 1"/>
    <w:basedOn w:val="Standaardtabel"/>
    <w:uiPriority w:val="48"/>
    <w:semiHidden/>
    <w:rsid w:val="0072336A"/>
    <w:pPr>
      <w:spacing w:line="240" w:lineRule="auto"/>
    </w:pPr>
    <w:tblPr>
      <w:tblStyleRowBandSize w:val="1"/>
      <w:tblStyleColBandSize w:val="1"/>
      <w:tblBorders>
        <w:top w:val="single" w:sz="4" w:space="0" w:color="083984" w:themeColor="accent1"/>
        <w:left w:val="single" w:sz="4" w:space="0" w:color="083984" w:themeColor="accent1"/>
        <w:bottom w:val="single" w:sz="4" w:space="0" w:color="083984" w:themeColor="accent1"/>
        <w:right w:val="single" w:sz="4" w:space="0" w:color="083984" w:themeColor="accent1"/>
      </w:tblBorders>
    </w:tblPr>
    <w:tblStylePr w:type="firstRow">
      <w:rPr>
        <w:b/>
        <w:bCs/>
        <w:color w:val="FFFFFF" w:themeColor="background1"/>
      </w:rPr>
      <w:tblPr/>
      <w:tcPr>
        <w:shd w:val="clear" w:color="auto" w:fill="083984" w:themeFill="accent1"/>
      </w:tcPr>
    </w:tblStylePr>
    <w:tblStylePr w:type="lastRow">
      <w:rPr>
        <w:b/>
        <w:bCs/>
      </w:rPr>
      <w:tblPr/>
      <w:tcPr>
        <w:tcBorders>
          <w:top w:val="double" w:sz="4" w:space="0" w:color="08398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3984" w:themeColor="accent1"/>
          <w:right w:val="single" w:sz="4" w:space="0" w:color="083984" w:themeColor="accent1"/>
        </w:tcBorders>
      </w:tcPr>
    </w:tblStylePr>
    <w:tblStylePr w:type="band1Horz">
      <w:tblPr/>
      <w:tcPr>
        <w:tcBorders>
          <w:top w:val="single" w:sz="4" w:space="0" w:color="083984" w:themeColor="accent1"/>
          <w:bottom w:val="single" w:sz="4" w:space="0" w:color="08398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3984" w:themeColor="accent1"/>
          <w:left w:val="nil"/>
        </w:tcBorders>
      </w:tcPr>
    </w:tblStylePr>
    <w:tblStylePr w:type="swCell">
      <w:tblPr/>
      <w:tcPr>
        <w:tcBorders>
          <w:top w:val="double" w:sz="4" w:space="0" w:color="083984" w:themeColor="accent1"/>
          <w:right w:val="nil"/>
        </w:tcBorders>
      </w:tcPr>
    </w:tblStylePr>
  </w:style>
  <w:style w:type="table" w:styleId="Lijsttabel3-Accent2">
    <w:name w:val="List Table 3 Accent 2"/>
    <w:basedOn w:val="Standaardtabel"/>
    <w:uiPriority w:val="48"/>
    <w:semiHidden/>
    <w:rsid w:val="0072336A"/>
    <w:pPr>
      <w:spacing w:line="240" w:lineRule="auto"/>
    </w:pPr>
    <w:tblPr>
      <w:tblStyleRowBandSize w:val="1"/>
      <w:tblStyleColBandSize w:val="1"/>
      <w:tblBorders>
        <w:top w:val="single" w:sz="4" w:space="0" w:color="E36C0A" w:themeColor="accent2"/>
        <w:left w:val="single" w:sz="4" w:space="0" w:color="E36C0A" w:themeColor="accent2"/>
        <w:bottom w:val="single" w:sz="4" w:space="0" w:color="E36C0A" w:themeColor="accent2"/>
        <w:right w:val="single" w:sz="4" w:space="0" w:color="E36C0A" w:themeColor="accent2"/>
      </w:tblBorders>
    </w:tblPr>
    <w:tblStylePr w:type="firstRow">
      <w:rPr>
        <w:b/>
        <w:bCs/>
        <w:color w:val="FFFFFF" w:themeColor="background1"/>
      </w:rPr>
      <w:tblPr/>
      <w:tcPr>
        <w:shd w:val="clear" w:color="auto" w:fill="E36C0A" w:themeFill="accent2"/>
      </w:tcPr>
    </w:tblStylePr>
    <w:tblStylePr w:type="lastRow">
      <w:rPr>
        <w:b/>
        <w:bCs/>
      </w:rPr>
      <w:tblPr/>
      <w:tcPr>
        <w:tcBorders>
          <w:top w:val="double" w:sz="4" w:space="0" w:color="E36C0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36C0A" w:themeColor="accent2"/>
          <w:right w:val="single" w:sz="4" w:space="0" w:color="E36C0A" w:themeColor="accent2"/>
        </w:tcBorders>
      </w:tcPr>
    </w:tblStylePr>
    <w:tblStylePr w:type="band1Horz">
      <w:tblPr/>
      <w:tcPr>
        <w:tcBorders>
          <w:top w:val="single" w:sz="4" w:space="0" w:color="E36C0A" w:themeColor="accent2"/>
          <w:bottom w:val="single" w:sz="4" w:space="0" w:color="E36C0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36C0A" w:themeColor="accent2"/>
          <w:left w:val="nil"/>
        </w:tcBorders>
      </w:tcPr>
    </w:tblStylePr>
    <w:tblStylePr w:type="swCell">
      <w:tblPr/>
      <w:tcPr>
        <w:tcBorders>
          <w:top w:val="double" w:sz="4" w:space="0" w:color="E36C0A" w:themeColor="accent2"/>
          <w:right w:val="nil"/>
        </w:tcBorders>
      </w:tcPr>
    </w:tblStylePr>
  </w:style>
  <w:style w:type="table" w:styleId="Lijsttabel3-Accent3">
    <w:name w:val="List Table 3 Accent 3"/>
    <w:basedOn w:val="Standaardtabel"/>
    <w:uiPriority w:val="48"/>
    <w:semiHidden/>
    <w:rsid w:val="0072336A"/>
    <w:pPr>
      <w:spacing w:line="240" w:lineRule="auto"/>
    </w:pPr>
    <w:tblPr>
      <w:tblStyleRowBandSize w:val="1"/>
      <w:tblStyleColBandSize w:val="1"/>
      <w:tblBorders>
        <w:top w:val="single" w:sz="4" w:space="0" w:color="6B88B5" w:themeColor="accent3"/>
        <w:left w:val="single" w:sz="4" w:space="0" w:color="6B88B5" w:themeColor="accent3"/>
        <w:bottom w:val="single" w:sz="4" w:space="0" w:color="6B88B5" w:themeColor="accent3"/>
        <w:right w:val="single" w:sz="4" w:space="0" w:color="6B88B5" w:themeColor="accent3"/>
      </w:tblBorders>
    </w:tblPr>
    <w:tblStylePr w:type="firstRow">
      <w:rPr>
        <w:b/>
        <w:bCs/>
        <w:color w:val="FFFFFF" w:themeColor="background1"/>
      </w:rPr>
      <w:tblPr/>
      <w:tcPr>
        <w:shd w:val="clear" w:color="auto" w:fill="6B88B5" w:themeFill="accent3"/>
      </w:tcPr>
    </w:tblStylePr>
    <w:tblStylePr w:type="lastRow">
      <w:rPr>
        <w:b/>
        <w:bCs/>
      </w:rPr>
      <w:tblPr/>
      <w:tcPr>
        <w:tcBorders>
          <w:top w:val="double" w:sz="4" w:space="0" w:color="6B88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B88B5" w:themeColor="accent3"/>
          <w:right w:val="single" w:sz="4" w:space="0" w:color="6B88B5" w:themeColor="accent3"/>
        </w:tcBorders>
      </w:tcPr>
    </w:tblStylePr>
    <w:tblStylePr w:type="band1Horz">
      <w:tblPr/>
      <w:tcPr>
        <w:tcBorders>
          <w:top w:val="single" w:sz="4" w:space="0" w:color="6B88B5" w:themeColor="accent3"/>
          <w:bottom w:val="single" w:sz="4" w:space="0" w:color="6B88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B88B5" w:themeColor="accent3"/>
          <w:left w:val="nil"/>
        </w:tcBorders>
      </w:tcPr>
    </w:tblStylePr>
    <w:tblStylePr w:type="swCell">
      <w:tblPr/>
      <w:tcPr>
        <w:tcBorders>
          <w:top w:val="double" w:sz="4" w:space="0" w:color="6B88B5" w:themeColor="accent3"/>
          <w:right w:val="nil"/>
        </w:tcBorders>
      </w:tcPr>
    </w:tblStylePr>
  </w:style>
  <w:style w:type="table" w:styleId="Lijsttabel3-Accent4">
    <w:name w:val="List Table 3 Accent 4"/>
    <w:basedOn w:val="Standaardtabel"/>
    <w:uiPriority w:val="48"/>
    <w:semiHidden/>
    <w:rsid w:val="0072336A"/>
    <w:pPr>
      <w:spacing w:line="240" w:lineRule="auto"/>
    </w:pPr>
    <w:tblPr>
      <w:tblStyleRowBandSize w:val="1"/>
      <w:tblStyleColBandSize w:val="1"/>
      <w:tblBorders>
        <w:top w:val="single" w:sz="4" w:space="0" w:color="EEA76C" w:themeColor="accent4"/>
        <w:left w:val="single" w:sz="4" w:space="0" w:color="EEA76C" w:themeColor="accent4"/>
        <w:bottom w:val="single" w:sz="4" w:space="0" w:color="EEA76C" w:themeColor="accent4"/>
        <w:right w:val="single" w:sz="4" w:space="0" w:color="EEA76C" w:themeColor="accent4"/>
      </w:tblBorders>
    </w:tblPr>
    <w:tblStylePr w:type="firstRow">
      <w:rPr>
        <w:b/>
        <w:bCs/>
        <w:color w:val="FFFFFF" w:themeColor="background1"/>
      </w:rPr>
      <w:tblPr/>
      <w:tcPr>
        <w:shd w:val="clear" w:color="auto" w:fill="EEA76C" w:themeFill="accent4"/>
      </w:tcPr>
    </w:tblStylePr>
    <w:tblStylePr w:type="lastRow">
      <w:rPr>
        <w:b/>
        <w:bCs/>
      </w:rPr>
      <w:tblPr/>
      <w:tcPr>
        <w:tcBorders>
          <w:top w:val="double" w:sz="4" w:space="0" w:color="EEA76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A76C" w:themeColor="accent4"/>
          <w:right w:val="single" w:sz="4" w:space="0" w:color="EEA76C" w:themeColor="accent4"/>
        </w:tcBorders>
      </w:tcPr>
    </w:tblStylePr>
    <w:tblStylePr w:type="band1Horz">
      <w:tblPr/>
      <w:tcPr>
        <w:tcBorders>
          <w:top w:val="single" w:sz="4" w:space="0" w:color="EEA76C" w:themeColor="accent4"/>
          <w:bottom w:val="single" w:sz="4" w:space="0" w:color="EEA76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A76C" w:themeColor="accent4"/>
          <w:left w:val="nil"/>
        </w:tcBorders>
      </w:tcPr>
    </w:tblStylePr>
    <w:tblStylePr w:type="swCell">
      <w:tblPr/>
      <w:tcPr>
        <w:tcBorders>
          <w:top w:val="double" w:sz="4" w:space="0" w:color="EEA76C" w:themeColor="accent4"/>
          <w:right w:val="nil"/>
        </w:tcBorders>
      </w:tcPr>
    </w:tblStylePr>
  </w:style>
  <w:style w:type="table" w:styleId="Lijsttabel3-Accent5">
    <w:name w:val="List Table 3 Accent 5"/>
    <w:basedOn w:val="Standaardtabel"/>
    <w:uiPriority w:val="48"/>
    <w:semiHidden/>
    <w:rsid w:val="0072336A"/>
    <w:pPr>
      <w:spacing w:line="240" w:lineRule="auto"/>
    </w:pPr>
    <w:tblPr>
      <w:tblStyleRowBandSize w:val="1"/>
      <w:tblStyleColBandSize w:val="1"/>
      <w:tblBorders>
        <w:top w:val="single" w:sz="4" w:space="0" w:color="CED7E6" w:themeColor="accent5"/>
        <w:left w:val="single" w:sz="4" w:space="0" w:color="CED7E6" w:themeColor="accent5"/>
        <w:bottom w:val="single" w:sz="4" w:space="0" w:color="CED7E6" w:themeColor="accent5"/>
        <w:right w:val="single" w:sz="4" w:space="0" w:color="CED7E6" w:themeColor="accent5"/>
      </w:tblBorders>
    </w:tblPr>
    <w:tblStylePr w:type="firstRow">
      <w:rPr>
        <w:b/>
        <w:bCs/>
        <w:color w:val="FFFFFF" w:themeColor="background1"/>
      </w:rPr>
      <w:tblPr/>
      <w:tcPr>
        <w:shd w:val="clear" w:color="auto" w:fill="CED7E6" w:themeFill="accent5"/>
      </w:tcPr>
    </w:tblStylePr>
    <w:tblStylePr w:type="lastRow">
      <w:rPr>
        <w:b/>
        <w:bCs/>
      </w:rPr>
      <w:tblPr/>
      <w:tcPr>
        <w:tcBorders>
          <w:top w:val="double" w:sz="4" w:space="0" w:color="CED7E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ED7E6" w:themeColor="accent5"/>
          <w:right w:val="single" w:sz="4" w:space="0" w:color="CED7E6" w:themeColor="accent5"/>
        </w:tcBorders>
      </w:tcPr>
    </w:tblStylePr>
    <w:tblStylePr w:type="band1Horz">
      <w:tblPr/>
      <w:tcPr>
        <w:tcBorders>
          <w:top w:val="single" w:sz="4" w:space="0" w:color="CED7E6" w:themeColor="accent5"/>
          <w:bottom w:val="single" w:sz="4" w:space="0" w:color="CED7E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ED7E6" w:themeColor="accent5"/>
          <w:left w:val="nil"/>
        </w:tcBorders>
      </w:tcPr>
    </w:tblStylePr>
    <w:tblStylePr w:type="swCell">
      <w:tblPr/>
      <w:tcPr>
        <w:tcBorders>
          <w:top w:val="double" w:sz="4" w:space="0" w:color="CED7E6" w:themeColor="accent5"/>
          <w:right w:val="nil"/>
        </w:tcBorders>
      </w:tcPr>
    </w:tblStylePr>
  </w:style>
  <w:style w:type="table" w:styleId="Lijsttabel3-Accent6">
    <w:name w:val="List Table 3 Accent 6"/>
    <w:basedOn w:val="Standaardtabel"/>
    <w:uiPriority w:val="48"/>
    <w:semiHidden/>
    <w:rsid w:val="0072336A"/>
    <w:pPr>
      <w:spacing w:line="240" w:lineRule="auto"/>
    </w:pPr>
    <w:tblPr>
      <w:tblStyleRowBandSize w:val="1"/>
      <w:tblStyleColBandSize w:val="1"/>
      <w:tblBorders>
        <w:top w:val="single" w:sz="4" w:space="0" w:color="F9E2CE" w:themeColor="accent6"/>
        <w:left w:val="single" w:sz="4" w:space="0" w:color="F9E2CE" w:themeColor="accent6"/>
        <w:bottom w:val="single" w:sz="4" w:space="0" w:color="F9E2CE" w:themeColor="accent6"/>
        <w:right w:val="single" w:sz="4" w:space="0" w:color="F9E2CE" w:themeColor="accent6"/>
      </w:tblBorders>
    </w:tblPr>
    <w:tblStylePr w:type="firstRow">
      <w:rPr>
        <w:b/>
        <w:bCs/>
        <w:color w:val="FFFFFF" w:themeColor="background1"/>
      </w:rPr>
      <w:tblPr/>
      <w:tcPr>
        <w:shd w:val="clear" w:color="auto" w:fill="F9E2CE" w:themeFill="accent6"/>
      </w:tcPr>
    </w:tblStylePr>
    <w:tblStylePr w:type="lastRow">
      <w:rPr>
        <w:b/>
        <w:bCs/>
      </w:rPr>
      <w:tblPr/>
      <w:tcPr>
        <w:tcBorders>
          <w:top w:val="double" w:sz="4" w:space="0" w:color="F9E2C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9E2CE" w:themeColor="accent6"/>
          <w:right w:val="single" w:sz="4" w:space="0" w:color="F9E2CE" w:themeColor="accent6"/>
        </w:tcBorders>
      </w:tcPr>
    </w:tblStylePr>
    <w:tblStylePr w:type="band1Horz">
      <w:tblPr/>
      <w:tcPr>
        <w:tcBorders>
          <w:top w:val="single" w:sz="4" w:space="0" w:color="F9E2CE" w:themeColor="accent6"/>
          <w:bottom w:val="single" w:sz="4" w:space="0" w:color="F9E2C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E2CE" w:themeColor="accent6"/>
          <w:left w:val="nil"/>
        </w:tcBorders>
      </w:tcPr>
    </w:tblStylePr>
    <w:tblStylePr w:type="swCell">
      <w:tblPr/>
      <w:tcPr>
        <w:tcBorders>
          <w:top w:val="double" w:sz="4" w:space="0" w:color="F9E2CE" w:themeColor="accent6"/>
          <w:right w:val="nil"/>
        </w:tcBorders>
      </w:tcPr>
    </w:tblStylePr>
  </w:style>
  <w:style w:type="table" w:styleId="Lijsttabel4">
    <w:name w:val="List Table 4"/>
    <w:basedOn w:val="Standaardtabel"/>
    <w:uiPriority w:val="49"/>
    <w:semiHidden/>
    <w:rsid w:val="0072336A"/>
    <w:pPr>
      <w:spacing w:line="240" w:lineRule="auto"/>
    </w:p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tblBorders>
    </w:tblPr>
    <w:tblStylePr w:type="firstRow">
      <w:rPr>
        <w:b/>
        <w:bCs/>
        <w:color w:val="FFFFFF" w:themeColor="background1"/>
      </w:rPr>
      <w:tblPr/>
      <w:tcPr>
        <w:tcBorders>
          <w:top w:val="single" w:sz="4" w:space="0" w:color="4A4A49" w:themeColor="text1"/>
          <w:left w:val="single" w:sz="4" w:space="0" w:color="4A4A49" w:themeColor="text1"/>
          <w:bottom w:val="single" w:sz="4" w:space="0" w:color="4A4A49" w:themeColor="text1"/>
          <w:right w:val="single" w:sz="4" w:space="0" w:color="4A4A49" w:themeColor="text1"/>
          <w:insideH w:val="nil"/>
        </w:tcBorders>
        <w:shd w:val="clear" w:color="auto" w:fill="4A4A49" w:themeFill="text1"/>
      </w:tcPr>
    </w:tblStylePr>
    <w:tblStylePr w:type="lastRow">
      <w:rPr>
        <w:b/>
        <w:bCs/>
      </w:rPr>
      <w:tblPr/>
      <w:tcPr>
        <w:tcBorders>
          <w:top w:val="double" w:sz="4" w:space="0" w:color="929291" w:themeColor="text1" w:themeTint="99"/>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Lijsttabel4-Accent1">
    <w:name w:val="List Table 4 Accent 1"/>
    <w:basedOn w:val="Standaardtabel"/>
    <w:uiPriority w:val="49"/>
    <w:semiHidden/>
    <w:rsid w:val="0072336A"/>
    <w:pPr>
      <w:spacing w:line="240" w:lineRule="auto"/>
    </w:p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tblBorders>
    </w:tblPr>
    <w:tblStylePr w:type="firstRow">
      <w:rPr>
        <w:b/>
        <w:bCs/>
        <w:color w:val="FFFFFF" w:themeColor="background1"/>
      </w:rPr>
      <w:tblPr/>
      <w:tcPr>
        <w:tcBorders>
          <w:top w:val="single" w:sz="4" w:space="0" w:color="083984" w:themeColor="accent1"/>
          <w:left w:val="single" w:sz="4" w:space="0" w:color="083984" w:themeColor="accent1"/>
          <w:bottom w:val="single" w:sz="4" w:space="0" w:color="083984" w:themeColor="accent1"/>
          <w:right w:val="single" w:sz="4" w:space="0" w:color="083984" w:themeColor="accent1"/>
          <w:insideH w:val="nil"/>
        </w:tcBorders>
        <w:shd w:val="clear" w:color="auto" w:fill="083984" w:themeFill="accent1"/>
      </w:tcPr>
    </w:tblStylePr>
    <w:tblStylePr w:type="lastRow">
      <w:rPr>
        <w:b/>
        <w:bCs/>
      </w:rPr>
      <w:tblPr/>
      <w:tcPr>
        <w:tcBorders>
          <w:top w:val="double" w:sz="4" w:space="0" w:color="2D7AF2" w:themeColor="accent1" w:themeTint="99"/>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Lijsttabel4-Accent2">
    <w:name w:val="List Table 4 Accent 2"/>
    <w:basedOn w:val="Standaardtabel"/>
    <w:uiPriority w:val="49"/>
    <w:semiHidden/>
    <w:rsid w:val="0072336A"/>
    <w:pPr>
      <w:spacing w:line="240" w:lineRule="auto"/>
    </w:p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tblBorders>
    </w:tblPr>
    <w:tblStylePr w:type="firstRow">
      <w:rPr>
        <w:b/>
        <w:bCs/>
        <w:color w:val="FFFFFF" w:themeColor="background1"/>
      </w:rPr>
      <w:tblPr/>
      <w:tcPr>
        <w:tcBorders>
          <w:top w:val="single" w:sz="4" w:space="0" w:color="E36C0A" w:themeColor="accent2"/>
          <w:left w:val="single" w:sz="4" w:space="0" w:color="E36C0A" w:themeColor="accent2"/>
          <w:bottom w:val="single" w:sz="4" w:space="0" w:color="E36C0A" w:themeColor="accent2"/>
          <w:right w:val="single" w:sz="4" w:space="0" w:color="E36C0A" w:themeColor="accent2"/>
          <w:insideH w:val="nil"/>
        </w:tcBorders>
        <w:shd w:val="clear" w:color="auto" w:fill="E36C0A" w:themeFill="accent2"/>
      </w:tcPr>
    </w:tblStylePr>
    <w:tblStylePr w:type="lastRow">
      <w:rPr>
        <w:b/>
        <w:bCs/>
      </w:rPr>
      <w:tblPr/>
      <w:tcPr>
        <w:tcBorders>
          <w:top w:val="double" w:sz="4" w:space="0" w:color="F8A561" w:themeColor="accent2" w:themeTint="99"/>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Lijsttabel4-Accent3">
    <w:name w:val="List Table 4 Accent 3"/>
    <w:basedOn w:val="Standaardtabel"/>
    <w:uiPriority w:val="49"/>
    <w:semiHidden/>
    <w:rsid w:val="0072336A"/>
    <w:pPr>
      <w:spacing w:line="240" w:lineRule="auto"/>
    </w:p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tblBorders>
    </w:tblPr>
    <w:tblStylePr w:type="firstRow">
      <w:rPr>
        <w:b/>
        <w:bCs/>
        <w:color w:val="FFFFFF" w:themeColor="background1"/>
      </w:rPr>
      <w:tblPr/>
      <w:tcPr>
        <w:tcBorders>
          <w:top w:val="single" w:sz="4" w:space="0" w:color="6B88B5" w:themeColor="accent3"/>
          <w:left w:val="single" w:sz="4" w:space="0" w:color="6B88B5" w:themeColor="accent3"/>
          <w:bottom w:val="single" w:sz="4" w:space="0" w:color="6B88B5" w:themeColor="accent3"/>
          <w:right w:val="single" w:sz="4" w:space="0" w:color="6B88B5" w:themeColor="accent3"/>
          <w:insideH w:val="nil"/>
        </w:tcBorders>
        <w:shd w:val="clear" w:color="auto" w:fill="6B88B5" w:themeFill="accent3"/>
      </w:tcPr>
    </w:tblStylePr>
    <w:tblStylePr w:type="lastRow">
      <w:rPr>
        <w:b/>
        <w:bCs/>
      </w:rPr>
      <w:tblPr/>
      <w:tcPr>
        <w:tcBorders>
          <w:top w:val="double" w:sz="4" w:space="0" w:color="A6B7D2" w:themeColor="accent3" w:themeTint="99"/>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Lijsttabel4-Accent4">
    <w:name w:val="List Table 4 Accent 4"/>
    <w:basedOn w:val="Standaardtabel"/>
    <w:uiPriority w:val="49"/>
    <w:semiHidden/>
    <w:rsid w:val="0072336A"/>
    <w:pPr>
      <w:spacing w:line="240" w:lineRule="auto"/>
    </w:p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tblBorders>
    </w:tblPr>
    <w:tblStylePr w:type="firstRow">
      <w:rPr>
        <w:b/>
        <w:bCs/>
        <w:color w:val="FFFFFF" w:themeColor="background1"/>
      </w:rPr>
      <w:tblPr/>
      <w:tcPr>
        <w:tcBorders>
          <w:top w:val="single" w:sz="4" w:space="0" w:color="EEA76C" w:themeColor="accent4"/>
          <w:left w:val="single" w:sz="4" w:space="0" w:color="EEA76C" w:themeColor="accent4"/>
          <w:bottom w:val="single" w:sz="4" w:space="0" w:color="EEA76C" w:themeColor="accent4"/>
          <w:right w:val="single" w:sz="4" w:space="0" w:color="EEA76C" w:themeColor="accent4"/>
          <w:insideH w:val="nil"/>
        </w:tcBorders>
        <w:shd w:val="clear" w:color="auto" w:fill="EEA76C" w:themeFill="accent4"/>
      </w:tcPr>
    </w:tblStylePr>
    <w:tblStylePr w:type="lastRow">
      <w:rPr>
        <w:b/>
        <w:bCs/>
      </w:rPr>
      <w:tblPr/>
      <w:tcPr>
        <w:tcBorders>
          <w:top w:val="double" w:sz="4" w:space="0" w:color="F4C9A6" w:themeColor="accent4" w:themeTint="99"/>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Lijsttabel4-Accent5">
    <w:name w:val="List Table 4 Accent 5"/>
    <w:basedOn w:val="Standaardtabel"/>
    <w:uiPriority w:val="49"/>
    <w:semiHidden/>
    <w:rsid w:val="0072336A"/>
    <w:pPr>
      <w:spacing w:line="240" w:lineRule="auto"/>
    </w:p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tblBorders>
    </w:tblPr>
    <w:tblStylePr w:type="firstRow">
      <w:rPr>
        <w:b/>
        <w:bCs/>
        <w:color w:val="FFFFFF" w:themeColor="background1"/>
      </w:rPr>
      <w:tblPr/>
      <w:tcPr>
        <w:tcBorders>
          <w:top w:val="single" w:sz="4" w:space="0" w:color="CED7E6" w:themeColor="accent5"/>
          <w:left w:val="single" w:sz="4" w:space="0" w:color="CED7E6" w:themeColor="accent5"/>
          <w:bottom w:val="single" w:sz="4" w:space="0" w:color="CED7E6" w:themeColor="accent5"/>
          <w:right w:val="single" w:sz="4" w:space="0" w:color="CED7E6" w:themeColor="accent5"/>
          <w:insideH w:val="nil"/>
        </w:tcBorders>
        <w:shd w:val="clear" w:color="auto" w:fill="CED7E6" w:themeFill="accent5"/>
      </w:tcPr>
    </w:tblStylePr>
    <w:tblStylePr w:type="lastRow">
      <w:rPr>
        <w:b/>
        <w:bCs/>
      </w:rPr>
      <w:tblPr/>
      <w:tcPr>
        <w:tcBorders>
          <w:top w:val="double" w:sz="4" w:space="0" w:color="E1E6F0" w:themeColor="accent5" w:themeTint="99"/>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Lijsttabel4-Accent6">
    <w:name w:val="List Table 4 Accent 6"/>
    <w:basedOn w:val="Standaardtabel"/>
    <w:uiPriority w:val="49"/>
    <w:semiHidden/>
    <w:rsid w:val="0072336A"/>
    <w:pPr>
      <w:spacing w:line="240" w:lineRule="auto"/>
    </w:p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tblBorders>
    </w:tblPr>
    <w:tblStylePr w:type="firstRow">
      <w:rPr>
        <w:b/>
        <w:bCs/>
        <w:color w:val="FFFFFF" w:themeColor="background1"/>
      </w:rPr>
      <w:tblPr/>
      <w:tcPr>
        <w:tcBorders>
          <w:top w:val="single" w:sz="4" w:space="0" w:color="F9E2CE" w:themeColor="accent6"/>
          <w:left w:val="single" w:sz="4" w:space="0" w:color="F9E2CE" w:themeColor="accent6"/>
          <w:bottom w:val="single" w:sz="4" w:space="0" w:color="F9E2CE" w:themeColor="accent6"/>
          <w:right w:val="single" w:sz="4" w:space="0" w:color="F9E2CE" w:themeColor="accent6"/>
          <w:insideH w:val="nil"/>
        </w:tcBorders>
        <w:shd w:val="clear" w:color="auto" w:fill="F9E2CE" w:themeFill="accent6"/>
      </w:tcPr>
    </w:tblStylePr>
    <w:tblStylePr w:type="lastRow">
      <w:rPr>
        <w:b/>
        <w:bCs/>
      </w:rPr>
      <w:tblPr/>
      <w:tcPr>
        <w:tcBorders>
          <w:top w:val="double" w:sz="4" w:space="0" w:color="FBEDE1" w:themeColor="accent6" w:themeTint="99"/>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Lijsttabel5donker">
    <w:name w:val="List Table 5 Dark"/>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4A4A49" w:themeColor="text1"/>
        <w:left w:val="single" w:sz="24" w:space="0" w:color="4A4A49" w:themeColor="text1"/>
        <w:bottom w:val="single" w:sz="24" w:space="0" w:color="4A4A49" w:themeColor="text1"/>
        <w:right w:val="single" w:sz="24" w:space="0" w:color="4A4A49" w:themeColor="text1"/>
      </w:tblBorders>
    </w:tblPr>
    <w:tcPr>
      <w:shd w:val="clear" w:color="auto" w:fill="4A4A49"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083984" w:themeColor="accent1"/>
        <w:left w:val="single" w:sz="24" w:space="0" w:color="083984" w:themeColor="accent1"/>
        <w:bottom w:val="single" w:sz="24" w:space="0" w:color="083984" w:themeColor="accent1"/>
        <w:right w:val="single" w:sz="24" w:space="0" w:color="083984" w:themeColor="accent1"/>
      </w:tblBorders>
    </w:tblPr>
    <w:tcPr>
      <w:shd w:val="clear" w:color="auto" w:fill="08398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E36C0A" w:themeColor="accent2"/>
        <w:left w:val="single" w:sz="24" w:space="0" w:color="E36C0A" w:themeColor="accent2"/>
        <w:bottom w:val="single" w:sz="24" w:space="0" w:color="E36C0A" w:themeColor="accent2"/>
        <w:right w:val="single" w:sz="24" w:space="0" w:color="E36C0A" w:themeColor="accent2"/>
      </w:tblBorders>
    </w:tblPr>
    <w:tcPr>
      <w:shd w:val="clear" w:color="auto" w:fill="E36C0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6B88B5" w:themeColor="accent3"/>
        <w:left w:val="single" w:sz="24" w:space="0" w:color="6B88B5" w:themeColor="accent3"/>
        <w:bottom w:val="single" w:sz="24" w:space="0" w:color="6B88B5" w:themeColor="accent3"/>
        <w:right w:val="single" w:sz="24" w:space="0" w:color="6B88B5" w:themeColor="accent3"/>
      </w:tblBorders>
    </w:tblPr>
    <w:tcPr>
      <w:shd w:val="clear" w:color="auto" w:fill="6B88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EEA76C" w:themeColor="accent4"/>
        <w:left w:val="single" w:sz="24" w:space="0" w:color="EEA76C" w:themeColor="accent4"/>
        <w:bottom w:val="single" w:sz="24" w:space="0" w:color="EEA76C" w:themeColor="accent4"/>
        <w:right w:val="single" w:sz="24" w:space="0" w:color="EEA76C" w:themeColor="accent4"/>
      </w:tblBorders>
    </w:tblPr>
    <w:tcPr>
      <w:shd w:val="clear" w:color="auto" w:fill="EEA76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CED7E6" w:themeColor="accent5"/>
        <w:left w:val="single" w:sz="24" w:space="0" w:color="CED7E6" w:themeColor="accent5"/>
        <w:bottom w:val="single" w:sz="24" w:space="0" w:color="CED7E6" w:themeColor="accent5"/>
        <w:right w:val="single" w:sz="24" w:space="0" w:color="CED7E6" w:themeColor="accent5"/>
      </w:tblBorders>
    </w:tblPr>
    <w:tcPr>
      <w:shd w:val="clear" w:color="auto" w:fill="CED7E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F9E2CE" w:themeColor="accent6"/>
        <w:left w:val="single" w:sz="24" w:space="0" w:color="F9E2CE" w:themeColor="accent6"/>
        <w:bottom w:val="single" w:sz="24" w:space="0" w:color="F9E2CE" w:themeColor="accent6"/>
        <w:right w:val="single" w:sz="24" w:space="0" w:color="F9E2CE" w:themeColor="accent6"/>
      </w:tblBorders>
    </w:tblPr>
    <w:tcPr>
      <w:shd w:val="clear" w:color="auto" w:fill="F9E2C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semiHidden/>
    <w:rsid w:val="0072336A"/>
    <w:pPr>
      <w:spacing w:line="240" w:lineRule="auto"/>
    </w:pPr>
    <w:rPr>
      <w:color w:val="4A4A49" w:themeColor="text1"/>
    </w:rPr>
    <w:tblPr>
      <w:tblStyleRowBandSize w:val="1"/>
      <w:tblStyleColBandSize w:val="1"/>
      <w:tblBorders>
        <w:top w:val="single" w:sz="4" w:space="0" w:color="4A4A49" w:themeColor="text1"/>
        <w:bottom w:val="single" w:sz="4" w:space="0" w:color="4A4A49" w:themeColor="text1"/>
      </w:tblBorders>
    </w:tblPr>
    <w:tblStylePr w:type="firstRow">
      <w:rPr>
        <w:b/>
        <w:bCs/>
      </w:rPr>
      <w:tblPr/>
      <w:tcPr>
        <w:tcBorders>
          <w:bottom w:val="single" w:sz="4" w:space="0" w:color="4A4A49" w:themeColor="text1"/>
        </w:tcBorders>
      </w:tcPr>
    </w:tblStylePr>
    <w:tblStylePr w:type="lastRow">
      <w:rPr>
        <w:b/>
        <w:bCs/>
      </w:rPr>
      <w:tblPr/>
      <w:tcPr>
        <w:tcBorders>
          <w:top w:val="double" w:sz="4" w:space="0" w:color="4A4A49" w:themeColor="text1"/>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Lijsttabel6kleurrijk-Accent1">
    <w:name w:val="List Table 6 Colorful Accent 1"/>
    <w:basedOn w:val="Standaardtabel"/>
    <w:uiPriority w:val="51"/>
    <w:semiHidden/>
    <w:rsid w:val="0072336A"/>
    <w:pPr>
      <w:spacing w:line="240" w:lineRule="auto"/>
    </w:pPr>
    <w:rPr>
      <w:color w:val="062A62" w:themeColor="accent1" w:themeShade="BF"/>
    </w:rPr>
    <w:tblPr>
      <w:tblStyleRowBandSize w:val="1"/>
      <w:tblStyleColBandSize w:val="1"/>
      <w:tblBorders>
        <w:top w:val="single" w:sz="4" w:space="0" w:color="083984" w:themeColor="accent1"/>
        <w:bottom w:val="single" w:sz="4" w:space="0" w:color="083984" w:themeColor="accent1"/>
      </w:tblBorders>
    </w:tblPr>
    <w:tblStylePr w:type="firstRow">
      <w:rPr>
        <w:b/>
        <w:bCs/>
      </w:rPr>
      <w:tblPr/>
      <w:tcPr>
        <w:tcBorders>
          <w:bottom w:val="single" w:sz="4" w:space="0" w:color="083984" w:themeColor="accent1"/>
        </w:tcBorders>
      </w:tcPr>
    </w:tblStylePr>
    <w:tblStylePr w:type="lastRow">
      <w:rPr>
        <w:b/>
        <w:bCs/>
      </w:rPr>
      <w:tblPr/>
      <w:tcPr>
        <w:tcBorders>
          <w:top w:val="double" w:sz="4" w:space="0" w:color="083984" w:themeColor="accent1"/>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Lijsttabel6kleurrijk-Accent2">
    <w:name w:val="List Table 6 Colorful Accent 2"/>
    <w:basedOn w:val="Standaardtabel"/>
    <w:uiPriority w:val="51"/>
    <w:semiHidden/>
    <w:rsid w:val="0072336A"/>
    <w:pPr>
      <w:spacing w:line="240" w:lineRule="auto"/>
    </w:pPr>
    <w:rPr>
      <w:color w:val="A95007" w:themeColor="accent2" w:themeShade="BF"/>
    </w:rPr>
    <w:tblPr>
      <w:tblStyleRowBandSize w:val="1"/>
      <w:tblStyleColBandSize w:val="1"/>
      <w:tblBorders>
        <w:top w:val="single" w:sz="4" w:space="0" w:color="E36C0A" w:themeColor="accent2"/>
        <w:bottom w:val="single" w:sz="4" w:space="0" w:color="E36C0A" w:themeColor="accent2"/>
      </w:tblBorders>
    </w:tblPr>
    <w:tblStylePr w:type="firstRow">
      <w:rPr>
        <w:b/>
        <w:bCs/>
      </w:rPr>
      <w:tblPr/>
      <w:tcPr>
        <w:tcBorders>
          <w:bottom w:val="single" w:sz="4" w:space="0" w:color="E36C0A" w:themeColor="accent2"/>
        </w:tcBorders>
      </w:tcPr>
    </w:tblStylePr>
    <w:tblStylePr w:type="lastRow">
      <w:rPr>
        <w:b/>
        <w:bCs/>
      </w:rPr>
      <w:tblPr/>
      <w:tcPr>
        <w:tcBorders>
          <w:top w:val="double" w:sz="4" w:space="0" w:color="E36C0A" w:themeColor="accent2"/>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Lijsttabel6kleurrijk-Accent3">
    <w:name w:val="List Table 6 Colorful Accent 3"/>
    <w:basedOn w:val="Standaardtabel"/>
    <w:uiPriority w:val="51"/>
    <w:semiHidden/>
    <w:rsid w:val="0072336A"/>
    <w:pPr>
      <w:spacing w:line="240" w:lineRule="auto"/>
    </w:pPr>
    <w:rPr>
      <w:color w:val="48638F" w:themeColor="accent3" w:themeShade="BF"/>
    </w:rPr>
    <w:tblPr>
      <w:tblStyleRowBandSize w:val="1"/>
      <w:tblStyleColBandSize w:val="1"/>
      <w:tblBorders>
        <w:top w:val="single" w:sz="4" w:space="0" w:color="6B88B5" w:themeColor="accent3"/>
        <w:bottom w:val="single" w:sz="4" w:space="0" w:color="6B88B5" w:themeColor="accent3"/>
      </w:tblBorders>
    </w:tblPr>
    <w:tblStylePr w:type="firstRow">
      <w:rPr>
        <w:b/>
        <w:bCs/>
      </w:rPr>
      <w:tblPr/>
      <w:tcPr>
        <w:tcBorders>
          <w:bottom w:val="single" w:sz="4" w:space="0" w:color="6B88B5" w:themeColor="accent3"/>
        </w:tcBorders>
      </w:tcPr>
    </w:tblStylePr>
    <w:tblStylePr w:type="lastRow">
      <w:rPr>
        <w:b/>
        <w:bCs/>
      </w:rPr>
      <w:tblPr/>
      <w:tcPr>
        <w:tcBorders>
          <w:top w:val="double" w:sz="4" w:space="0" w:color="6B88B5" w:themeColor="accent3"/>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Lijsttabel6kleurrijk-Accent4">
    <w:name w:val="List Table 6 Colorful Accent 4"/>
    <w:basedOn w:val="Standaardtabel"/>
    <w:uiPriority w:val="51"/>
    <w:semiHidden/>
    <w:rsid w:val="0072336A"/>
    <w:pPr>
      <w:spacing w:line="240" w:lineRule="auto"/>
    </w:pPr>
    <w:rPr>
      <w:color w:val="E5771E" w:themeColor="accent4" w:themeShade="BF"/>
    </w:rPr>
    <w:tblPr>
      <w:tblStyleRowBandSize w:val="1"/>
      <w:tblStyleColBandSize w:val="1"/>
      <w:tblBorders>
        <w:top w:val="single" w:sz="4" w:space="0" w:color="EEA76C" w:themeColor="accent4"/>
        <w:bottom w:val="single" w:sz="4" w:space="0" w:color="EEA76C" w:themeColor="accent4"/>
      </w:tblBorders>
    </w:tblPr>
    <w:tblStylePr w:type="firstRow">
      <w:rPr>
        <w:b/>
        <w:bCs/>
      </w:rPr>
      <w:tblPr/>
      <w:tcPr>
        <w:tcBorders>
          <w:bottom w:val="single" w:sz="4" w:space="0" w:color="EEA76C" w:themeColor="accent4"/>
        </w:tcBorders>
      </w:tcPr>
    </w:tblStylePr>
    <w:tblStylePr w:type="lastRow">
      <w:rPr>
        <w:b/>
        <w:bCs/>
      </w:rPr>
      <w:tblPr/>
      <w:tcPr>
        <w:tcBorders>
          <w:top w:val="double" w:sz="4" w:space="0" w:color="EEA76C" w:themeColor="accent4"/>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Lijsttabel6kleurrijk-Accent5">
    <w:name w:val="List Table 6 Colorful Accent 5"/>
    <w:basedOn w:val="Standaardtabel"/>
    <w:uiPriority w:val="51"/>
    <w:semiHidden/>
    <w:rsid w:val="0072336A"/>
    <w:pPr>
      <w:spacing w:line="240" w:lineRule="auto"/>
    </w:pPr>
    <w:rPr>
      <w:color w:val="859BC1" w:themeColor="accent5" w:themeShade="BF"/>
    </w:rPr>
    <w:tblPr>
      <w:tblStyleRowBandSize w:val="1"/>
      <w:tblStyleColBandSize w:val="1"/>
      <w:tblBorders>
        <w:top w:val="single" w:sz="4" w:space="0" w:color="CED7E6" w:themeColor="accent5"/>
        <w:bottom w:val="single" w:sz="4" w:space="0" w:color="CED7E6" w:themeColor="accent5"/>
      </w:tblBorders>
    </w:tblPr>
    <w:tblStylePr w:type="firstRow">
      <w:rPr>
        <w:b/>
        <w:bCs/>
      </w:rPr>
      <w:tblPr/>
      <w:tcPr>
        <w:tcBorders>
          <w:bottom w:val="single" w:sz="4" w:space="0" w:color="CED7E6" w:themeColor="accent5"/>
        </w:tcBorders>
      </w:tcPr>
    </w:tblStylePr>
    <w:tblStylePr w:type="lastRow">
      <w:rPr>
        <w:b/>
        <w:bCs/>
      </w:rPr>
      <w:tblPr/>
      <w:tcPr>
        <w:tcBorders>
          <w:top w:val="double" w:sz="4" w:space="0" w:color="CED7E6" w:themeColor="accent5"/>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Lijsttabel6kleurrijk-Accent6">
    <w:name w:val="List Table 6 Colorful Accent 6"/>
    <w:basedOn w:val="Standaardtabel"/>
    <w:uiPriority w:val="51"/>
    <w:semiHidden/>
    <w:rsid w:val="0072336A"/>
    <w:pPr>
      <w:spacing w:line="240" w:lineRule="auto"/>
    </w:pPr>
    <w:rPr>
      <w:color w:val="ECA568" w:themeColor="accent6" w:themeShade="BF"/>
    </w:rPr>
    <w:tblPr>
      <w:tblStyleRowBandSize w:val="1"/>
      <w:tblStyleColBandSize w:val="1"/>
      <w:tblBorders>
        <w:top w:val="single" w:sz="4" w:space="0" w:color="F9E2CE" w:themeColor="accent6"/>
        <w:bottom w:val="single" w:sz="4" w:space="0" w:color="F9E2CE" w:themeColor="accent6"/>
      </w:tblBorders>
    </w:tblPr>
    <w:tblStylePr w:type="firstRow">
      <w:rPr>
        <w:b/>
        <w:bCs/>
      </w:rPr>
      <w:tblPr/>
      <w:tcPr>
        <w:tcBorders>
          <w:bottom w:val="single" w:sz="4" w:space="0" w:color="F9E2CE" w:themeColor="accent6"/>
        </w:tcBorders>
      </w:tcPr>
    </w:tblStylePr>
    <w:tblStylePr w:type="lastRow">
      <w:rPr>
        <w:b/>
        <w:bCs/>
      </w:rPr>
      <w:tblPr/>
      <w:tcPr>
        <w:tcBorders>
          <w:top w:val="double" w:sz="4" w:space="0" w:color="F9E2CE" w:themeColor="accent6"/>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Lijsttabel7kleurrijk">
    <w:name w:val="List Table 7 Colorful"/>
    <w:basedOn w:val="Standaardtabel"/>
    <w:uiPriority w:val="52"/>
    <w:semiHidden/>
    <w:rsid w:val="0072336A"/>
    <w:pPr>
      <w:spacing w:line="240" w:lineRule="auto"/>
    </w:pPr>
    <w:rPr>
      <w:color w:val="4A4A49"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A4A49"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A4A49"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A4A49"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A4A49" w:themeColor="text1"/>
        </w:tcBorders>
        <w:shd w:val="clear" w:color="auto" w:fill="FFFFFF" w:themeFill="background1"/>
      </w:tcPr>
    </w:tblStylePr>
    <w:tblStylePr w:type="band1Vert">
      <w:tblPr/>
      <w:tcPr>
        <w:shd w:val="clear" w:color="auto" w:fill="DBDBDA" w:themeFill="text1" w:themeFillTint="33"/>
      </w:tcPr>
    </w:tblStylePr>
    <w:tblStylePr w:type="band1Horz">
      <w:tblPr/>
      <w:tcPr>
        <w:shd w:val="clear" w:color="auto" w:fill="DBDBDA"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semiHidden/>
    <w:rsid w:val="0072336A"/>
    <w:pPr>
      <w:spacing w:line="240" w:lineRule="auto"/>
    </w:pPr>
    <w:rPr>
      <w:color w:val="062A62"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398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398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398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3984" w:themeColor="accent1"/>
        </w:tcBorders>
        <w:shd w:val="clear" w:color="auto" w:fill="FFFFFF" w:themeFill="background1"/>
      </w:tcPr>
    </w:tblStylePr>
    <w:tblStylePr w:type="band1Vert">
      <w:tblPr/>
      <w:tcPr>
        <w:shd w:val="clear" w:color="auto" w:fill="B9D2FA" w:themeFill="accent1" w:themeFillTint="33"/>
      </w:tcPr>
    </w:tblStylePr>
    <w:tblStylePr w:type="band1Horz">
      <w:tblPr/>
      <w:tcPr>
        <w:shd w:val="clear" w:color="auto" w:fill="B9D2F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semiHidden/>
    <w:rsid w:val="0072336A"/>
    <w:pPr>
      <w:spacing w:line="240" w:lineRule="auto"/>
    </w:pPr>
    <w:rPr>
      <w:color w:val="A9500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36C0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36C0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36C0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36C0A" w:themeColor="accent2"/>
        </w:tcBorders>
        <w:shd w:val="clear" w:color="auto" w:fill="FFFFFF" w:themeFill="background1"/>
      </w:tcPr>
    </w:tblStylePr>
    <w:tblStylePr w:type="band1Vert">
      <w:tblPr/>
      <w:tcPr>
        <w:shd w:val="clear" w:color="auto" w:fill="FCE1CA" w:themeFill="accent2" w:themeFillTint="33"/>
      </w:tcPr>
    </w:tblStylePr>
    <w:tblStylePr w:type="band1Horz">
      <w:tblPr/>
      <w:tcPr>
        <w:shd w:val="clear" w:color="auto" w:fill="FCE1C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semiHidden/>
    <w:rsid w:val="0072336A"/>
    <w:pPr>
      <w:spacing w:line="240" w:lineRule="auto"/>
    </w:pPr>
    <w:rPr>
      <w:color w:val="48638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B88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B88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B88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B88B5" w:themeColor="accent3"/>
        </w:tcBorders>
        <w:shd w:val="clear" w:color="auto" w:fill="FFFFFF" w:themeFill="background1"/>
      </w:tcPr>
    </w:tblStylePr>
    <w:tblStylePr w:type="band1Vert">
      <w:tblPr/>
      <w:tcPr>
        <w:shd w:val="clear" w:color="auto" w:fill="E1E6F0" w:themeFill="accent3" w:themeFillTint="33"/>
      </w:tcPr>
    </w:tblStylePr>
    <w:tblStylePr w:type="band1Horz">
      <w:tblPr/>
      <w:tcPr>
        <w:shd w:val="clear" w:color="auto" w:fill="E1E6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semiHidden/>
    <w:rsid w:val="0072336A"/>
    <w:pPr>
      <w:spacing w:line="240" w:lineRule="auto"/>
    </w:pPr>
    <w:rPr>
      <w:color w:val="E577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A76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A76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A76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A76C" w:themeColor="accent4"/>
        </w:tcBorders>
        <w:shd w:val="clear" w:color="auto" w:fill="FFFFFF" w:themeFill="background1"/>
      </w:tcPr>
    </w:tblStylePr>
    <w:tblStylePr w:type="band1Vert">
      <w:tblPr/>
      <w:tcPr>
        <w:shd w:val="clear" w:color="auto" w:fill="FBEDE1" w:themeFill="accent4" w:themeFillTint="33"/>
      </w:tcPr>
    </w:tblStylePr>
    <w:tblStylePr w:type="band1Horz">
      <w:tblPr/>
      <w:tcPr>
        <w:shd w:val="clear" w:color="auto" w:fill="FBEDE1"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semiHidden/>
    <w:rsid w:val="0072336A"/>
    <w:pPr>
      <w:spacing w:line="240" w:lineRule="auto"/>
    </w:pPr>
    <w:rPr>
      <w:color w:val="859BC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ED7E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ED7E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ED7E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ED7E6" w:themeColor="accent5"/>
        </w:tcBorders>
        <w:shd w:val="clear" w:color="auto" w:fill="FFFFFF" w:themeFill="background1"/>
      </w:tcPr>
    </w:tblStylePr>
    <w:tblStylePr w:type="band1Vert">
      <w:tblPr/>
      <w:tcPr>
        <w:shd w:val="clear" w:color="auto" w:fill="F5F6FA" w:themeFill="accent5" w:themeFillTint="33"/>
      </w:tcPr>
    </w:tblStylePr>
    <w:tblStylePr w:type="band1Horz">
      <w:tblPr/>
      <w:tcPr>
        <w:shd w:val="clear" w:color="auto" w:fill="F5F6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semiHidden/>
    <w:rsid w:val="0072336A"/>
    <w:pPr>
      <w:spacing w:line="240" w:lineRule="auto"/>
    </w:pPr>
    <w:rPr>
      <w:color w:val="ECA56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9E2C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9E2C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E2C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9E2CE" w:themeColor="accent6"/>
        </w:tcBorders>
        <w:shd w:val="clear" w:color="auto" w:fill="FFFFFF" w:themeFill="background1"/>
      </w:tcPr>
    </w:tblStylePr>
    <w:tblStylePr w:type="band1Vert">
      <w:tblPr/>
      <w:tcPr>
        <w:shd w:val="clear" w:color="auto" w:fill="FDF9F5" w:themeFill="accent6" w:themeFillTint="33"/>
      </w:tcPr>
    </w:tblStylePr>
    <w:tblStylePr w:type="band1Horz">
      <w:tblPr/>
      <w:tcPr>
        <w:shd w:val="clear" w:color="auto" w:fill="FDF9F5"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41"/>
    <w:semiHidden/>
    <w:rsid w:val="0072336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semiHidden/>
    <w:rsid w:val="0072336A"/>
    <w:pPr>
      <w:spacing w:line="240" w:lineRule="auto"/>
    </w:pPr>
    <w:tblPr>
      <w:tblStyleRowBandSize w:val="1"/>
      <w:tblStyleColBandSize w:val="1"/>
      <w:tblBorders>
        <w:top w:val="single" w:sz="4" w:space="0" w:color="A4A4A3" w:themeColor="text1" w:themeTint="80"/>
        <w:bottom w:val="single" w:sz="4" w:space="0" w:color="A4A4A3" w:themeColor="text1" w:themeTint="80"/>
      </w:tblBorders>
    </w:tblPr>
    <w:tblStylePr w:type="firstRow">
      <w:rPr>
        <w:b/>
        <w:bCs/>
      </w:rPr>
      <w:tblPr/>
      <w:tcPr>
        <w:tcBorders>
          <w:bottom w:val="single" w:sz="4" w:space="0" w:color="A4A4A3" w:themeColor="text1" w:themeTint="80"/>
        </w:tcBorders>
      </w:tcPr>
    </w:tblStylePr>
    <w:tblStylePr w:type="lastRow">
      <w:rPr>
        <w:b/>
        <w:bCs/>
      </w:rPr>
      <w:tblPr/>
      <w:tcPr>
        <w:tcBorders>
          <w:top w:val="single" w:sz="4" w:space="0" w:color="A4A4A3" w:themeColor="text1" w:themeTint="80"/>
        </w:tcBorders>
      </w:tcPr>
    </w:tblStylePr>
    <w:tblStylePr w:type="firstCol">
      <w:rPr>
        <w:b/>
        <w:bCs/>
      </w:rPr>
    </w:tblStylePr>
    <w:tblStylePr w:type="lastCol">
      <w:rPr>
        <w:b/>
        <w:bCs/>
      </w:rPr>
    </w:tblStylePr>
    <w:tblStylePr w:type="band1Vert">
      <w:tblPr/>
      <w:tcPr>
        <w:tcBorders>
          <w:left w:val="single" w:sz="4" w:space="0" w:color="A4A4A3" w:themeColor="text1" w:themeTint="80"/>
          <w:right w:val="single" w:sz="4" w:space="0" w:color="A4A4A3" w:themeColor="text1" w:themeTint="80"/>
        </w:tcBorders>
      </w:tcPr>
    </w:tblStylePr>
    <w:tblStylePr w:type="band2Vert">
      <w:tblPr/>
      <w:tcPr>
        <w:tcBorders>
          <w:left w:val="single" w:sz="4" w:space="0" w:color="A4A4A3" w:themeColor="text1" w:themeTint="80"/>
          <w:right w:val="single" w:sz="4" w:space="0" w:color="A4A4A3" w:themeColor="text1" w:themeTint="80"/>
        </w:tcBorders>
      </w:tcPr>
    </w:tblStylePr>
    <w:tblStylePr w:type="band1Horz">
      <w:tblPr/>
      <w:tcPr>
        <w:tcBorders>
          <w:top w:val="single" w:sz="4" w:space="0" w:color="A4A4A3" w:themeColor="text1" w:themeTint="80"/>
          <w:bottom w:val="single" w:sz="4" w:space="0" w:color="A4A4A3" w:themeColor="text1" w:themeTint="80"/>
        </w:tcBorders>
      </w:tcPr>
    </w:tblStylePr>
  </w:style>
  <w:style w:type="table" w:styleId="Onopgemaaktetabel3">
    <w:name w:val="Plain Table 3"/>
    <w:basedOn w:val="Standaardtabel"/>
    <w:uiPriority w:val="43"/>
    <w:semiHidden/>
    <w:rsid w:val="0072336A"/>
    <w:pPr>
      <w:spacing w:line="240" w:lineRule="auto"/>
    </w:pPr>
    <w:tblPr>
      <w:tblStyleRowBandSize w:val="1"/>
      <w:tblStyleColBandSize w:val="1"/>
    </w:tblPr>
    <w:tblStylePr w:type="firstRow">
      <w:rPr>
        <w:b/>
        <w:bCs/>
        <w:caps/>
      </w:rPr>
      <w:tblPr/>
      <w:tcPr>
        <w:tcBorders>
          <w:bottom w:val="single" w:sz="4" w:space="0" w:color="A4A4A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4A4A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semiHidden/>
    <w:rsid w:val="0072336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semiHidden/>
    <w:rsid w:val="0072336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4A4A3"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4A4A3"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4A4A3"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4A4A3"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46"/>
    <w:semiHidden/>
    <w:rsid w:val="0072336A"/>
    <w:pPr>
      <w:spacing w:line="240" w:lineRule="auto"/>
    </w:pPr>
    <w:tblPr>
      <w:tblStyleRowBandSize w:val="1"/>
      <w:tblStyleColBandSize w:val="1"/>
      <w:tblBorders>
        <w:top w:val="single" w:sz="4" w:space="0" w:color="B6B6B5" w:themeColor="text1" w:themeTint="66"/>
        <w:left w:val="single" w:sz="4" w:space="0" w:color="B6B6B5" w:themeColor="text1" w:themeTint="66"/>
        <w:bottom w:val="single" w:sz="4" w:space="0" w:color="B6B6B5" w:themeColor="text1" w:themeTint="66"/>
        <w:right w:val="single" w:sz="4" w:space="0" w:color="B6B6B5" w:themeColor="text1" w:themeTint="66"/>
        <w:insideH w:val="single" w:sz="4" w:space="0" w:color="B6B6B5" w:themeColor="text1" w:themeTint="66"/>
        <w:insideV w:val="single" w:sz="4" w:space="0" w:color="B6B6B5" w:themeColor="text1" w:themeTint="66"/>
      </w:tblBorders>
    </w:tblPr>
    <w:tblStylePr w:type="firstRow">
      <w:rPr>
        <w:b/>
        <w:bCs/>
      </w:rPr>
      <w:tblPr/>
      <w:tcPr>
        <w:tcBorders>
          <w:bottom w:val="single" w:sz="12" w:space="0" w:color="929291" w:themeColor="text1" w:themeTint="99"/>
        </w:tcBorders>
      </w:tcPr>
    </w:tblStylePr>
    <w:tblStylePr w:type="lastRow">
      <w:rPr>
        <w:b/>
        <w:bCs/>
      </w:rPr>
      <w:tblPr/>
      <w:tcPr>
        <w:tcBorders>
          <w:top w:val="double" w:sz="2" w:space="0" w:color="929291"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semiHidden/>
    <w:rsid w:val="0072336A"/>
    <w:pPr>
      <w:spacing w:line="240" w:lineRule="auto"/>
    </w:pPr>
    <w:tblPr>
      <w:tblStyleRowBandSize w:val="1"/>
      <w:tblStyleColBandSize w:val="1"/>
      <w:tblBorders>
        <w:top w:val="single" w:sz="4" w:space="0" w:color="73A6F6" w:themeColor="accent1" w:themeTint="66"/>
        <w:left w:val="single" w:sz="4" w:space="0" w:color="73A6F6" w:themeColor="accent1" w:themeTint="66"/>
        <w:bottom w:val="single" w:sz="4" w:space="0" w:color="73A6F6" w:themeColor="accent1" w:themeTint="66"/>
        <w:right w:val="single" w:sz="4" w:space="0" w:color="73A6F6" w:themeColor="accent1" w:themeTint="66"/>
        <w:insideH w:val="single" w:sz="4" w:space="0" w:color="73A6F6" w:themeColor="accent1" w:themeTint="66"/>
        <w:insideV w:val="single" w:sz="4" w:space="0" w:color="73A6F6" w:themeColor="accent1" w:themeTint="66"/>
      </w:tblBorders>
    </w:tblPr>
    <w:tblStylePr w:type="firstRow">
      <w:rPr>
        <w:b/>
        <w:bCs/>
      </w:rPr>
      <w:tblPr/>
      <w:tcPr>
        <w:tcBorders>
          <w:bottom w:val="single" w:sz="12" w:space="0" w:color="2D7AF2" w:themeColor="accent1" w:themeTint="99"/>
        </w:tcBorders>
      </w:tcPr>
    </w:tblStylePr>
    <w:tblStylePr w:type="lastRow">
      <w:rPr>
        <w:b/>
        <w:bCs/>
      </w:rPr>
      <w:tblPr/>
      <w:tcPr>
        <w:tcBorders>
          <w:top w:val="double" w:sz="2" w:space="0" w:color="2D7AF2"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semiHidden/>
    <w:rsid w:val="0072336A"/>
    <w:pPr>
      <w:spacing w:line="240" w:lineRule="auto"/>
    </w:pPr>
    <w:tblPr>
      <w:tblStyleRowBandSize w:val="1"/>
      <w:tblStyleColBandSize w:val="1"/>
      <w:tblBorders>
        <w:top w:val="single" w:sz="4" w:space="0" w:color="FAC396" w:themeColor="accent2" w:themeTint="66"/>
        <w:left w:val="single" w:sz="4" w:space="0" w:color="FAC396" w:themeColor="accent2" w:themeTint="66"/>
        <w:bottom w:val="single" w:sz="4" w:space="0" w:color="FAC396" w:themeColor="accent2" w:themeTint="66"/>
        <w:right w:val="single" w:sz="4" w:space="0" w:color="FAC396" w:themeColor="accent2" w:themeTint="66"/>
        <w:insideH w:val="single" w:sz="4" w:space="0" w:color="FAC396" w:themeColor="accent2" w:themeTint="66"/>
        <w:insideV w:val="single" w:sz="4" w:space="0" w:color="FAC396" w:themeColor="accent2" w:themeTint="66"/>
      </w:tblBorders>
    </w:tblPr>
    <w:tblStylePr w:type="firstRow">
      <w:rPr>
        <w:b/>
        <w:bCs/>
      </w:rPr>
      <w:tblPr/>
      <w:tcPr>
        <w:tcBorders>
          <w:bottom w:val="single" w:sz="12" w:space="0" w:color="F8A561" w:themeColor="accent2" w:themeTint="99"/>
        </w:tcBorders>
      </w:tcPr>
    </w:tblStylePr>
    <w:tblStylePr w:type="lastRow">
      <w:rPr>
        <w:b/>
        <w:bCs/>
      </w:rPr>
      <w:tblPr/>
      <w:tcPr>
        <w:tcBorders>
          <w:top w:val="double" w:sz="2" w:space="0" w:color="F8A561"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semiHidden/>
    <w:rsid w:val="0072336A"/>
    <w:pPr>
      <w:spacing w:line="240" w:lineRule="auto"/>
    </w:pPr>
    <w:tblPr>
      <w:tblStyleRowBandSize w:val="1"/>
      <w:tblStyleColBandSize w:val="1"/>
      <w:tblBorders>
        <w:top w:val="single" w:sz="4" w:space="0" w:color="C3CFE1" w:themeColor="accent3" w:themeTint="66"/>
        <w:left w:val="single" w:sz="4" w:space="0" w:color="C3CFE1" w:themeColor="accent3" w:themeTint="66"/>
        <w:bottom w:val="single" w:sz="4" w:space="0" w:color="C3CFE1" w:themeColor="accent3" w:themeTint="66"/>
        <w:right w:val="single" w:sz="4" w:space="0" w:color="C3CFE1" w:themeColor="accent3" w:themeTint="66"/>
        <w:insideH w:val="single" w:sz="4" w:space="0" w:color="C3CFE1" w:themeColor="accent3" w:themeTint="66"/>
        <w:insideV w:val="single" w:sz="4" w:space="0" w:color="C3CFE1" w:themeColor="accent3" w:themeTint="66"/>
      </w:tblBorders>
    </w:tblPr>
    <w:tblStylePr w:type="firstRow">
      <w:rPr>
        <w:b/>
        <w:bCs/>
      </w:rPr>
      <w:tblPr/>
      <w:tcPr>
        <w:tcBorders>
          <w:bottom w:val="single" w:sz="12" w:space="0" w:color="A6B7D2" w:themeColor="accent3" w:themeTint="99"/>
        </w:tcBorders>
      </w:tcPr>
    </w:tblStylePr>
    <w:tblStylePr w:type="lastRow">
      <w:rPr>
        <w:b/>
        <w:bCs/>
      </w:rPr>
      <w:tblPr/>
      <w:tcPr>
        <w:tcBorders>
          <w:top w:val="double" w:sz="2" w:space="0" w:color="A6B7D2"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semiHidden/>
    <w:rsid w:val="0072336A"/>
    <w:pPr>
      <w:spacing w:line="240" w:lineRule="auto"/>
    </w:pPr>
    <w:tblPr>
      <w:tblStyleRowBandSize w:val="1"/>
      <w:tblStyleColBandSize w:val="1"/>
      <w:tblBorders>
        <w:top w:val="single" w:sz="4" w:space="0" w:color="F8DBC4" w:themeColor="accent4" w:themeTint="66"/>
        <w:left w:val="single" w:sz="4" w:space="0" w:color="F8DBC4" w:themeColor="accent4" w:themeTint="66"/>
        <w:bottom w:val="single" w:sz="4" w:space="0" w:color="F8DBC4" w:themeColor="accent4" w:themeTint="66"/>
        <w:right w:val="single" w:sz="4" w:space="0" w:color="F8DBC4" w:themeColor="accent4" w:themeTint="66"/>
        <w:insideH w:val="single" w:sz="4" w:space="0" w:color="F8DBC4" w:themeColor="accent4" w:themeTint="66"/>
        <w:insideV w:val="single" w:sz="4" w:space="0" w:color="F8DBC4" w:themeColor="accent4" w:themeTint="66"/>
      </w:tblBorders>
    </w:tblPr>
    <w:tblStylePr w:type="firstRow">
      <w:rPr>
        <w:b/>
        <w:bCs/>
      </w:rPr>
      <w:tblPr/>
      <w:tcPr>
        <w:tcBorders>
          <w:bottom w:val="single" w:sz="12" w:space="0" w:color="F4C9A6" w:themeColor="accent4" w:themeTint="99"/>
        </w:tcBorders>
      </w:tcPr>
    </w:tblStylePr>
    <w:tblStylePr w:type="lastRow">
      <w:rPr>
        <w:b/>
        <w:bCs/>
      </w:rPr>
      <w:tblPr/>
      <w:tcPr>
        <w:tcBorders>
          <w:top w:val="double" w:sz="2" w:space="0" w:color="F4C9A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semiHidden/>
    <w:rsid w:val="0072336A"/>
    <w:pPr>
      <w:spacing w:line="240" w:lineRule="auto"/>
    </w:pPr>
    <w:tblPr>
      <w:tblStyleRowBandSize w:val="1"/>
      <w:tblStyleColBandSize w:val="1"/>
      <w:tblBorders>
        <w:top w:val="single" w:sz="4" w:space="0" w:color="EBEEF5" w:themeColor="accent5" w:themeTint="66"/>
        <w:left w:val="single" w:sz="4" w:space="0" w:color="EBEEF5" w:themeColor="accent5" w:themeTint="66"/>
        <w:bottom w:val="single" w:sz="4" w:space="0" w:color="EBEEF5" w:themeColor="accent5" w:themeTint="66"/>
        <w:right w:val="single" w:sz="4" w:space="0" w:color="EBEEF5" w:themeColor="accent5" w:themeTint="66"/>
        <w:insideH w:val="single" w:sz="4" w:space="0" w:color="EBEEF5" w:themeColor="accent5" w:themeTint="66"/>
        <w:insideV w:val="single" w:sz="4" w:space="0" w:color="EBEEF5" w:themeColor="accent5" w:themeTint="66"/>
      </w:tblBorders>
    </w:tblPr>
    <w:tblStylePr w:type="firstRow">
      <w:rPr>
        <w:b/>
        <w:bCs/>
      </w:rPr>
      <w:tblPr/>
      <w:tcPr>
        <w:tcBorders>
          <w:bottom w:val="single" w:sz="12" w:space="0" w:color="E1E6F0" w:themeColor="accent5" w:themeTint="99"/>
        </w:tcBorders>
      </w:tcPr>
    </w:tblStylePr>
    <w:tblStylePr w:type="lastRow">
      <w:rPr>
        <w:b/>
        <w:bCs/>
      </w:rPr>
      <w:tblPr/>
      <w:tcPr>
        <w:tcBorders>
          <w:top w:val="double" w:sz="2" w:space="0" w:color="E1E6F0"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semiHidden/>
    <w:rsid w:val="0072336A"/>
    <w:pPr>
      <w:spacing w:line="240" w:lineRule="auto"/>
    </w:pPr>
    <w:tblPr>
      <w:tblStyleRowBandSize w:val="1"/>
      <w:tblStyleColBandSize w:val="1"/>
      <w:tblBorders>
        <w:top w:val="single" w:sz="4" w:space="0" w:color="FCF3EB" w:themeColor="accent6" w:themeTint="66"/>
        <w:left w:val="single" w:sz="4" w:space="0" w:color="FCF3EB" w:themeColor="accent6" w:themeTint="66"/>
        <w:bottom w:val="single" w:sz="4" w:space="0" w:color="FCF3EB" w:themeColor="accent6" w:themeTint="66"/>
        <w:right w:val="single" w:sz="4" w:space="0" w:color="FCF3EB" w:themeColor="accent6" w:themeTint="66"/>
        <w:insideH w:val="single" w:sz="4" w:space="0" w:color="FCF3EB" w:themeColor="accent6" w:themeTint="66"/>
        <w:insideV w:val="single" w:sz="4" w:space="0" w:color="FCF3EB" w:themeColor="accent6" w:themeTint="66"/>
      </w:tblBorders>
    </w:tblPr>
    <w:tblStylePr w:type="firstRow">
      <w:rPr>
        <w:b/>
        <w:bCs/>
      </w:rPr>
      <w:tblPr/>
      <w:tcPr>
        <w:tcBorders>
          <w:bottom w:val="single" w:sz="12" w:space="0" w:color="FBEDE1" w:themeColor="accent6" w:themeTint="99"/>
        </w:tcBorders>
      </w:tcPr>
    </w:tblStylePr>
    <w:tblStylePr w:type="lastRow">
      <w:rPr>
        <w:b/>
        <w:bCs/>
      </w:rPr>
      <w:tblPr/>
      <w:tcPr>
        <w:tcBorders>
          <w:top w:val="double" w:sz="2" w:space="0" w:color="FBEDE1"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semiHidden/>
    <w:rsid w:val="0072336A"/>
    <w:pPr>
      <w:spacing w:line="240" w:lineRule="auto"/>
    </w:pPr>
    <w:tblPr>
      <w:tblStyleRowBandSize w:val="1"/>
      <w:tblStyleColBandSize w:val="1"/>
      <w:tblBorders>
        <w:top w:val="single" w:sz="2" w:space="0" w:color="929291" w:themeColor="text1" w:themeTint="99"/>
        <w:bottom w:val="single" w:sz="2" w:space="0" w:color="929291" w:themeColor="text1" w:themeTint="99"/>
        <w:insideH w:val="single" w:sz="2" w:space="0" w:color="929291" w:themeColor="text1" w:themeTint="99"/>
        <w:insideV w:val="single" w:sz="2" w:space="0" w:color="929291" w:themeColor="text1" w:themeTint="99"/>
      </w:tblBorders>
    </w:tblPr>
    <w:tblStylePr w:type="firstRow">
      <w:rPr>
        <w:b/>
        <w:bCs/>
      </w:rPr>
      <w:tblPr/>
      <w:tcPr>
        <w:tcBorders>
          <w:top w:val="nil"/>
          <w:bottom w:val="single" w:sz="12" w:space="0" w:color="929291" w:themeColor="text1" w:themeTint="99"/>
          <w:insideH w:val="nil"/>
          <w:insideV w:val="nil"/>
        </w:tcBorders>
        <w:shd w:val="clear" w:color="auto" w:fill="FFFFFF" w:themeFill="background1"/>
      </w:tcPr>
    </w:tblStylePr>
    <w:tblStylePr w:type="lastRow">
      <w:rPr>
        <w:b/>
        <w:bCs/>
      </w:rPr>
      <w:tblPr/>
      <w:tcPr>
        <w:tcBorders>
          <w:top w:val="double" w:sz="2" w:space="0" w:color="929291"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Rastertabel2-Accent1">
    <w:name w:val="Grid Table 2 Accent 1"/>
    <w:basedOn w:val="Standaardtabel"/>
    <w:uiPriority w:val="47"/>
    <w:semiHidden/>
    <w:rsid w:val="0072336A"/>
    <w:pPr>
      <w:spacing w:line="240" w:lineRule="auto"/>
    </w:pPr>
    <w:tblPr>
      <w:tblStyleRowBandSize w:val="1"/>
      <w:tblStyleColBandSize w:val="1"/>
      <w:tblBorders>
        <w:top w:val="single" w:sz="2" w:space="0" w:color="2D7AF2" w:themeColor="accent1" w:themeTint="99"/>
        <w:bottom w:val="single" w:sz="2" w:space="0" w:color="2D7AF2" w:themeColor="accent1" w:themeTint="99"/>
        <w:insideH w:val="single" w:sz="2" w:space="0" w:color="2D7AF2" w:themeColor="accent1" w:themeTint="99"/>
        <w:insideV w:val="single" w:sz="2" w:space="0" w:color="2D7AF2" w:themeColor="accent1" w:themeTint="99"/>
      </w:tblBorders>
    </w:tblPr>
    <w:tblStylePr w:type="firstRow">
      <w:rPr>
        <w:b/>
        <w:bCs/>
      </w:rPr>
      <w:tblPr/>
      <w:tcPr>
        <w:tcBorders>
          <w:top w:val="nil"/>
          <w:bottom w:val="single" w:sz="12" w:space="0" w:color="2D7AF2" w:themeColor="accent1" w:themeTint="99"/>
          <w:insideH w:val="nil"/>
          <w:insideV w:val="nil"/>
        </w:tcBorders>
        <w:shd w:val="clear" w:color="auto" w:fill="FFFFFF" w:themeFill="background1"/>
      </w:tcPr>
    </w:tblStylePr>
    <w:tblStylePr w:type="lastRow">
      <w:rPr>
        <w:b/>
        <w:bCs/>
      </w:rPr>
      <w:tblPr/>
      <w:tcPr>
        <w:tcBorders>
          <w:top w:val="double" w:sz="2" w:space="0" w:color="2D7AF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Rastertabel2-Accent2">
    <w:name w:val="Grid Table 2 Accent 2"/>
    <w:basedOn w:val="Standaardtabel"/>
    <w:uiPriority w:val="47"/>
    <w:semiHidden/>
    <w:rsid w:val="0072336A"/>
    <w:pPr>
      <w:spacing w:line="240" w:lineRule="auto"/>
    </w:pPr>
    <w:tblPr>
      <w:tblStyleRowBandSize w:val="1"/>
      <w:tblStyleColBandSize w:val="1"/>
      <w:tblBorders>
        <w:top w:val="single" w:sz="2" w:space="0" w:color="F8A561" w:themeColor="accent2" w:themeTint="99"/>
        <w:bottom w:val="single" w:sz="2" w:space="0" w:color="F8A561" w:themeColor="accent2" w:themeTint="99"/>
        <w:insideH w:val="single" w:sz="2" w:space="0" w:color="F8A561" w:themeColor="accent2" w:themeTint="99"/>
        <w:insideV w:val="single" w:sz="2" w:space="0" w:color="F8A561" w:themeColor="accent2" w:themeTint="99"/>
      </w:tblBorders>
    </w:tblPr>
    <w:tblStylePr w:type="firstRow">
      <w:rPr>
        <w:b/>
        <w:bCs/>
      </w:rPr>
      <w:tblPr/>
      <w:tcPr>
        <w:tcBorders>
          <w:top w:val="nil"/>
          <w:bottom w:val="single" w:sz="12" w:space="0" w:color="F8A561" w:themeColor="accent2" w:themeTint="99"/>
          <w:insideH w:val="nil"/>
          <w:insideV w:val="nil"/>
        </w:tcBorders>
        <w:shd w:val="clear" w:color="auto" w:fill="FFFFFF" w:themeFill="background1"/>
      </w:tcPr>
    </w:tblStylePr>
    <w:tblStylePr w:type="lastRow">
      <w:rPr>
        <w:b/>
        <w:bCs/>
      </w:rPr>
      <w:tblPr/>
      <w:tcPr>
        <w:tcBorders>
          <w:top w:val="double" w:sz="2" w:space="0" w:color="F8A5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Rastertabel2-Accent3">
    <w:name w:val="Grid Table 2 Accent 3"/>
    <w:basedOn w:val="Standaardtabel"/>
    <w:uiPriority w:val="47"/>
    <w:semiHidden/>
    <w:rsid w:val="0072336A"/>
    <w:pPr>
      <w:spacing w:line="240" w:lineRule="auto"/>
    </w:pPr>
    <w:tblPr>
      <w:tblStyleRowBandSize w:val="1"/>
      <w:tblStyleColBandSize w:val="1"/>
      <w:tblBorders>
        <w:top w:val="single" w:sz="2" w:space="0" w:color="A6B7D2" w:themeColor="accent3" w:themeTint="99"/>
        <w:bottom w:val="single" w:sz="2" w:space="0" w:color="A6B7D2" w:themeColor="accent3" w:themeTint="99"/>
        <w:insideH w:val="single" w:sz="2" w:space="0" w:color="A6B7D2" w:themeColor="accent3" w:themeTint="99"/>
        <w:insideV w:val="single" w:sz="2" w:space="0" w:color="A6B7D2" w:themeColor="accent3" w:themeTint="99"/>
      </w:tblBorders>
    </w:tblPr>
    <w:tblStylePr w:type="firstRow">
      <w:rPr>
        <w:b/>
        <w:bCs/>
      </w:rPr>
      <w:tblPr/>
      <w:tcPr>
        <w:tcBorders>
          <w:top w:val="nil"/>
          <w:bottom w:val="single" w:sz="12" w:space="0" w:color="A6B7D2" w:themeColor="accent3" w:themeTint="99"/>
          <w:insideH w:val="nil"/>
          <w:insideV w:val="nil"/>
        </w:tcBorders>
        <w:shd w:val="clear" w:color="auto" w:fill="FFFFFF" w:themeFill="background1"/>
      </w:tcPr>
    </w:tblStylePr>
    <w:tblStylePr w:type="lastRow">
      <w:rPr>
        <w:b/>
        <w:bCs/>
      </w:rPr>
      <w:tblPr/>
      <w:tcPr>
        <w:tcBorders>
          <w:top w:val="double" w:sz="2" w:space="0" w:color="A6B7D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Rastertabel2-Accent4">
    <w:name w:val="Grid Table 2 Accent 4"/>
    <w:basedOn w:val="Standaardtabel"/>
    <w:uiPriority w:val="47"/>
    <w:semiHidden/>
    <w:rsid w:val="0072336A"/>
    <w:pPr>
      <w:spacing w:line="240" w:lineRule="auto"/>
    </w:pPr>
    <w:tblPr>
      <w:tblStyleRowBandSize w:val="1"/>
      <w:tblStyleColBandSize w:val="1"/>
      <w:tblBorders>
        <w:top w:val="single" w:sz="2" w:space="0" w:color="F4C9A6" w:themeColor="accent4" w:themeTint="99"/>
        <w:bottom w:val="single" w:sz="2" w:space="0" w:color="F4C9A6" w:themeColor="accent4" w:themeTint="99"/>
        <w:insideH w:val="single" w:sz="2" w:space="0" w:color="F4C9A6" w:themeColor="accent4" w:themeTint="99"/>
        <w:insideV w:val="single" w:sz="2" w:space="0" w:color="F4C9A6" w:themeColor="accent4" w:themeTint="99"/>
      </w:tblBorders>
    </w:tblPr>
    <w:tblStylePr w:type="firstRow">
      <w:rPr>
        <w:b/>
        <w:bCs/>
      </w:rPr>
      <w:tblPr/>
      <w:tcPr>
        <w:tcBorders>
          <w:top w:val="nil"/>
          <w:bottom w:val="single" w:sz="12" w:space="0" w:color="F4C9A6" w:themeColor="accent4" w:themeTint="99"/>
          <w:insideH w:val="nil"/>
          <w:insideV w:val="nil"/>
        </w:tcBorders>
        <w:shd w:val="clear" w:color="auto" w:fill="FFFFFF" w:themeFill="background1"/>
      </w:tcPr>
    </w:tblStylePr>
    <w:tblStylePr w:type="lastRow">
      <w:rPr>
        <w:b/>
        <w:bCs/>
      </w:rPr>
      <w:tblPr/>
      <w:tcPr>
        <w:tcBorders>
          <w:top w:val="double" w:sz="2" w:space="0" w:color="F4C9A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Rastertabel2-Accent5">
    <w:name w:val="Grid Table 2 Accent 5"/>
    <w:basedOn w:val="Standaardtabel"/>
    <w:uiPriority w:val="47"/>
    <w:semiHidden/>
    <w:rsid w:val="0072336A"/>
    <w:pPr>
      <w:spacing w:line="240" w:lineRule="auto"/>
    </w:pPr>
    <w:tblPr>
      <w:tblStyleRowBandSize w:val="1"/>
      <w:tblStyleColBandSize w:val="1"/>
      <w:tblBorders>
        <w:top w:val="single" w:sz="2" w:space="0" w:color="E1E6F0" w:themeColor="accent5" w:themeTint="99"/>
        <w:bottom w:val="single" w:sz="2" w:space="0" w:color="E1E6F0" w:themeColor="accent5" w:themeTint="99"/>
        <w:insideH w:val="single" w:sz="2" w:space="0" w:color="E1E6F0" w:themeColor="accent5" w:themeTint="99"/>
        <w:insideV w:val="single" w:sz="2" w:space="0" w:color="E1E6F0" w:themeColor="accent5" w:themeTint="99"/>
      </w:tblBorders>
    </w:tblPr>
    <w:tblStylePr w:type="firstRow">
      <w:rPr>
        <w:b/>
        <w:bCs/>
      </w:rPr>
      <w:tblPr/>
      <w:tcPr>
        <w:tcBorders>
          <w:top w:val="nil"/>
          <w:bottom w:val="single" w:sz="12" w:space="0" w:color="E1E6F0" w:themeColor="accent5" w:themeTint="99"/>
          <w:insideH w:val="nil"/>
          <w:insideV w:val="nil"/>
        </w:tcBorders>
        <w:shd w:val="clear" w:color="auto" w:fill="FFFFFF" w:themeFill="background1"/>
      </w:tcPr>
    </w:tblStylePr>
    <w:tblStylePr w:type="lastRow">
      <w:rPr>
        <w:b/>
        <w:bCs/>
      </w:rPr>
      <w:tblPr/>
      <w:tcPr>
        <w:tcBorders>
          <w:top w:val="double" w:sz="2" w:space="0" w:color="E1E6F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Rastertabel2-Accent6">
    <w:name w:val="Grid Table 2 Accent 6"/>
    <w:basedOn w:val="Standaardtabel"/>
    <w:uiPriority w:val="47"/>
    <w:semiHidden/>
    <w:rsid w:val="0072336A"/>
    <w:pPr>
      <w:spacing w:line="240" w:lineRule="auto"/>
    </w:pPr>
    <w:tblPr>
      <w:tblStyleRowBandSize w:val="1"/>
      <w:tblStyleColBandSize w:val="1"/>
      <w:tblBorders>
        <w:top w:val="single" w:sz="2" w:space="0" w:color="FBEDE1" w:themeColor="accent6" w:themeTint="99"/>
        <w:bottom w:val="single" w:sz="2" w:space="0" w:color="FBEDE1" w:themeColor="accent6" w:themeTint="99"/>
        <w:insideH w:val="single" w:sz="2" w:space="0" w:color="FBEDE1" w:themeColor="accent6" w:themeTint="99"/>
        <w:insideV w:val="single" w:sz="2" w:space="0" w:color="FBEDE1" w:themeColor="accent6" w:themeTint="99"/>
      </w:tblBorders>
    </w:tblPr>
    <w:tblStylePr w:type="firstRow">
      <w:rPr>
        <w:b/>
        <w:bCs/>
      </w:rPr>
      <w:tblPr/>
      <w:tcPr>
        <w:tcBorders>
          <w:top w:val="nil"/>
          <w:bottom w:val="single" w:sz="12" w:space="0" w:color="FBEDE1" w:themeColor="accent6" w:themeTint="99"/>
          <w:insideH w:val="nil"/>
          <w:insideV w:val="nil"/>
        </w:tcBorders>
        <w:shd w:val="clear" w:color="auto" w:fill="FFFFFF" w:themeFill="background1"/>
      </w:tcPr>
    </w:tblStylePr>
    <w:tblStylePr w:type="lastRow">
      <w:rPr>
        <w:b/>
        <w:bCs/>
      </w:rPr>
      <w:tblPr/>
      <w:tcPr>
        <w:tcBorders>
          <w:top w:val="double" w:sz="2" w:space="0" w:color="FBEDE1"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Rastertabel3">
    <w:name w:val="Grid Table 3"/>
    <w:basedOn w:val="Standaardtabel"/>
    <w:uiPriority w:val="48"/>
    <w:semiHidden/>
    <w:rsid w:val="0072336A"/>
    <w:pPr>
      <w:spacing w:line="240" w:lineRule="auto"/>
    </w:p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insideV w:val="single" w:sz="4" w:space="0" w:color="929291"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A" w:themeFill="text1" w:themeFillTint="33"/>
      </w:tcPr>
    </w:tblStylePr>
    <w:tblStylePr w:type="band1Horz">
      <w:tblPr/>
      <w:tcPr>
        <w:shd w:val="clear" w:color="auto" w:fill="DBDBDA" w:themeFill="text1" w:themeFillTint="33"/>
      </w:tcPr>
    </w:tblStylePr>
    <w:tblStylePr w:type="neCell">
      <w:tblPr/>
      <w:tcPr>
        <w:tcBorders>
          <w:bottom w:val="single" w:sz="4" w:space="0" w:color="929291" w:themeColor="text1" w:themeTint="99"/>
        </w:tcBorders>
      </w:tcPr>
    </w:tblStylePr>
    <w:tblStylePr w:type="nwCell">
      <w:tblPr/>
      <w:tcPr>
        <w:tcBorders>
          <w:bottom w:val="single" w:sz="4" w:space="0" w:color="929291" w:themeColor="text1" w:themeTint="99"/>
        </w:tcBorders>
      </w:tcPr>
    </w:tblStylePr>
    <w:tblStylePr w:type="seCell">
      <w:tblPr/>
      <w:tcPr>
        <w:tcBorders>
          <w:top w:val="single" w:sz="4" w:space="0" w:color="929291" w:themeColor="text1" w:themeTint="99"/>
        </w:tcBorders>
      </w:tcPr>
    </w:tblStylePr>
    <w:tblStylePr w:type="swCell">
      <w:tblPr/>
      <w:tcPr>
        <w:tcBorders>
          <w:top w:val="single" w:sz="4" w:space="0" w:color="929291" w:themeColor="text1" w:themeTint="99"/>
        </w:tcBorders>
      </w:tcPr>
    </w:tblStylePr>
  </w:style>
  <w:style w:type="table" w:styleId="Rastertabel3-Accent1">
    <w:name w:val="Grid Table 3 Accent 1"/>
    <w:basedOn w:val="Standaardtabel"/>
    <w:uiPriority w:val="48"/>
    <w:semiHidden/>
    <w:rsid w:val="0072336A"/>
    <w:pPr>
      <w:spacing w:line="240" w:lineRule="auto"/>
    </w:p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insideV w:val="single" w:sz="4" w:space="0" w:color="2D7A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2FA" w:themeFill="accent1" w:themeFillTint="33"/>
      </w:tcPr>
    </w:tblStylePr>
    <w:tblStylePr w:type="band1Horz">
      <w:tblPr/>
      <w:tcPr>
        <w:shd w:val="clear" w:color="auto" w:fill="B9D2FA" w:themeFill="accent1" w:themeFillTint="33"/>
      </w:tcPr>
    </w:tblStylePr>
    <w:tblStylePr w:type="neCell">
      <w:tblPr/>
      <w:tcPr>
        <w:tcBorders>
          <w:bottom w:val="single" w:sz="4" w:space="0" w:color="2D7AF2" w:themeColor="accent1" w:themeTint="99"/>
        </w:tcBorders>
      </w:tcPr>
    </w:tblStylePr>
    <w:tblStylePr w:type="nwCell">
      <w:tblPr/>
      <w:tcPr>
        <w:tcBorders>
          <w:bottom w:val="single" w:sz="4" w:space="0" w:color="2D7AF2" w:themeColor="accent1" w:themeTint="99"/>
        </w:tcBorders>
      </w:tcPr>
    </w:tblStylePr>
    <w:tblStylePr w:type="seCell">
      <w:tblPr/>
      <w:tcPr>
        <w:tcBorders>
          <w:top w:val="single" w:sz="4" w:space="0" w:color="2D7AF2" w:themeColor="accent1" w:themeTint="99"/>
        </w:tcBorders>
      </w:tcPr>
    </w:tblStylePr>
    <w:tblStylePr w:type="swCell">
      <w:tblPr/>
      <w:tcPr>
        <w:tcBorders>
          <w:top w:val="single" w:sz="4" w:space="0" w:color="2D7AF2" w:themeColor="accent1" w:themeTint="99"/>
        </w:tcBorders>
      </w:tcPr>
    </w:tblStylePr>
  </w:style>
  <w:style w:type="table" w:styleId="Rastertabel3-Accent2">
    <w:name w:val="Grid Table 3 Accent 2"/>
    <w:basedOn w:val="Standaardtabel"/>
    <w:uiPriority w:val="48"/>
    <w:semiHidden/>
    <w:rsid w:val="0072336A"/>
    <w:pPr>
      <w:spacing w:line="240" w:lineRule="auto"/>
    </w:p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insideV w:val="single" w:sz="4" w:space="0" w:color="F8A5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1CA" w:themeFill="accent2" w:themeFillTint="33"/>
      </w:tcPr>
    </w:tblStylePr>
    <w:tblStylePr w:type="band1Horz">
      <w:tblPr/>
      <w:tcPr>
        <w:shd w:val="clear" w:color="auto" w:fill="FCE1CA" w:themeFill="accent2" w:themeFillTint="33"/>
      </w:tcPr>
    </w:tblStylePr>
    <w:tblStylePr w:type="neCell">
      <w:tblPr/>
      <w:tcPr>
        <w:tcBorders>
          <w:bottom w:val="single" w:sz="4" w:space="0" w:color="F8A561" w:themeColor="accent2" w:themeTint="99"/>
        </w:tcBorders>
      </w:tcPr>
    </w:tblStylePr>
    <w:tblStylePr w:type="nwCell">
      <w:tblPr/>
      <w:tcPr>
        <w:tcBorders>
          <w:bottom w:val="single" w:sz="4" w:space="0" w:color="F8A561" w:themeColor="accent2" w:themeTint="99"/>
        </w:tcBorders>
      </w:tcPr>
    </w:tblStylePr>
    <w:tblStylePr w:type="seCell">
      <w:tblPr/>
      <w:tcPr>
        <w:tcBorders>
          <w:top w:val="single" w:sz="4" w:space="0" w:color="F8A561" w:themeColor="accent2" w:themeTint="99"/>
        </w:tcBorders>
      </w:tcPr>
    </w:tblStylePr>
    <w:tblStylePr w:type="swCell">
      <w:tblPr/>
      <w:tcPr>
        <w:tcBorders>
          <w:top w:val="single" w:sz="4" w:space="0" w:color="F8A561" w:themeColor="accent2" w:themeTint="99"/>
        </w:tcBorders>
      </w:tcPr>
    </w:tblStylePr>
  </w:style>
  <w:style w:type="table" w:styleId="Rastertabel3-Accent3">
    <w:name w:val="Grid Table 3 Accent 3"/>
    <w:basedOn w:val="Standaardtabel"/>
    <w:uiPriority w:val="48"/>
    <w:semiHidden/>
    <w:rsid w:val="0072336A"/>
    <w:pPr>
      <w:spacing w:line="240" w:lineRule="auto"/>
    </w:p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insideV w:val="single" w:sz="4" w:space="0" w:color="A6B7D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6F0" w:themeFill="accent3" w:themeFillTint="33"/>
      </w:tcPr>
    </w:tblStylePr>
    <w:tblStylePr w:type="band1Horz">
      <w:tblPr/>
      <w:tcPr>
        <w:shd w:val="clear" w:color="auto" w:fill="E1E6F0" w:themeFill="accent3" w:themeFillTint="33"/>
      </w:tcPr>
    </w:tblStylePr>
    <w:tblStylePr w:type="neCell">
      <w:tblPr/>
      <w:tcPr>
        <w:tcBorders>
          <w:bottom w:val="single" w:sz="4" w:space="0" w:color="A6B7D2" w:themeColor="accent3" w:themeTint="99"/>
        </w:tcBorders>
      </w:tcPr>
    </w:tblStylePr>
    <w:tblStylePr w:type="nwCell">
      <w:tblPr/>
      <w:tcPr>
        <w:tcBorders>
          <w:bottom w:val="single" w:sz="4" w:space="0" w:color="A6B7D2" w:themeColor="accent3" w:themeTint="99"/>
        </w:tcBorders>
      </w:tcPr>
    </w:tblStylePr>
    <w:tblStylePr w:type="seCell">
      <w:tblPr/>
      <w:tcPr>
        <w:tcBorders>
          <w:top w:val="single" w:sz="4" w:space="0" w:color="A6B7D2" w:themeColor="accent3" w:themeTint="99"/>
        </w:tcBorders>
      </w:tcPr>
    </w:tblStylePr>
    <w:tblStylePr w:type="swCell">
      <w:tblPr/>
      <w:tcPr>
        <w:tcBorders>
          <w:top w:val="single" w:sz="4" w:space="0" w:color="A6B7D2" w:themeColor="accent3" w:themeTint="99"/>
        </w:tcBorders>
      </w:tcPr>
    </w:tblStylePr>
  </w:style>
  <w:style w:type="table" w:styleId="Rastertabel3-Accent4">
    <w:name w:val="Grid Table 3 Accent 4"/>
    <w:basedOn w:val="Standaardtabel"/>
    <w:uiPriority w:val="48"/>
    <w:semiHidden/>
    <w:rsid w:val="0072336A"/>
    <w:pPr>
      <w:spacing w:line="240" w:lineRule="auto"/>
    </w:p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insideV w:val="single" w:sz="4" w:space="0" w:color="F4C9A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DE1" w:themeFill="accent4" w:themeFillTint="33"/>
      </w:tcPr>
    </w:tblStylePr>
    <w:tblStylePr w:type="band1Horz">
      <w:tblPr/>
      <w:tcPr>
        <w:shd w:val="clear" w:color="auto" w:fill="FBEDE1" w:themeFill="accent4" w:themeFillTint="33"/>
      </w:tcPr>
    </w:tblStylePr>
    <w:tblStylePr w:type="neCell">
      <w:tblPr/>
      <w:tcPr>
        <w:tcBorders>
          <w:bottom w:val="single" w:sz="4" w:space="0" w:color="F4C9A6" w:themeColor="accent4" w:themeTint="99"/>
        </w:tcBorders>
      </w:tcPr>
    </w:tblStylePr>
    <w:tblStylePr w:type="nwCell">
      <w:tblPr/>
      <w:tcPr>
        <w:tcBorders>
          <w:bottom w:val="single" w:sz="4" w:space="0" w:color="F4C9A6" w:themeColor="accent4" w:themeTint="99"/>
        </w:tcBorders>
      </w:tcPr>
    </w:tblStylePr>
    <w:tblStylePr w:type="seCell">
      <w:tblPr/>
      <w:tcPr>
        <w:tcBorders>
          <w:top w:val="single" w:sz="4" w:space="0" w:color="F4C9A6" w:themeColor="accent4" w:themeTint="99"/>
        </w:tcBorders>
      </w:tcPr>
    </w:tblStylePr>
    <w:tblStylePr w:type="swCell">
      <w:tblPr/>
      <w:tcPr>
        <w:tcBorders>
          <w:top w:val="single" w:sz="4" w:space="0" w:color="F4C9A6" w:themeColor="accent4" w:themeTint="99"/>
        </w:tcBorders>
      </w:tcPr>
    </w:tblStylePr>
  </w:style>
  <w:style w:type="table" w:styleId="Rastertabel3-Accent5">
    <w:name w:val="Grid Table 3 Accent 5"/>
    <w:basedOn w:val="Standaardtabel"/>
    <w:uiPriority w:val="48"/>
    <w:semiHidden/>
    <w:rsid w:val="0072336A"/>
    <w:pPr>
      <w:spacing w:line="240" w:lineRule="auto"/>
    </w:p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insideV w:val="single" w:sz="4" w:space="0" w:color="E1E6F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6FA" w:themeFill="accent5" w:themeFillTint="33"/>
      </w:tcPr>
    </w:tblStylePr>
    <w:tblStylePr w:type="band1Horz">
      <w:tblPr/>
      <w:tcPr>
        <w:shd w:val="clear" w:color="auto" w:fill="F5F6FA" w:themeFill="accent5" w:themeFillTint="33"/>
      </w:tcPr>
    </w:tblStylePr>
    <w:tblStylePr w:type="neCell">
      <w:tblPr/>
      <w:tcPr>
        <w:tcBorders>
          <w:bottom w:val="single" w:sz="4" w:space="0" w:color="E1E6F0" w:themeColor="accent5" w:themeTint="99"/>
        </w:tcBorders>
      </w:tcPr>
    </w:tblStylePr>
    <w:tblStylePr w:type="nwCell">
      <w:tblPr/>
      <w:tcPr>
        <w:tcBorders>
          <w:bottom w:val="single" w:sz="4" w:space="0" w:color="E1E6F0" w:themeColor="accent5" w:themeTint="99"/>
        </w:tcBorders>
      </w:tcPr>
    </w:tblStylePr>
    <w:tblStylePr w:type="seCell">
      <w:tblPr/>
      <w:tcPr>
        <w:tcBorders>
          <w:top w:val="single" w:sz="4" w:space="0" w:color="E1E6F0" w:themeColor="accent5" w:themeTint="99"/>
        </w:tcBorders>
      </w:tcPr>
    </w:tblStylePr>
    <w:tblStylePr w:type="swCell">
      <w:tblPr/>
      <w:tcPr>
        <w:tcBorders>
          <w:top w:val="single" w:sz="4" w:space="0" w:color="E1E6F0" w:themeColor="accent5" w:themeTint="99"/>
        </w:tcBorders>
      </w:tcPr>
    </w:tblStylePr>
  </w:style>
  <w:style w:type="table" w:styleId="Rastertabel3-Accent6">
    <w:name w:val="Grid Table 3 Accent 6"/>
    <w:basedOn w:val="Standaardtabel"/>
    <w:uiPriority w:val="48"/>
    <w:semiHidden/>
    <w:rsid w:val="0072336A"/>
    <w:pPr>
      <w:spacing w:line="240" w:lineRule="auto"/>
    </w:p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insideV w:val="single" w:sz="4" w:space="0" w:color="FBEDE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9F5" w:themeFill="accent6" w:themeFillTint="33"/>
      </w:tcPr>
    </w:tblStylePr>
    <w:tblStylePr w:type="band1Horz">
      <w:tblPr/>
      <w:tcPr>
        <w:shd w:val="clear" w:color="auto" w:fill="FDF9F5" w:themeFill="accent6" w:themeFillTint="33"/>
      </w:tcPr>
    </w:tblStylePr>
    <w:tblStylePr w:type="neCell">
      <w:tblPr/>
      <w:tcPr>
        <w:tcBorders>
          <w:bottom w:val="single" w:sz="4" w:space="0" w:color="FBEDE1" w:themeColor="accent6" w:themeTint="99"/>
        </w:tcBorders>
      </w:tcPr>
    </w:tblStylePr>
    <w:tblStylePr w:type="nwCell">
      <w:tblPr/>
      <w:tcPr>
        <w:tcBorders>
          <w:bottom w:val="single" w:sz="4" w:space="0" w:color="FBEDE1" w:themeColor="accent6" w:themeTint="99"/>
        </w:tcBorders>
      </w:tcPr>
    </w:tblStylePr>
    <w:tblStylePr w:type="seCell">
      <w:tblPr/>
      <w:tcPr>
        <w:tcBorders>
          <w:top w:val="single" w:sz="4" w:space="0" w:color="FBEDE1" w:themeColor="accent6" w:themeTint="99"/>
        </w:tcBorders>
      </w:tcPr>
    </w:tblStylePr>
    <w:tblStylePr w:type="swCell">
      <w:tblPr/>
      <w:tcPr>
        <w:tcBorders>
          <w:top w:val="single" w:sz="4" w:space="0" w:color="FBEDE1" w:themeColor="accent6" w:themeTint="99"/>
        </w:tcBorders>
      </w:tcPr>
    </w:tblStylePr>
  </w:style>
  <w:style w:type="table" w:styleId="Rastertabel4">
    <w:name w:val="Grid Table 4"/>
    <w:basedOn w:val="Standaardtabel"/>
    <w:uiPriority w:val="49"/>
    <w:semiHidden/>
    <w:rsid w:val="0072336A"/>
    <w:pPr>
      <w:spacing w:line="240" w:lineRule="auto"/>
    </w:p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insideV w:val="single" w:sz="4" w:space="0" w:color="929291" w:themeColor="text1" w:themeTint="99"/>
      </w:tblBorders>
    </w:tblPr>
    <w:tblStylePr w:type="firstRow">
      <w:rPr>
        <w:b/>
        <w:bCs/>
        <w:color w:val="FFFFFF" w:themeColor="background1"/>
      </w:rPr>
      <w:tblPr/>
      <w:tcPr>
        <w:tcBorders>
          <w:top w:val="single" w:sz="4" w:space="0" w:color="4A4A49" w:themeColor="text1"/>
          <w:left w:val="single" w:sz="4" w:space="0" w:color="4A4A49" w:themeColor="text1"/>
          <w:bottom w:val="single" w:sz="4" w:space="0" w:color="4A4A49" w:themeColor="text1"/>
          <w:right w:val="single" w:sz="4" w:space="0" w:color="4A4A49" w:themeColor="text1"/>
          <w:insideH w:val="nil"/>
          <w:insideV w:val="nil"/>
        </w:tcBorders>
        <w:shd w:val="clear" w:color="auto" w:fill="4A4A49" w:themeFill="text1"/>
      </w:tcPr>
    </w:tblStylePr>
    <w:tblStylePr w:type="lastRow">
      <w:rPr>
        <w:b/>
        <w:bCs/>
      </w:rPr>
      <w:tblPr/>
      <w:tcPr>
        <w:tcBorders>
          <w:top w:val="double" w:sz="4" w:space="0" w:color="4A4A49" w:themeColor="text1"/>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Rastertabel4-Accent1">
    <w:name w:val="Grid Table 4 Accent 1"/>
    <w:basedOn w:val="Standaardtabel"/>
    <w:uiPriority w:val="49"/>
    <w:semiHidden/>
    <w:rsid w:val="0072336A"/>
    <w:pPr>
      <w:spacing w:line="240" w:lineRule="auto"/>
    </w:p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insideV w:val="single" w:sz="4" w:space="0" w:color="2D7AF2" w:themeColor="accent1" w:themeTint="99"/>
      </w:tblBorders>
    </w:tblPr>
    <w:tblStylePr w:type="firstRow">
      <w:rPr>
        <w:b/>
        <w:bCs/>
        <w:color w:val="FFFFFF" w:themeColor="background1"/>
      </w:rPr>
      <w:tblPr/>
      <w:tcPr>
        <w:tcBorders>
          <w:top w:val="single" w:sz="4" w:space="0" w:color="083984" w:themeColor="accent1"/>
          <w:left w:val="single" w:sz="4" w:space="0" w:color="083984" w:themeColor="accent1"/>
          <w:bottom w:val="single" w:sz="4" w:space="0" w:color="083984" w:themeColor="accent1"/>
          <w:right w:val="single" w:sz="4" w:space="0" w:color="083984" w:themeColor="accent1"/>
          <w:insideH w:val="nil"/>
          <w:insideV w:val="nil"/>
        </w:tcBorders>
        <w:shd w:val="clear" w:color="auto" w:fill="083984" w:themeFill="accent1"/>
      </w:tcPr>
    </w:tblStylePr>
    <w:tblStylePr w:type="lastRow">
      <w:rPr>
        <w:b/>
        <w:bCs/>
      </w:rPr>
      <w:tblPr/>
      <w:tcPr>
        <w:tcBorders>
          <w:top w:val="double" w:sz="4" w:space="0" w:color="083984" w:themeColor="accent1"/>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Rastertabel4-Accent2">
    <w:name w:val="Grid Table 4 Accent 2"/>
    <w:basedOn w:val="Standaardtabel"/>
    <w:uiPriority w:val="49"/>
    <w:semiHidden/>
    <w:rsid w:val="0072336A"/>
    <w:pPr>
      <w:spacing w:line="240" w:lineRule="auto"/>
    </w:p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insideV w:val="single" w:sz="4" w:space="0" w:color="F8A561" w:themeColor="accent2" w:themeTint="99"/>
      </w:tblBorders>
    </w:tblPr>
    <w:tblStylePr w:type="firstRow">
      <w:rPr>
        <w:b/>
        <w:bCs/>
        <w:color w:val="FFFFFF" w:themeColor="background1"/>
      </w:rPr>
      <w:tblPr/>
      <w:tcPr>
        <w:tcBorders>
          <w:top w:val="single" w:sz="4" w:space="0" w:color="E36C0A" w:themeColor="accent2"/>
          <w:left w:val="single" w:sz="4" w:space="0" w:color="E36C0A" w:themeColor="accent2"/>
          <w:bottom w:val="single" w:sz="4" w:space="0" w:color="E36C0A" w:themeColor="accent2"/>
          <w:right w:val="single" w:sz="4" w:space="0" w:color="E36C0A" w:themeColor="accent2"/>
          <w:insideH w:val="nil"/>
          <w:insideV w:val="nil"/>
        </w:tcBorders>
        <w:shd w:val="clear" w:color="auto" w:fill="E36C0A" w:themeFill="accent2"/>
      </w:tcPr>
    </w:tblStylePr>
    <w:tblStylePr w:type="lastRow">
      <w:rPr>
        <w:b/>
        <w:bCs/>
      </w:rPr>
      <w:tblPr/>
      <w:tcPr>
        <w:tcBorders>
          <w:top w:val="double" w:sz="4" w:space="0" w:color="E36C0A" w:themeColor="accent2"/>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Rastertabel4-Accent3">
    <w:name w:val="Grid Table 4 Accent 3"/>
    <w:basedOn w:val="Standaardtabel"/>
    <w:uiPriority w:val="49"/>
    <w:semiHidden/>
    <w:rsid w:val="0072336A"/>
    <w:pPr>
      <w:spacing w:line="240" w:lineRule="auto"/>
    </w:p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insideV w:val="single" w:sz="4" w:space="0" w:color="A6B7D2" w:themeColor="accent3" w:themeTint="99"/>
      </w:tblBorders>
    </w:tblPr>
    <w:tblStylePr w:type="firstRow">
      <w:rPr>
        <w:b/>
        <w:bCs/>
        <w:color w:val="FFFFFF" w:themeColor="background1"/>
      </w:rPr>
      <w:tblPr/>
      <w:tcPr>
        <w:tcBorders>
          <w:top w:val="single" w:sz="4" w:space="0" w:color="6B88B5" w:themeColor="accent3"/>
          <w:left w:val="single" w:sz="4" w:space="0" w:color="6B88B5" w:themeColor="accent3"/>
          <w:bottom w:val="single" w:sz="4" w:space="0" w:color="6B88B5" w:themeColor="accent3"/>
          <w:right w:val="single" w:sz="4" w:space="0" w:color="6B88B5" w:themeColor="accent3"/>
          <w:insideH w:val="nil"/>
          <w:insideV w:val="nil"/>
        </w:tcBorders>
        <w:shd w:val="clear" w:color="auto" w:fill="6B88B5" w:themeFill="accent3"/>
      </w:tcPr>
    </w:tblStylePr>
    <w:tblStylePr w:type="lastRow">
      <w:rPr>
        <w:b/>
        <w:bCs/>
      </w:rPr>
      <w:tblPr/>
      <w:tcPr>
        <w:tcBorders>
          <w:top w:val="double" w:sz="4" w:space="0" w:color="6B88B5" w:themeColor="accent3"/>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Rastertabel4-Accent4">
    <w:name w:val="Grid Table 4 Accent 4"/>
    <w:basedOn w:val="Standaardtabel"/>
    <w:uiPriority w:val="49"/>
    <w:semiHidden/>
    <w:rsid w:val="0072336A"/>
    <w:pPr>
      <w:spacing w:line="240" w:lineRule="auto"/>
    </w:p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insideV w:val="single" w:sz="4" w:space="0" w:color="F4C9A6" w:themeColor="accent4" w:themeTint="99"/>
      </w:tblBorders>
    </w:tblPr>
    <w:tblStylePr w:type="firstRow">
      <w:rPr>
        <w:b/>
        <w:bCs/>
        <w:color w:val="FFFFFF" w:themeColor="background1"/>
      </w:rPr>
      <w:tblPr/>
      <w:tcPr>
        <w:tcBorders>
          <w:top w:val="single" w:sz="4" w:space="0" w:color="EEA76C" w:themeColor="accent4"/>
          <w:left w:val="single" w:sz="4" w:space="0" w:color="EEA76C" w:themeColor="accent4"/>
          <w:bottom w:val="single" w:sz="4" w:space="0" w:color="EEA76C" w:themeColor="accent4"/>
          <w:right w:val="single" w:sz="4" w:space="0" w:color="EEA76C" w:themeColor="accent4"/>
          <w:insideH w:val="nil"/>
          <w:insideV w:val="nil"/>
        </w:tcBorders>
        <w:shd w:val="clear" w:color="auto" w:fill="EEA76C" w:themeFill="accent4"/>
      </w:tcPr>
    </w:tblStylePr>
    <w:tblStylePr w:type="lastRow">
      <w:rPr>
        <w:b/>
        <w:bCs/>
      </w:rPr>
      <w:tblPr/>
      <w:tcPr>
        <w:tcBorders>
          <w:top w:val="double" w:sz="4" w:space="0" w:color="EEA76C" w:themeColor="accent4"/>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Rastertabel4-Accent5">
    <w:name w:val="Grid Table 4 Accent 5"/>
    <w:basedOn w:val="Standaardtabel"/>
    <w:uiPriority w:val="49"/>
    <w:semiHidden/>
    <w:rsid w:val="0072336A"/>
    <w:pPr>
      <w:spacing w:line="240" w:lineRule="auto"/>
    </w:p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insideV w:val="single" w:sz="4" w:space="0" w:color="E1E6F0" w:themeColor="accent5" w:themeTint="99"/>
      </w:tblBorders>
    </w:tblPr>
    <w:tblStylePr w:type="firstRow">
      <w:rPr>
        <w:b/>
        <w:bCs/>
        <w:color w:val="FFFFFF" w:themeColor="background1"/>
      </w:rPr>
      <w:tblPr/>
      <w:tcPr>
        <w:tcBorders>
          <w:top w:val="single" w:sz="4" w:space="0" w:color="CED7E6" w:themeColor="accent5"/>
          <w:left w:val="single" w:sz="4" w:space="0" w:color="CED7E6" w:themeColor="accent5"/>
          <w:bottom w:val="single" w:sz="4" w:space="0" w:color="CED7E6" w:themeColor="accent5"/>
          <w:right w:val="single" w:sz="4" w:space="0" w:color="CED7E6" w:themeColor="accent5"/>
          <w:insideH w:val="nil"/>
          <w:insideV w:val="nil"/>
        </w:tcBorders>
        <w:shd w:val="clear" w:color="auto" w:fill="CED7E6" w:themeFill="accent5"/>
      </w:tcPr>
    </w:tblStylePr>
    <w:tblStylePr w:type="lastRow">
      <w:rPr>
        <w:b/>
        <w:bCs/>
      </w:rPr>
      <w:tblPr/>
      <w:tcPr>
        <w:tcBorders>
          <w:top w:val="double" w:sz="4" w:space="0" w:color="CED7E6" w:themeColor="accent5"/>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Rastertabel4-Accent6">
    <w:name w:val="Grid Table 4 Accent 6"/>
    <w:basedOn w:val="Standaardtabel"/>
    <w:uiPriority w:val="49"/>
    <w:semiHidden/>
    <w:rsid w:val="0072336A"/>
    <w:pPr>
      <w:spacing w:line="240" w:lineRule="auto"/>
    </w:p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insideV w:val="single" w:sz="4" w:space="0" w:color="FBEDE1" w:themeColor="accent6" w:themeTint="99"/>
      </w:tblBorders>
    </w:tblPr>
    <w:tblStylePr w:type="firstRow">
      <w:rPr>
        <w:b/>
        <w:bCs/>
        <w:color w:val="FFFFFF" w:themeColor="background1"/>
      </w:rPr>
      <w:tblPr/>
      <w:tcPr>
        <w:tcBorders>
          <w:top w:val="single" w:sz="4" w:space="0" w:color="F9E2CE" w:themeColor="accent6"/>
          <w:left w:val="single" w:sz="4" w:space="0" w:color="F9E2CE" w:themeColor="accent6"/>
          <w:bottom w:val="single" w:sz="4" w:space="0" w:color="F9E2CE" w:themeColor="accent6"/>
          <w:right w:val="single" w:sz="4" w:space="0" w:color="F9E2CE" w:themeColor="accent6"/>
          <w:insideH w:val="nil"/>
          <w:insideV w:val="nil"/>
        </w:tcBorders>
        <w:shd w:val="clear" w:color="auto" w:fill="F9E2CE" w:themeFill="accent6"/>
      </w:tcPr>
    </w:tblStylePr>
    <w:tblStylePr w:type="lastRow">
      <w:rPr>
        <w:b/>
        <w:bCs/>
      </w:rPr>
      <w:tblPr/>
      <w:tcPr>
        <w:tcBorders>
          <w:top w:val="double" w:sz="4" w:space="0" w:color="F9E2CE" w:themeColor="accent6"/>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Rastertabel5donker">
    <w:name w:val="Grid Table 5 Dark"/>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A"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4A49"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4A49"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4A49"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4A49" w:themeFill="text1"/>
      </w:tcPr>
    </w:tblStylePr>
    <w:tblStylePr w:type="band1Vert">
      <w:tblPr/>
      <w:tcPr>
        <w:shd w:val="clear" w:color="auto" w:fill="B6B6B5" w:themeFill="text1" w:themeFillTint="66"/>
      </w:tcPr>
    </w:tblStylePr>
    <w:tblStylePr w:type="band1Horz">
      <w:tblPr/>
      <w:tcPr>
        <w:shd w:val="clear" w:color="auto" w:fill="B6B6B5" w:themeFill="text1" w:themeFillTint="66"/>
      </w:tcPr>
    </w:tblStylePr>
  </w:style>
  <w:style w:type="table" w:styleId="Rastertabel5donker-Accent1">
    <w:name w:val="Grid Table 5 Dark Accent 1"/>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D2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398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398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398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3984" w:themeFill="accent1"/>
      </w:tcPr>
    </w:tblStylePr>
    <w:tblStylePr w:type="band1Vert">
      <w:tblPr/>
      <w:tcPr>
        <w:shd w:val="clear" w:color="auto" w:fill="73A6F6" w:themeFill="accent1" w:themeFillTint="66"/>
      </w:tcPr>
    </w:tblStylePr>
    <w:tblStylePr w:type="band1Horz">
      <w:tblPr/>
      <w:tcPr>
        <w:shd w:val="clear" w:color="auto" w:fill="73A6F6" w:themeFill="accent1" w:themeFillTint="66"/>
      </w:tcPr>
    </w:tblStylePr>
  </w:style>
  <w:style w:type="table" w:styleId="Rastertabel5donker-Accent2">
    <w:name w:val="Grid Table 5 Dark Accent 2"/>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1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6C0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6C0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6C0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6C0A" w:themeFill="accent2"/>
      </w:tcPr>
    </w:tblStylePr>
    <w:tblStylePr w:type="band1Vert">
      <w:tblPr/>
      <w:tcPr>
        <w:shd w:val="clear" w:color="auto" w:fill="FAC396" w:themeFill="accent2" w:themeFillTint="66"/>
      </w:tcPr>
    </w:tblStylePr>
    <w:tblStylePr w:type="band1Horz">
      <w:tblPr/>
      <w:tcPr>
        <w:shd w:val="clear" w:color="auto" w:fill="FAC396" w:themeFill="accent2" w:themeFillTint="66"/>
      </w:tcPr>
    </w:tblStylePr>
  </w:style>
  <w:style w:type="table" w:styleId="Rastertabel5donker-Accent3">
    <w:name w:val="Grid Table 5 Dark Accent 3"/>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6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B88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B88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B88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B88B5" w:themeFill="accent3"/>
      </w:tcPr>
    </w:tblStylePr>
    <w:tblStylePr w:type="band1Vert">
      <w:tblPr/>
      <w:tcPr>
        <w:shd w:val="clear" w:color="auto" w:fill="C3CFE1" w:themeFill="accent3" w:themeFillTint="66"/>
      </w:tcPr>
    </w:tblStylePr>
    <w:tblStylePr w:type="band1Horz">
      <w:tblPr/>
      <w:tcPr>
        <w:shd w:val="clear" w:color="auto" w:fill="C3CFE1" w:themeFill="accent3" w:themeFillTint="66"/>
      </w:tcPr>
    </w:tblStylePr>
  </w:style>
  <w:style w:type="table" w:styleId="Rastertabel5donker-Accent4">
    <w:name w:val="Grid Table 5 Dark Accent 4"/>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DE1"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A76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A76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A76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A76C" w:themeFill="accent4"/>
      </w:tcPr>
    </w:tblStylePr>
    <w:tblStylePr w:type="band1Vert">
      <w:tblPr/>
      <w:tcPr>
        <w:shd w:val="clear" w:color="auto" w:fill="F8DBC4" w:themeFill="accent4" w:themeFillTint="66"/>
      </w:tcPr>
    </w:tblStylePr>
    <w:tblStylePr w:type="band1Horz">
      <w:tblPr/>
      <w:tcPr>
        <w:shd w:val="clear" w:color="auto" w:fill="F8DBC4" w:themeFill="accent4" w:themeFillTint="66"/>
      </w:tcPr>
    </w:tblStylePr>
  </w:style>
  <w:style w:type="table" w:styleId="Rastertabel5donker-Accent5">
    <w:name w:val="Grid Table 5 Dark Accent 5"/>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6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ED7E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ED7E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ED7E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ED7E6" w:themeFill="accent5"/>
      </w:tcPr>
    </w:tblStylePr>
    <w:tblStylePr w:type="band1Vert">
      <w:tblPr/>
      <w:tcPr>
        <w:shd w:val="clear" w:color="auto" w:fill="EBEEF5" w:themeFill="accent5" w:themeFillTint="66"/>
      </w:tcPr>
    </w:tblStylePr>
    <w:tblStylePr w:type="band1Horz">
      <w:tblPr/>
      <w:tcPr>
        <w:shd w:val="clear" w:color="auto" w:fill="EBEEF5" w:themeFill="accent5" w:themeFillTint="66"/>
      </w:tcPr>
    </w:tblStylePr>
  </w:style>
  <w:style w:type="table" w:styleId="Rastertabel5donker-Accent6">
    <w:name w:val="Grid Table 5 Dark Accent 6"/>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9F5"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9E2C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9E2C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9E2C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9E2CE" w:themeFill="accent6"/>
      </w:tcPr>
    </w:tblStylePr>
    <w:tblStylePr w:type="band1Vert">
      <w:tblPr/>
      <w:tcPr>
        <w:shd w:val="clear" w:color="auto" w:fill="FCF3EB" w:themeFill="accent6" w:themeFillTint="66"/>
      </w:tcPr>
    </w:tblStylePr>
    <w:tblStylePr w:type="band1Horz">
      <w:tblPr/>
      <w:tcPr>
        <w:shd w:val="clear" w:color="auto" w:fill="FCF3EB" w:themeFill="accent6" w:themeFillTint="66"/>
      </w:tcPr>
    </w:tblStylePr>
  </w:style>
  <w:style w:type="table" w:styleId="Rastertabel6kleurrijk">
    <w:name w:val="Grid Table 6 Colorful"/>
    <w:basedOn w:val="Standaardtabel"/>
    <w:uiPriority w:val="51"/>
    <w:semiHidden/>
    <w:rsid w:val="0072336A"/>
    <w:pPr>
      <w:spacing w:line="240" w:lineRule="auto"/>
    </w:pPr>
    <w:rPr>
      <w:color w:val="4A4A49" w:themeColor="text1"/>
    </w:r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insideV w:val="single" w:sz="4" w:space="0" w:color="929291" w:themeColor="text1" w:themeTint="99"/>
      </w:tblBorders>
    </w:tblPr>
    <w:tblStylePr w:type="firstRow">
      <w:rPr>
        <w:b/>
        <w:bCs/>
      </w:rPr>
      <w:tblPr/>
      <w:tcPr>
        <w:tcBorders>
          <w:bottom w:val="single" w:sz="12" w:space="0" w:color="929291" w:themeColor="text1" w:themeTint="99"/>
        </w:tcBorders>
      </w:tcPr>
    </w:tblStylePr>
    <w:tblStylePr w:type="lastRow">
      <w:rPr>
        <w:b/>
        <w:bCs/>
      </w:rPr>
      <w:tblPr/>
      <w:tcPr>
        <w:tcBorders>
          <w:top w:val="double" w:sz="4" w:space="0" w:color="929291" w:themeColor="text1" w:themeTint="99"/>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Rastertabel6kleurrijk-Accent1">
    <w:name w:val="Grid Table 6 Colorful Accent 1"/>
    <w:basedOn w:val="Standaardtabel"/>
    <w:uiPriority w:val="51"/>
    <w:semiHidden/>
    <w:rsid w:val="0072336A"/>
    <w:pPr>
      <w:spacing w:line="240" w:lineRule="auto"/>
    </w:pPr>
    <w:rPr>
      <w:color w:val="062A62" w:themeColor="accent1" w:themeShade="BF"/>
    </w:r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insideV w:val="single" w:sz="4" w:space="0" w:color="2D7AF2" w:themeColor="accent1" w:themeTint="99"/>
      </w:tblBorders>
    </w:tblPr>
    <w:tblStylePr w:type="firstRow">
      <w:rPr>
        <w:b/>
        <w:bCs/>
      </w:rPr>
      <w:tblPr/>
      <w:tcPr>
        <w:tcBorders>
          <w:bottom w:val="single" w:sz="12" w:space="0" w:color="2D7AF2" w:themeColor="accent1" w:themeTint="99"/>
        </w:tcBorders>
      </w:tcPr>
    </w:tblStylePr>
    <w:tblStylePr w:type="lastRow">
      <w:rPr>
        <w:b/>
        <w:bCs/>
      </w:rPr>
      <w:tblPr/>
      <w:tcPr>
        <w:tcBorders>
          <w:top w:val="double" w:sz="4" w:space="0" w:color="2D7AF2" w:themeColor="accent1" w:themeTint="99"/>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Rastertabel6kleurrijk-Accent2">
    <w:name w:val="Grid Table 6 Colorful Accent 2"/>
    <w:basedOn w:val="Standaardtabel"/>
    <w:uiPriority w:val="51"/>
    <w:semiHidden/>
    <w:rsid w:val="0072336A"/>
    <w:pPr>
      <w:spacing w:line="240" w:lineRule="auto"/>
    </w:pPr>
    <w:rPr>
      <w:color w:val="A95007" w:themeColor="accent2" w:themeShade="BF"/>
    </w:r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insideV w:val="single" w:sz="4" w:space="0" w:color="F8A561" w:themeColor="accent2" w:themeTint="99"/>
      </w:tblBorders>
    </w:tblPr>
    <w:tblStylePr w:type="firstRow">
      <w:rPr>
        <w:b/>
        <w:bCs/>
      </w:rPr>
      <w:tblPr/>
      <w:tcPr>
        <w:tcBorders>
          <w:bottom w:val="single" w:sz="12" w:space="0" w:color="F8A561" w:themeColor="accent2" w:themeTint="99"/>
        </w:tcBorders>
      </w:tcPr>
    </w:tblStylePr>
    <w:tblStylePr w:type="lastRow">
      <w:rPr>
        <w:b/>
        <w:bCs/>
      </w:rPr>
      <w:tblPr/>
      <w:tcPr>
        <w:tcBorders>
          <w:top w:val="double" w:sz="4" w:space="0" w:color="F8A561" w:themeColor="accent2" w:themeTint="99"/>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Rastertabel6kleurrijk-Accent3">
    <w:name w:val="Grid Table 6 Colorful Accent 3"/>
    <w:basedOn w:val="Standaardtabel"/>
    <w:uiPriority w:val="51"/>
    <w:semiHidden/>
    <w:rsid w:val="0072336A"/>
    <w:pPr>
      <w:spacing w:line="240" w:lineRule="auto"/>
    </w:pPr>
    <w:rPr>
      <w:color w:val="48638F" w:themeColor="accent3" w:themeShade="BF"/>
    </w:r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insideV w:val="single" w:sz="4" w:space="0" w:color="A6B7D2" w:themeColor="accent3" w:themeTint="99"/>
      </w:tblBorders>
    </w:tblPr>
    <w:tblStylePr w:type="firstRow">
      <w:rPr>
        <w:b/>
        <w:bCs/>
      </w:rPr>
      <w:tblPr/>
      <w:tcPr>
        <w:tcBorders>
          <w:bottom w:val="single" w:sz="12" w:space="0" w:color="A6B7D2" w:themeColor="accent3" w:themeTint="99"/>
        </w:tcBorders>
      </w:tcPr>
    </w:tblStylePr>
    <w:tblStylePr w:type="lastRow">
      <w:rPr>
        <w:b/>
        <w:bCs/>
      </w:rPr>
      <w:tblPr/>
      <w:tcPr>
        <w:tcBorders>
          <w:top w:val="double" w:sz="4" w:space="0" w:color="A6B7D2" w:themeColor="accent3" w:themeTint="99"/>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Rastertabel6kleurrijk-Accent4">
    <w:name w:val="Grid Table 6 Colorful Accent 4"/>
    <w:basedOn w:val="Standaardtabel"/>
    <w:uiPriority w:val="51"/>
    <w:semiHidden/>
    <w:rsid w:val="0072336A"/>
    <w:pPr>
      <w:spacing w:line="240" w:lineRule="auto"/>
    </w:pPr>
    <w:rPr>
      <w:color w:val="E5771E" w:themeColor="accent4" w:themeShade="BF"/>
    </w:r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insideV w:val="single" w:sz="4" w:space="0" w:color="F4C9A6" w:themeColor="accent4" w:themeTint="99"/>
      </w:tblBorders>
    </w:tblPr>
    <w:tblStylePr w:type="firstRow">
      <w:rPr>
        <w:b/>
        <w:bCs/>
      </w:rPr>
      <w:tblPr/>
      <w:tcPr>
        <w:tcBorders>
          <w:bottom w:val="single" w:sz="12" w:space="0" w:color="F4C9A6" w:themeColor="accent4" w:themeTint="99"/>
        </w:tcBorders>
      </w:tcPr>
    </w:tblStylePr>
    <w:tblStylePr w:type="lastRow">
      <w:rPr>
        <w:b/>
        <w:bCs/>
      </w:rPr>
      <w:tblPr/>
      <w:tcPr>
        <w:tcBorders>
          <w:top w:val="double" w:sz="4" w:space="0" w:color="F4C9A6" w:themeColor="accent4" w:themeTint="99"/>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Rastertabel6kleurrijk-Accent5">
    <w:name w:val="Grid Table 6 Colorful Accent 5"/>
    <w:basedOn w:val="Standaardtabel"/>
    <w:uiPriority w:val="51"/>
    <w:semiHidden/>
    <w:rsid w:val="0072336A"/>
    <w:pPr>
      <w:spacing w:line="240" w:lineRule="auto"/>
    </w:pPr>
    <w:rPr>
      <w:color w:val="859BC1" w:themeColor="accent5" w:themeShade="BF"/>
    </w:r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insideV w:val="single" w:sz="4" w:space="0" w:color="E1E6F0" w:themeColor="accent5" w:themeTint="99"/>
      </w:tblBorders>
    </w:tblPr>
    <w:tblStylePr w:type="firstRow">
      <w:rPr>
        <w:b/>
        <w:bCs/>
      </w:rPr>
      <w:tblPr/>
      <w:tcPr>
        <w:tcBorders>
          <w:bottom w:val="single" w:sz="12" w:space="0" w:color="E1E6F0" w:themeColor="accent5" w:themeTint="99"/>
        </w:tcBorders>
      </w:tcPr>
    </w:tblStylePr>
    <w:tblStylePr w:type="lastRow">
      <w:rPr>
        <w:b/>
        <w:bCs/>
      </w:rPr>
      <w:tblPr/>
      <w:tcPr>
        <w:tcBorders>
          <w:top w:val="double" w:sz="4" w:space="0" w:color="E1E6F0" w:themeColor="accent5" w:themeTint="99"/>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Rastertabel6kleurrijk-Accent6">
    <w:name w:val="Grid Table 6 Colorful Accent 6"/>
    <w:basedOn w:val="Standaardtabel"/>
    <w:uiPriority w:val="51"/>
    <w:semiHidden/>
    <w:rsid w:val="0072336A"/>
    <w:pPr>
      <w:spacing w:line="240" w:lineRule="auto"/>
    </w:pPr>
    <w:rPr>
      <w:color w:val="ECA568" w:themeColor="accent6" w:themeShade="BF"/>
    </w:r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insideV w:val="single" w:sz="4" w:space="0" w:color="FBEDE1" w:themeColor="accent6" w:themeTint="99"/>
      </w:tblBorders>
    </w:tblPr>
    <w:tblStylePr w:type="firstRow">
      <w:rPr>
        <w:b/>
        <w:bCs/>
      </w:rPr>
      <w:tblPr/>
      <w:tcPr>
        <w:tcBorders>
          <w:bottom w:val="single" w:sz="12" w:space="0" w:color="FBEDE1" w:themeColor="accent6" w:themeTint="99"/>
        </w:tcBorders>
      </w:tcPr>
    </w:tblStylePr>
    <w:tblStylePr w:type="lastRow">
      <w:rPr>
        <w:b/>
        <w:bCs/>
      </w:rPr>
      <w:tblPr/>
      <w:tcPr>
        <w:tcBorders>
          <w:top w:val="double" w:sz="4" w:space="0" w:color="FBEDE1" w:themeColor="accent6" w:themeTint="99"/>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Rastertabel7kleurrijk">
    <w:name w:val="Grid Table 7 Colorful"/>
    <w:basedOn w:val="Standaardtabel"/>
    <w:uiPriority w:val="52"/>
    <w:semiHidden/>
    <w:rsid w:val="0072336A"/>
    <w:pPr>
      <w:spacing w:line="240" w:lineRule="auto"/>
    </w:pPr>
    <w:rPr>
      <w:color w:val="4A4A49" w:themeColor="text1"/>
    </w:r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insideV w:val="single" w:sz="4" w:space="0" w:color="929291"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A" w:themeFill="text1" w:themeFillTint="33"/>
      </w:tcPr>
    </w:tblStylePr>
    <w:tblStylePr w:type="band1Horz">
      <w:tblPr/>
      <w:tcPr>
        <w:shd w:val="clear" w:color="auto" w:fill="DBDBDA" w:themeFill="text1" w:themeFillTint="33"/>
      </w:tcPr>
    </w:tblStylePr>
    <w:tblStylePr w:type="neCell">
      <w:tblPr/>
      <w:tcPr>
        <w:tcBorders>
          <w:bottom w:val="single" w:sz="4" w:space="0" w:color="929291" w:themeColor="text1" w:themeTint="99"/>
        </w:tcBorders>
      </w:tcPr>
    </w:tblStylePr>
    <w:tblStylePr w:type="nwCell">
      <w:tblPr/>
      <w:tcPr>
        <w:tcBorders>
          <w:bottom w:val="single" w:sz="4" w:space="0" w:color="929291" w:themeColor="text1" w:themeTint="99"/>
        </w:tcBorders>
      </w:tcPr>
    </w:tblStylePr>
    <w:tblStylePr w:type="seCell">
      <w:tblPr/>
      <w:tcPr>
        <w:tcBorders>
          <w:top w:val="single" w:sz="4" w:space="0" w:color="929291" w:themeColor="text1" w:themeTint="99"/>
        </w:tcBorders>
      </w:tcPr>
    </w:tblStylePr>
    <w:tblStylePr w:type="swCell">
      <w:tblPr/>
      <w:tcPr>
        <w:tcBorders>
          <w:top w:val="single" w:sz="4" w:space="0" w:color="929291" w:themeColor="text1" w:themeTint="99"/>
        </w:tcBorders>
      </w:tcPr>
    </w:tblStylePr>
  </w:style>
  <w:style w:type="table" w:styleId="Rastertabel7kleurrijk-Accent1">
    <w:name w:val="Grid Table 7 Colorful Accent 1"/>
    <w:basedOn w:val="Standaardtabel"/>
    <w:uiPriority w:val="52"/>
    <w:semiHidden/>
    <w:rsid w:val="0072336A"/>
    <w:pPr>
      <w:spacing w:line="240" w:lineRule="auto"/>
    </w:pPr>
    <w:rPr>
      <w:color w:val="062A62" w:themeColor="accent1" w:themeShade="BF"/>
    </w:r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insideV w:val="single" w:sz="4" w:space="0" w:color="2D7A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2FA" w:themeFill="accent1" w:themeFillTint="33"/>
      </w:tcPr>
    </w:tblStylePr>
    <w:tblStylePr w:type="band1Horz">
      <w:tblPr/>
      <w:tcPr>
        <w:shd w:val="clear" w:color="auto" w:fill="B9D2FA" w:themeFill="accent1" w:themeFillTint="33"/>
      </w:tcPr>
    </w:tblStylePr>
    <w:tblStylePr w:type="neCell">
      <w:tblPr/>
      <w:tcPr>
        <w:tcBorders>
          <w:bottom w:val="single" w:sz="4" w:space="0" w:color="2D7AF2" w:themeColor="accent1" w:themeTint="99"/>
        </w:tcBorders>
      </w:tcPr>
    </w:tblStylePr>
    <w:tblStylePr w:type="nwCell">
      <w:tblPr/>
      <w:tcPr>
        <w:tcBorders>
          <w:bottom w:val="single" w:sz="4" w:space="0" w:color="2D7AF2" w:themeColor="accent1" w:themeTint="99"/>
        </w:tcBorders>
      </w:tcPr>
    </w:tblStylePr>
    <w:tblStylePr w:type="seCell">
      <w:tblPr/>
      <w:tcPr>
        <w:tcBorders>
          <w:top w:val="single" w:sz="4" w:space="0" w:color="2D7AF2" w:themeColor="accent1" w:themeTint="99"/>
        </w:tcBorders>
      </w:tcPr>
    </w:tblStylePr>
    <w:tblStylePr w:type="swCell">
      <w:tblPr/>
      <w:tcPr>
        <w:tcBorders>
          <w:top w:val="single" w:sz="4" w:space="0" w:color="2D7AF2" w:themeColor="accent1" w:themeTint="99"/>
        </w:tcBorders>
      </w:tcPr>
    </w:tblStylePr>
  </w:style>
  <w:style w:type="table" w:styleId="Rastertabel7kleurrijk-Accent2">
    <w:name w:val="Grid Table 7 Colorful Accent 2"/>
    <w:basedOn w:val="Standaardtabel"/>
    <w:uiPriority w:val="52"/>
    <w:semiHidden/>
    <w:rsid w:val="0072336A"/>
    <w:pPr>
      <w:spacing w:line="240" w:lineRule="auto"/>
    </w:pPr>
    <w:rPr>
      <w:color w:val="A95007" w:themeColor="accent2" w:themeShade="BF"/>
    </w:r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insideV w:val="single" w:sz="4" w:space="0" w:color="F8A5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1CA" w:themeFill="accent2" w:themeFillTint="33"/>
      </w:tcPr>
    </w:tblStylePr>
    <w:tblStylePr w:type="band1Horz">
      <w:tblPr/>
      <w:tcPr>
        <w:shd w:val="clear" w:color="auto" w:fill="FCE1CA" w:themeFill="accent2" w:themeFillTint="33"/>
      </w:tcPr>
    </w:tblStylePr>
    <w:tblStylePr w:type="neCell">
      <w:tblPr/>
      <w:tcPr>
        <w:tcBorders>
          <w:bottom w:val="single" w:sz="4" w:space="0" w:color="F8A561" w:themeColor="accent2" w:themeTint="99"/>
        </w:tcBorders>
      </w:tcPr>
    </w:tblStylePr>
    <w:tblStylePr w:type="nwCell">
      <w:tblPr/>
      <w:tcPr>
        <w:tcBorders>
          <w:bottom w:val="single" w:sz="4" w:space="0" w:color="F8A561" w:themeColor="accent2" w:themeTint="99"/>
        </w:tcBorders>
      </w:tcPr>
    </w:tblStylePr>
    <w:tblStylePr w:type="seCell">
      <w:tblPr/>
      <w:tcPr>
        <w:tcBorders>
          <w:top w:val="single" w:sz="4" w:space="0" w:color="F8A561" w:themeColor="accent2" w:themeTint="99"/>
        </w:tcBorders>
      </w:tcPr>
    </w:tblStylePr>
    <w:tblStylePr w:type="swCell">
      <w:tblPr/>
      <w:tcPr>
        <w:tcBorders>
          <w:top w:val="single" w:sz="4" w:space="0" w:color="F8A561" w:themeColor="accent2" w:themeTint="99"/>
        </w:tcBorders>
      </w:tcPr>
    </w:tblStylePr>
  </w:style>
  <w:style w:type="table" w:styleId="Rastertabel7kleurrijk-Accent3">
    <w:name w:val="Grid Table 7 Colorful Accent 3"/>
    <w:basedOn w:val="Standaardtabel"/>
    <w:uiPriority w:val="52"/>
    <w:semiHidden/>
    <w:rsid w:val="0072336A"/>
    <w:pPr>
      <w:spacing w:line="240" w:lineRule="auto"/>
    </w:pPr>
    <w:rPr>
      <w:color w:val="48638F" w:themeColor="accent3" w:themeShade="BF"/>
    </w:r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insideV w:val="single" w:sz="4" w:space="0" w:color="A6B7D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6F0" w:themeFill="accent3" w:themeFillTint="33"/>
      </w:tcPr>
    </w:tblStylePr>
    <w:tblStylePr w:type="band1Horz">
      <w:tblPr/>
      <w:tcPr>
        <w:shd w:val="clear" w:color="auto" w:fill="E1E6F0" w:themeFill="accent3" w:themeFillTint="33"/>
      </w:tcPr>
    </w:tblStylePr>
    <w:tblStylePr w:type="neCell">
      <w:tblPr/>
      <w:tcPr>
        <w:tcBorders>
          <w:bottom w:val="single" w:sz="4" w:space="0" w:color="A6B7D2" w:themeColor="accent3" w:themeTint="99"/>
        </w:tcBorders>
      </w:tcPr>
    </w:tblStylePr>
    <w:tblStylePr w:type="nwCell">
      <w:tblPr/>
      <w:tcPr>
        <w:tcBorders>
          <w:bottom w:val="single" w:sz="4" w:space="0" w:color="A6B7D2" w:themeColor="accent3" w:themeTint="99"/>
        </w:tcBorders>
      </w:tcPr>
    </w:tblStylePr>
    <w:tblStylePr w:type="seCell">
      <w:tblPr/>
      <w:tcPr>
        <w:tcBorders>
          <w:top w:val="single" w:sz="4" w:space="0" w:color="A6B7D2" w:themeColor="accent3" w:themeTint="99"/>
        </w:tcBorders>
      </w:tcPr>
    </w:tblStylePr>
    <w:tblStylePr w:type="swCell">
      <w:tblPr/>
      <w:tcPr>
        <w:tcBorders>
          <w:top w:val="single" w:sz="4" w:space="0" w:color="A6B7D2" w:themeColor="accent3" w:themeTint="99"/>
        </w:tcBorders>
      </w:tcPr>
    </w:tblStylePr>
  </w:style>
  <w:style w:type="table" w:styleId="Rastertabel7kleurrijk-Accent4">
    <w:name w:val="Grid Table 7 Colorful Accent 4"/>
    <w:basedOn w:val="Standaardtabel"/>
    <w:uiPriority w:val="52"/>
    <w:semiHidden/>
    <w:rsid w:val="0072336A"/>
    <w:pPr>
      <w:spacing w:line="240" w:lineRule="auto"/>
    </w:pPr>
    <w:rPr>
      <w:color w:val="E5771E" w:themeColor="accent4" w:themeShade="BF"/>
    </w:r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insideV w:val="single" w:sz="4" w:space="0" w:color="F4C9A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DE1" w:themeFill="accent4" w:themeFillTint="33"/>
      </w:tcPr>
    </w:tblStylePr>
    <w:tblStylePr w:type="band1Horz">
      <w:tblPr/>
      <w:tcPr>
        <w:shd w:val="clear" w:color="auto" w:fill="FBEDE1" w:themeFill="accent4" w:themeFillTint="33"/>
      </w:tcPr>
    </w:tblStylePr>
    <w:tblStylePr w:type="neCell">
      <w:tblPr/>
      <w:tcPr>
        <w:tcBorders>
          <w:bottom w:val="single" w:sz="4" w:space="0" w:color="F4C9A6" w:themeColor="accent4" w:themeTint="99"/>
        </w:tcBorders>
      </w:tcPr>
    </w:tblStylePr>
    <w:tblStylePr w:type="nwCell">
      <w:tblPr/>
      <w:tcPr>
        <w:tcBorders>
          <w:bottom w:val="single" w:sz="4" w:space="0" w:color="F4C9A6" w:themeColor="accent4" w:themeTint="99"/>
        </w:tcBorders>
      </w:tcPr>
    </w:tblStylePr>
    <w:tblStylePr w:type="seCell">
      <w:tblPr/>
      <w:tcPr>
        <w:tcBorders>
          <w:top w:val="single" w:sz="4" w:space="0" w:color="F4C9A6" w:themeColor="accent4" w:themeTint="99"/>
        </w:tcBorders>
      </w:tcPr>
    </w:tblStylePr>
    <w:tblStylePr w:type="swCell">
      <w:tblPr/>
      <w:tcPr>
        <w:tcBorders>
          <w:top w:val="single" w:sz="4" w:space="0" w:color="F4C9A6" w:themeColor="accent4" w:themeTint="99"/>
        </w:tcBorders>
      </w:tcPr>
    </w:tblStylePr>
  </w:style>
  <w:style w:type="table" w:styleId="Rastertabel7kleurrijk-Accent5">
    <w:name w:val="Grid Table 7 Colorful Accent 5"/>
    <w:basedOn w:val="Standaardtabel"/>
    <w:uiPriority w:val="52"/>
    <w:semiHidden/>
    <w:rsid w:val="0072336A"/>
    <w:pPr>
      <w:spacing w:line="240" w:lineRule="auto"/>
    </w:pPr>
    <w:rPr>
      <w:color w:val="859BC1" w:themeColor="accent5" w:themeShade="BF"/>
    </w:r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insideV w:val="single" w:sz="4" w:space="0" w:color="E1E6F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6FA" w:themeFill="accent5" w:themeFillTint="33"/>
      </w:tcPr>
    </w:tblStylePr>
    <w:tblStylePr w:type="band1Horz">
      <w:tblPr/>
      <w:tcPr>
        <w:shd w:val="clear" w:color="auto" w:fill="F5F6FA" w:themeFill="accent5" w:themeFillTint="33"/>
      </w:tcPr>
    </w:tblStylePr>
    <w:tblStylePr w:type="neCell">
      <w:tblPr/>
      <w:tcPr>
        <w:tcBorders>
          <w:bottom w:val="single" w:sz="4" w:space="0" w:color="E1E6F0" w:themeColor="accent5" w:themeTint="99"/>
        </w:tcBorders>
      </w:tcPr>
    </w:tblStylePr>
    <w:tblStylePr w:type="nwCell">
      <w:tblPr/>
      <w:tcPr>
        <w:tcBorders>
          <w:bottom w:val="single" w:sz="4" w:space="0" w:color="E1E6F0" w:themeColor="accent5" w:themeTint="99"/>
        </w:tcBorders>
      </w:tcPr>
    </w:tblStylePr>
    <w:tblStylePr w:type="seCell">
      <w:tblPr/>
      <w:tcPr>
        <w:tcBorders>
          <w:top w:val="single" w:sz="4" w:space="0" w:color="E1E6F0" w:themeColor="accent5" w:themeTint="99"/>
        </w:tcBorders>
      </w:tcPr>
    </w:tblStylePr>
    <w:tblStylePr w:type="swCell">
      <w:tblPr/>
      <w:tcPr>
        <w:tcBorders>
          <w:top w:val="single" w:sz="4" w:space="0" w:color="E1E6F0" w:themeColor="accent5" w:themeTint="99"/>
        </w:tcBorders>
      </w:tcPr>
    </w:tblStylePr>
  </w:style>
  <w:style w:type="table" w:styleId="Rastertabel7kleurrijk-Accent6">
    <w:name w:val="Grid Table 7 Colorful Accent 6"/>
    <w:basedOn w:val="Standaardtabel"/>
    <w:uiPriority w:val="52"/>
    <w:semiHidden/>
    <w:rsid w:val="0072336A"/>
    <w:pPr>
      <w:spacing w:line="240" w:lineRule="auto"/>
    </w:pPr>
    <w:rPr>
      <w:color w:val="ECA568" w:themeColor="accent6" w:themeShade="BF"/>
    </w:r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insideV w:val="single" w:sz="4" w:space="0" w:color="FBEDE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9F5" w:themeFill="accent6" w:themeFillTint="33"/>
      </w:tcPr>
    </w:tblStylePr>
    <w:tblStylePr w:type="band1Horz">
      <w:tblPr/>
      <w:tcPr>
        <w:shd w:val="clear" w:color="auto" w:fill="FDF9F5" w:themeFill="accent6" w:themeFillTint="33"/>
      </w:tcPr>
    </w:tblStylePr>
    <w:tblStylePr w:type="neCell">
      <w:tblPr/>
      <w:tcPr>
        <w:tcBorders>
          <w:bottom w:val="single" w:sz="4" w:space="0" w:color="FBEDE1" w:themeColor="accent6" w:themeTint="99"/>
        </w:tcBorders>
      </w:tcPr>
    </w:tblStylePr>
    <w:tblStylePr w:type="nwCell">
      <w:tblPr/>
      <w:tcPr>
        <w:tcBorders>
          <w:bottom w:val="single" w:sz="4" w:space="0" w:color="FBEDE1" w:themeColor="accent6" w:themeTint="99"/>
        </w:tcBorders>
      </w:tcPr>
    </w:tblStylePr>
    <w:tblStylePr w:type="seCell">
      <w:tblPr/>
      <w:tcPr>
        <w:tcBorders>
          <w:top w:val="single" w:sz="4" w:space="0" w:color="FBEDE1" w:themeColor="accent6" w:themeTint="99"/>
        </w:tcBorders>
      </w:tcPr>
    </w:tblStylePr>
    <w:tblStylePr w:type="swCell">
      <w:tblPr/>
      <w:tcPr>
        <w:tcBorders>
          <w:top w:val="single" w:sz="4" w:space="0" w:color="FBEDE1" w:themeColor="accent6" w:themeTint="99"/>
        </w:tcBorders>
      </w:tcPr>
    </w:tblStylePr>
  </w:style>
  <w:style w:type="table" w:styleId="Tabelrasterlicht">
    <w:name w:val="Grid Table Light"/>
    <w:basedOn w:val="Standaardtabel"/>
    <w:uiPriority w:val="40"/>
    <w:semiHidden/>
    <w:rsid w:val="0072336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71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leuren Word Nibud">
      <a:dk1>
        <a:srgbClr val="4A4A49"/>
      </a:dk1>
      <a:lt1>
        <a:sysClr val="window" lastClr="FFFFFF"/>
      </a:lt1>
      <a:dk2>
        <a:srgbClr val="000000"/>
      </a:dk2>
      <a:lt2>
        <a:srgbClr val="FFFFFF"/>
      </a:lt2>
      <a:accent1>
        <a:srgbClr val="083984"/>
      </a:accent1>
      <a:accent2>
        <a:srgbClr val="E36C0A"/>
      </a:accent2>
      <a:accent3>
        <a:srgbClr val="6B88B5"/>
      </a:accent3>
      <a:accent4>
        <a:srgbClr val="EEA76C"/>
      </a:accent4>
      <a:accent5>
        <a:srgbClr val="CED7E6"/>
      </a:accent5>
      <a:accent6>
        <a:srgbClr val="F9E2CE"/>
      </a:accent6>
      <a:hlink>
        <a:srgbClr val="000000"/>
      </a:hlink>
      <a:folHlink>
        <a:srgbClr val="000000"/>
      </a:folHlink>
    </a:clrScheme>
    <a:fontScheme name="Lettertypen Nibud Museo">
      <a:majorFont>
        <a:latin typeface="Museo Sans 500"/>
        <a:ea typeface=""/>
        <a:cs typeface=""/>
      </a:majorFont>
      <a:minorFont>
        <a:latin typeface="Museo Sans 500"/>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uw 1">
      <a:srgbClr val="083885"/>
    </a:custClr>
    <a:custClr name="blauw 2">
      <a:srgbClr val="38619E"/>
    </a:custClr>
    <a:custClr name="blauw 3">
      <a:srgbClr val="6B87B5"/>
    </a:custClr>
    <a:custClr name="blauw 4">
      <a:srgbClr val="9CB0CF"/>
    </a:custClr>
    <a:custClr name="blauw 5">
      <a:srgbClr val="CFD6E6"/>
    </a:custClr>
    <a:custClr name="oranje 1">
      <a:srgbClr val="E36B0A"/>
    </a:custClr>
    <a:custClr name="oranje 2">
      <a:srgbClr val="E88A3B"/>
    </a:custClr>
    <a:custClr name="oranje 3">
      <a:srgbClr val="EDA66B"/>
    </a:custClr>
    <a:custClr name="oranje 4">
      <a:srgbClr val="F5C49E"/>
    </a:custClr>
    <a:custClr name="oranje 5">
      <a:srgbClr val="FAE3CF"/>
    </a:custClr>
    <a:custClr name="grijs 1">
      <a:srgbClr val="707070"/>
    </a:custClr>
    <a:custClr name="grijs 2">
      <a:srgbClr val="9E9E9C"/>
    </a:custClr>
    <a:custClr name="grijs 3">
      <a:srgbClr val="C7C7C7"/>
    </a:custClr>
    <a:custClr name="grijs 4">
      <a:srgbClr val="EDEDED"/>
    </a:custClr>
    <a:custClr name="grijs 5">
      <a:srgbClr val="FFFFFF"/>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ju xmlns="http://www.joulesunlimited.com/ccmappings">
  <Datum/>
  <Titel/>
  <Subtitel/>
  <Auteur_28_1_29_/>
  <Auteur_28_2_29_/>
  <Auteur_28_3_29_/>
  <Auteur_28_4_29_/>
  <Auteur_28_5_29_/>
  <Auteur_28_6_29_/>
  <Auteur_28_7_29_/>
  <Auteur_28_8_29_/>
</ju>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5A52A29D232D4C94DD6EB32806832C" ma:contentTypeVersion="2" ma:contentTypeDescription="Een nieuw document maken." ma:contentTypeScope="" ma:versionID="0eb75ef62f8045415c680b7fea794dfb">
  <xsd:schema xmlns:xsd="http://www.w3.org/2001/XMLSchema" xmlns:xs="http://www.w3.org/2001/XMLSchema" xmlns:p="http://schemas.microsoft.com/office/2006/metadata/properties" xmlns:ns2="9c140797-017e-48af-96e9-9f4388f2de2c" targetNamespace="http://schemas.microsoft.com/office/2006/metadata/properties" ma:root="true" ma:fieldsID="29e6583ec2678ce56bb1327bfc74a570" ns2:_="">
    <xsd:import namespace="9c140797-017e-48af-96e9-9f4388f2de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40797-017e-48af-96e9-9f4388f2de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C8FA1-40C0-420A-817F-F0A5E80685A8}">
  <ds:schemaRefs>
    <ds:schemaRef ds:uri="http://www.joulesunlimited.com/ccmappings"/>
  </ds:schemaRefs>
</ds:datastoreItem>
</file>

<file path=customXml/itemProps2.xml><?xml version="1.0" encoding="utf-8"?>
<ds:datastoreItem xmlns:ds="http://schemas.openxmlformats.org/officeDocument/2006/customXml" ds:itemID="{2B69F18C-5CCE-4D21-B452-54F40102CB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CDAD83-9B4D-45BB-AA00-B24621DBAADE}">
  <ds:schemaRefs>
    <ds:schemaRef ds:uri="http://schemas.microsoft.com/sharepoint/v3/contenttype/forms"/>
  </ds:schemaRefs>
</ds:datastoreItem>
</file>

<file path=customXml/itemProps4.xml><?xml version="1.0" encoding="utf-8"?>
<ds:datastoreItem xmlns:ds="http://schemas.openxmlformats.org/officeDocument/2006/customXml" ds:itemID="{AB725875-1553-446E-87EA-E9D093AB5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40797-017e-48af-96e9-9f4388f2de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194284-D626-4B89-8D88-6B9689A9E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918</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Vermeer</dc:creator>
  <cp:keywords/>
  <dc:description/>
  <cp:lastModifiedBy>Max Vermeer</cp:lastModifiedBy>
  <cp:revision>3</cp:revision>
  <cp:lastPrinted>2009-10-06T11:51:00Z</cp:lastPrinted>
  <dcterms:created xsi:type="dcterms:W3CDTF">2020-05-29T09:40:00Z</dcterms:created>
  <dcterms:modified xsi:type="dcterms:W3CDTF">2020-06-22T12:09:00Z</dcterms:modified>
</cp:coreProperties>
</file>