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57037" w14:textId="77777777" w:rsidR="001011B9" w:rsidRPr="001011B9" w:rsidRDefault="001011B9" w:rsidP="00EB2FC5">
      <w:pPr>
        <w:pStyle w:val="BasistekstNibud"/>
        <w:spacing w:line="276" w:lineRule="auto"/>
        <w:rPr>
          <w:i/>
          <w:iCs/>
        </w:rPr>
      </w:pPr>
      <w:r w:rsidRPr="001011B9">
        <w:rPr>
          <w:i/>
          <w:iCs/>
        </w:rPr>
        <w:t>&lt;uw naam&gt;</w:t>
      </w:r>
    </w:p>
    <w:p w14:paraId="701EE2F1" w14:textId="77777777" w:rsidR="001011B9" w:rsidRPr="001011B9" w:rsidRDefault="001011B9" w:rsidP="00EB2FC5">
      <w:pPr>
        <w:pStyle w:val="BasistekstNibud"/>
        <w:spacing w:line="276" w:lineRule="auto"/>
        <w:rPr>
          <w:i/>
          <w:iCs/>
        </w:rPr>
      </w:pPr>
      <w:r w:rsidRPr="001011B9">
        <w:rPr>
          <w:i/>
          <w:iCs/>
        </w:rPr>
        <w:t>&lt;adres&gt;</w:t>
      </w:r>
    </w:p>
    <w:p w14:paraId="6BF52638" w14:textId="77777777" w:rsidR="001011B9" w:rsidRPr="001011B9" w:rsidRDefault="001011B9" w:rsidP="00EB2FC5">
      <w:pPr>
        <w:pStyle w:val="BasistekstNibud"/>
        <w:spacing w:line="276" w:lineRule="auto"/>
        <w:rPr>
          <w:i/>
          <w:iCs/>
        </w:rPr>
      </w:pPr>
      <w:r w:rsidRPr="001011B9">
        <w:rPr>
          <w:i/>
          <w:iCs/>
        </w:rPr>
        <w:t>&lt;postcode en woonplaats&gt;</w:t>
      </w:r>
    </w:p>
    <w:p w14:paraId="36C81720" w14:textId="77777777" w:rsidR="001011B9" w:rsidRPr="001011B9" w:rsidRDefault="001011B9" w:rsidP="00EB2FC5">
      <w:pPr>
        <w:pStyle w:val="BasistekstNibud"/>
        <w:spacing w:line="276" w:lineRule="auto"/>
        <w:rPr>
          <w:i/>
          <w:iCs/>
        </w:rPr>
      </w:pPr>
      <w:r w:rsidRPr="001011B9">
        <w:rPr>
          <w:i/>
          <w:iCs/>
        </w:rPr>
        <w:t>&lt;e-mail&gt;</w:t>
      </w:r>
    </w:p>
    <w:p w14:paraId="352BE5F1" w14:textId="77777777" w:rsidR="001011B9" w:rsidRPr="001011B9" w:rsidRDefault="001011B9" w:rsidP="00EB2FC5">
      <w:pPr>
        <w:pStyle w:val="BasistekstNibud"/>
        <w:spacing w:line="276" w:lineRule="auto"/>
        <w:rPr>
          <w:i/>
          <w:iCs/>
        </w:rPr>
      </w:pPr>
      <w:r w:rsidRPr="001011B9">
        <w:rPr>
          <w:i/>
          <w:iCs/>
        </w:rPr>
        <w:t>&lt;telefoonnummer&gt;</w:t>
      </w:r>
    </w:p>
    <w:p w14:paraId="702114AE" w14:textId="77777777" w:rsidR="001011B9" w:rsidRDefault="001011B9" w:rsidP="00EB2FC5">
      <w:pPr>
        <w:pStyle w:val="BasistekstNibud"/>
        <w:spacing w:line="276" w:lineRule="auto"/>
      </w:pPr>
    </w:p>
    <w:p w14:paraId="40235803" w14:textId="77777777" w:rsidR="001011B9" w:rsidRPr="001011B9" w:rsidRDefault="001011B9" w:rsidP="00EB2FC5">
      <w:pPr>
        <w:pStyle w:val="BasistekstNibud"/>
        <w:spacing w:line="276" w:lineRule="auto"/>
        <w:rPr>
          <w:b/>
          <w:bCs/>
        </w:rPr>
      </w:pPr>
      <w:r w:rsidRPr="001011B9">
        <w:rPr>
          <w:b/>
          <w:bCs/>
        </w:rPr>
        <w:t>Aan</w:t>
      </w:r>
    </w:p>
    <w:p w14:paraId="26F44E39" w14:textId="77777777" w:rsidR="001011B9" w:rsidRPr="001011B9" w:rsidRDefault="001011B9" w:rsidP="00EB2FC5">
      <w:pPr>
        <w:pStyle w:val="BasistekstNibud"/>
        <w:spacing w:line="276" w:lineRule="auto"/>
        <w:rPr>
          <w:i/>
          <w:iCs/>
        </w:rPr>
      </w:pPr>
      <w:r w:rsidRPr="001011B9">
        <w:rPr>
          <w:i/>
          <w:iCs/>
        </w:rPr>
        <w:t>&lt;naam schuldeiser&gt;</w:t>
      </w:r>
    </w:p>
    <w:p w14:paraId="0569A01A" w14:textId="77777777" w:rsidR="001011B9" w:rsidRPr="001011B9" w:rsidRDefault="001011B9" w:rsidP="00EB2FC5">
      <w:pPr>
        <w:pStyle w:val="BasistekstNibud"/>
        <w:spacing w:line="276" w:lineRule="auto"/>
        <w:rPr>
          <w:i/>
          <w:iCs/>
        </w:rPr>
      </w:pPr>
      <w:r w:rsidRPr="001011B9">
        <w:rPr>
          <w:i/>
          <w:iCs/>
        </w:rPr>
        <w:t>&lt;afdeling&gt;</w:t>
      </w:r>
    </w:p>
    <w:p w14:paraId="402FAC2F" w14:textId="77777777" w:rsidR="001011B9" w:rsidRPr="001011B9" w:rsidRDefault="001011B9" w:rsidP="00EB2FC5">
      <w:pPr>
        <w:pStyle w:val="BasistekstNibud"/>
        <w:spacing w:line="276" w:lineRule="auto"/>
        <w:rPr>
          <w:i/>
          <w:iCs/>
        </w:rPr>
      </w:pPr>
      <w:r w:rsidRPr="001011B9">
        <w:rPr>
          <w:i/>
          <w:iCs/>
        </w:rPr>
        <w:t>&lt;adres&gt;</w:t>
      </w:r>
    </w:p>
    <w:p w14:paraId="7FED5D63" w14:textId="77777777" w:rsidR="001011B9" w:rsidRPr="001011B9" w:rsidRDefault="001011B9" w:rsidP="00EB2FC5">
      <w:pPr>
        <w:pStyle w:val="BasistekstNibud"/>
        <w:spacing w:line="276" w:lineRule="auto"/>
        <w:rPr>
          <w:i/>
          <w:iCs/>
        </w:rPr>
      </w:pPr>
      <w:r w:rsidRPr="001011B9">
        <w:rPr>
          <w:i/>
          <w:iCs/>
        </w:rPr>
        <w:t>&lt;postcode en plaats&gt;</w:t>
      </w:r>
    </w:p>
    <w:p w14:paraId="5024A8C2" w14:textId="77777777" w:rsidR="001011B9" w:rsidRDefault="001011B9" w:rsidP="00EB2FC5">
      <w:pPr>
        <w:pStyle w:val="BasistekstNibud"/>
        <w:spacing w:line="276" w:lineRule="auto"/>
      </w:pPr>
    </w:p>
    <w:p w14:paraId="296AF5D1" w14:textId="77777777" w:rsidR="001011B9" w:rsidRDefault="001011B9" w:rsidP="00EB2FC5">
      <w:pPr>
        <w:pStyle w:val="BasistekstNibud"/>
        <w:spacing w:line="276" w:lineRule="auto"/>
      </w:pPr>
      <w:r>
        <w:t>&lt;woonplaats, datum&gt;</w:t>
      </w:r>
    </w:p>
    <w:p w14:paraId="07651684" w14:textId="77777777" w:rsidR="001011B9" w:rsidRDefault="001011B9" w:rsidP="00EB2FC5">
      <w:pPr>
        <w:pStyle w:val="BasistekstNibud"/>
        <w:spacing w:line="276" w:lineRule="auto"/>
      </w:pPr>
    </w:p>
    <w:p w14:paraId="4C1D7349" w14:textId="77777777" w:rsidR="00EB2FC5" w:rsidRDefault="00EB2FC5" w:rsidP="00EB2FC5">
      <w:pPr>
        <w:pStyle w:val="BasistekstNibud"/>
        <w:spacing w:line="276" w:lineRule="auto"/>
      </w:pPr>
    </w:p>
    <w:p w14:paraId="20DC8D3D" w14:textId="77777777" w:rsidR="001011B9" w:rsidRDefault="001011B9" w:rsidP="00EB2FC5">
      <w:pPr>
        <w:pStyle w:val="BasistekstNibud"/>
        <w:spacing w:line="276" w:lineRule="auto"/>
      </w:pPr>
      <w:r>
        <w:t xml:space="preserve">Onderwerp: </w:t>
      </w:r>
      <w:r>
        <w:tab/>
        <w:t xml:space="preserve">Aanpassing beslagvrije voet </w:t>
      </w:r>
    </w:p>
    <w:p w14:paraId="48232F35" w14:textId="77777777" w:rsidR="001011B9" w:rsidRDefault="001011B9" w:rsidP="00EB2FC5">
      <w:pPr>
        <w:pStyle w:val="BasistekstNibud"/>
        <w:spacing w:line="276" w:lineRule="auto"/>
      </w:pPr>
      <w:r>
        <w:t xml:space="preserve">Kenmerk: </w:t>
      </w:r>
      <w:r>
        <w:tab/>
      </w:r>
      <w:r w:rsidRPr="001011B9">
        <w:rPr>
          <w:i/>
          <w:iCs/>
        </w:rPr>
        <w:t>&lt;dossiernummer/relatienummer/klantnummer&gt;</w:t>
      </w:r>
    </w:p>
    <w:p w14:paraId="08D6DA20" w14:textId="77777777" w:rsidR="001011B9" w:rsidRDefault="001011B9" w:rsidP="00EB2FC5">
      <w:pPr>
        <w:pStyle w:val="BasistekstNibud"/>
        <w:spacing w:line="276" w:lineRule="auto"/>
      </w:pPr>
    </w:p>
    <w:p w14:paraId="357AB73F" w14:textId="77777777" w:rsidR="001011B9" w:rsidRDefault="001011B9" w:rsidP="00EB2FC5">
      <w:pPr>
        <w:pStyle w:val="BasistekstNibud"/>
        <w:spacing w:line="276" w:lineRule="auto"/>
      </w:pPr>
    </w:p>
    <w:p w14:paraId="3FD4B983" w14:textId="77777777" w:rsidR="001011B9" w:rsidRDefault="001011B9" w:rsidP="00EB2FC5">
      <w:pPr>
        <w:pStyle w:val="BasistekstNibud"/>
        <w:spacing w:line="276" w:lineRule="auto"/>
      </w:pPr>
      <w:r>
        <w:t>Beste meneer, mevrouw,</w:t>
      </w:r>
    </w:p>
    <w:p w14:paraId="5EDDB752" w14:textId="77777777" w:rsidR="001011B9" w:rsidRDefault="001011B9" w:rsidP="00EB2FC5">
      <w:pPr>
        <w:pStyle w:val="BasistekstNibud"/>
        <w:spacing w:line="276" w:lineRule="auto"/>
      </w:pPr>
    </w:p>
    <w:p w14:paraId="7ACEB1BB" w14:textId="77777777" w:rsidR="001011B9" w:rsidRDefault="001011B9" w:rsidP="00EB2FC5">
      <w:pPr>
        <w:pStyle w:val="BasistekstNibud"/>
        <w:spacing w:line="276" w:lineRule="auto"/>
      </w:pPr>
      <w:r>
        <w:t>U hebt beslag gelegd op mijn inkomsten en een beslagvrije voet vastgesteld. Volgens mijn berekening is de door u vastgestelde beslagvrije voet te laag. Daarom wil ik u vragen de beslagvrije voet op basis van de volgende gegevens aan te passen:</w:t>
      </w:r>
    </w:p>
    <w:p w14:paraId="6685572E" w14:textId="77777777" w:rsidR="001011B9" w:rsidRDefault="001011B9" w:rsidP="00EB2FC5">
      <w:pPr>
        <w:pStyle w:val="BasistekstNibud"/>
        <w:numPr>
          <w:ilvl w:val="0"/>
          <w:numId w:val="42"/>
        </w:numPr>
        <w:spacing w:line="276" w:lineRule="auto"/>
      </w:pPr>
      <w:r>
        <w:t xml:space="preserve">Gezinssamenstelling: </w:t>
      </w:r>
      <w:r w:rsidRPr="001011B9">
        <w:rPr>
          <w:i/>
          <w:iCs/>
        </w:rPr>
        <w:t>&lt;toelichting&gt;</w:t>
      </w:r>
    </w:p>
    <w:p w14:paraId="246E707B" w14:textId="4FFD56EC" w:rsidR="001011B9" w:rsidRDefault="001011B9" w:rsidP="00EB2FC5">
      <w:pPr>
        <w:pStyle w:val="BasistekstNibud"/>
        <w:numPr>
          <w:ilvl w:val="0"/>
          <w:numId w:val="42"/>
        </w:numPr>
        <w:spacing w:line="276" w:lineRule="auto"/>
        <w:rPr>
          <w:i/>
          <w:iCs/>
        </w:rPr>
      </w:pPr>
      <w:r>
        <w:t xml:space="preserve">Inkomen: </w:t>
      </w:r>
      <w:r>
        <w:rPr>
          <w:i/>
          <w:iCs/>
        </w:rPr>
        <w:t>&lt;</w:t>
      </w:r>
      <w:r w:rsidRPr="001011B9">
        <w:rPr>
          <w:i/>
          <w:iCs/>
        </w:rPr>
        <w:t>beschrijving soort inkomen en bedrag, van beide partners; heffingskortingen/belastingteruggave niet vergeten</w:t>
      </w:r>
      <w:r>
        <w:rPr>
          <w:i/>
          <w:iCs/>
        </w:rPr>
        <w:t>&gt;</w:t>
      </w:r>
    </w:p>
    <w:p w14:paraId="44FC8BD4" w14:textId="2F4280F3" w:rsidR="000A24D9" w:rsidRPr="001011B9" w:rsidRDefault="000A24D9" w:rsidP="00EB2FC5">
      <w:pPr>
        <w:pStyle w:val="BasistekstNibud"/>
        <w:numPr>
          <w:ilvl w:val="0"/>
          <w:numId w:val="42"/>
        </w:numPr>
        <w:spacing w:line="276" w:lineRule="auto"/>
        <w:rPr>
          <w:i/>
          <w:iCs/>
        </w:rPr>
      </w:pPr>
      <w:r>
        <w:t>Woonlasten: &lt;</w:t>
      </w:r>
      <w:r w:rsidRPr="000A24D9">
        <w:rPr>
          <w:i/>
          <w:iCs/>
        </w:rPr>
        <w:t>be</w:t>
      </w:r>
      <w:r>
        <w:rPr>
          <w:i/>
          <w:iCs/>
        </w:rPr>
        <w:t>drag</w:t>
      </w:r>
      <w:r w:rsidRPr="000A24D9">
        <w:rPr>
          <w:i/>
          <w:iCs/>
        </w:rPr>
        <w:t xml:space="preserve"> huur of kosten eigen woning: hypotheekrente (niet aflossing), erfpacht, WOZ waarde</w:t>
      </w:r>
      <w:r>
        <w:t>&gt;</w:t>
      </w:r>
    </w:p>
    <w:p w14:paraId="3BDDE052" w14:textId="77777777" w:rsidR="001011B9" w:rsidRDefault="001011B9" w:rsidP="00EB2FC5">
      <w:pPr>
        <w:pStyle w:val="BasistekstNibud"/>
        <w:spacing w:line="276" w:lineRule="auto"/>
      </w:pPr>
    </w:p>
    <w:p w14:paraId="49F38820" w14:textId="77777777" w:rsidR="001011B9" w:rsidRDefault="001011B9" w:rsidP="00EB2FC5">
      <w:pPr>
        <w:pStyle w:val="BasistekstNibud"/>
        <w:spacing w:line="276" w:lineRule="auto"/>
      </w:pPr>
      <w:r>
        <w:t xml:space="preserve">Als bijlage stuur ik u de bewijsstukken van mijn inkomsten en uitgaven en de herberekening van de beslagvrije voet. </w:t>
      </w:r>
    </w:p>
    <w:p w14:paraId="1EBA0167" w14:textId="77777777" w:rsidR="001011B9" w:rsidRDefault="001011B9" w:rsidP="00EB2FC5">
      <w:pPr>
        <w:pStyle w:val="BasistekstNibud"/>
        <w:spacing w:line="276" w:lineRule="auto"/>
      </w:pPr>
    </w:p>
    <w:p w14:paraId="60D494B9" w14:textId="77777777" w:rsidR="001011B9" w:rsidRDefault="001011B9" w:rsidP="00EB2FC5">
      <w:pPr>
        <w:pStyle w:val="BasistekstNibud"/>
        <w:spacing w:line="276" w:lineRule="auto"/>
      </w:pPr>
      <w:r>
        <w:t xml:space="preserve">Ik verzoek u vriendelijk het teveel ingehouden bedrag alsnog over te maken op mijn rekening </w:t>
      </w:r>
      <w:r>
        <w:rPr>
          <w:i/>
          <w:iCs/>
        </w:rPr>
        <w:t>&lt;</w:t>
      </w:r>
      <w:r w:rsidRPr="001011B9">
        <w:rPr>
          <w:i/>
          <w:iCs/>
        </w:rPr>
        <w:t>rekeningnummer</w:t>
      </w:r>
      <w:r>
        <w:rPr>
          <w:i/>
          <w:iCs/>
        </w:rPr>
        <w:t>&gt;</w:t>
      </w:r>
      <w:r>
        <w:t>.</w:t>
      </w:r>
    </w:p>
    <w:p w14:paraId="565A61E9" w14:textId="77777777" w:rsidR="001011B9" w:rsidRDefault="001011B9" w:rsidP="00EB2FC5">
      <w:pPr>
        <w:pStyle w:val="BasistekstNibud"/>
        <w:spacing w:line="276" w:lineRule="auto"/>
      </w:pPr>
    </w:p>
    <w:p w14:paraId="646B0647" w14:textId="77777777" w:rsidR="001011B9" w:rsidRDefault="001011B9" w:rsidP="00EB2FC5">
      <w:pPr>
        <w:pStyle w:val="BasistekstNibud"/>
        <w:spacing w:line="276" w:lineRule="auto"/>
      </w:pPr>
      <w:r>
        <w:t>Met vriendelijke groet,</w:t>
      </w:r>
    </w:p>
    <w:p w14:paraId="78DCBB70" w14:textId="77777777" w:rsidR="001011B9" w:rsidRDefault="001011B9" w:rsidP="00EB2FC5">
      <w:pPr>
        <w:pStyle w:val="BasistekstNibud"/>
        <w:spacing w:line="276" w:lineRule="auto"/>
      </w:pPr>
    </w:p>
    <w:p w14:paraId="470FBC3C" w14:textId="77777777" w:rsidR="001011B9" w:rsidRPr="001011B9" w:rsidRDefault="001011B9" w:rsidP="00EB2FC5">
      <w:pPr>
        <w:pStyle w:val="BasistekstNibud"/>
        <w:spacing w:line="276" w:lineRule="auto"/>
        <w:rPr>
          <w:i/>
          <w:iCs/>
        </w:rPr>
      </w:pPr>
      <w:r w:rsidRPr="001011B9">
        <w:rPr>
          <w:i/>
          <w:iCs/>
        </w:rPr>
        <w:t>&lt;naam en handtekening&gt;</w:t>
      </w:r>
    </w:p>
    <w:p w14:paraId="41B53013" w14:textId="77777777" w:rsidR="001011B9" w:rsidRDefault="001011B9" w:rsidP="00EB2FC5">
      <w:pPr>
        <w:pStyle w:val="BasistekstNibud"/>
        <w:spacing w:line="276" w:lineRule="auto"/>
      </w:pPr>
    </w:p>
    <w:p w14:paraId="5F02206B" w14:textId="77777777" w:rsidR="001011B9" w:rsidRDefault="001011B9" w:rsidP="00EB2FC5">
      <w:pPr>
        <w:pStyle w:val="BasistekstNibud"/>
        <w:spacing w:line="276" w:lineRule="auto"/>
      </w:pPr>
    </w:p>
    <w:p w14:paraId="6FA288B4" w14:textId="77777777" w:rsidR="00C57C80" w:rsidRDefault="001011B9" w:rsidP="00EB2FC5">
      <w:pPr>
        <w:pStyle w:val="BasistekstNibud"/>
        <w:spacing w:line="276" w:lineRule="auto"/>
      </w:pPr>
      <w:r>
        <w:t>Bijlage: Berekening aflossingsruimte en berekening beslagvrije voet.</w:t>
      </w:r>
    </w:p>
    <w:sectPr w:rsidR="00C57C80" w:rsidSect="008B3D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02" w:right="1361" w:bottom="1622" w:left="1361" w:header="284" w:footer="284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E33E2" w14:textId="77777777" w:rsidR="007E18C4" w:rsidRPr="008B3D8B" w:rsidRDefault="007E18C4" w:rsidP="008B3D8B">
      <w:pPr>
        <w:pStyle w:val="Voettekst"/>
      </w:pPr>
    </w:p>
  </w:endnote>
  <w:endnote w:type="continuationSeparator" w:id="0">
    <w:p w14:paraId="1762E945" w14:textId="77777777" w:rsidR="007E18C4" w:rsidRPr="008B3D8B" w:rsidRDefault="007E18C4" w:rsidP="008B3D8B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delle SB">
    <w:panose1 w:val="00000000000000000000"/>
    <w:charset w:val="00"/>
    <w:family w:val="modern"/>
    <w:notTrueType/>
    <w:pitch w:val="variable"/>
    <w:sig w:usb0="80000087" w:usb1="0000004B" w:usb2="00000000" w:usb3="00000000" w:csb0="00000083" w:csb1="00000000"/>
  </w:font>
  <w:font w:name="Museo Sans 500"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10319" w14:textId="77777777" w:rsidR="00AC0A0B" w:rsidRDefault="00AC0A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75AAA" w14:textId="77777777" w:rsidR="00AC0A0B" w:rsidRDefault="00AC0A0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019D" w14:textId="77777777" w:rsidR="00AC0A0B" w:rsidRDefault="00AC0A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34771" w14:textId="77777777" w:rsidR="007E18C4" w:rsidRPr="008B3D8B" w:rsidRDefault="007E18C4" w:rsidP="008B3D8B">
      <w:pPr>
        <w:pStyle w:val="Voettekst"/>
      </w:pPr>
    </w:p>
  </w:footnote>
  <w:footnote w:type="continuationSeparator" w:id="0">
    <w:p w14:paraId="4658C91E" w14:textId="77777777" w:rsidR="007E18C4" w:rsidRPr="008B3D8B" w:rsidRDefault="007E18C4" w:rsidP="008B3D8B">
      <w:pPr>
        <w:pStyle w:val="Voet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62EE2" w14:textId="77777777" w:rsidR="00AC0A0B" w:rsidRDefault="00AC0A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B39F" w14:textId="77777777" w:rsidR="00AC0A0B" w:rsidRDefault="00AC0A0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64EF7" w14:textId="77777777" w:rsidR="00AC0A0B" w:rsidRDefault="00AC0A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B0A3D"/>
    <w:multiLevelType w:val="multilevel"/>
    <w:tmpl w:val="749CE292"/>
    <w:styleLink w:val="OpsommingbolletjeNibud"/>
    <w:lvl w:ilvl="0">
      <w:start w:val="1"/>
      <w:numFmt w:val="bullet"/>
      <w:pStyle w:val="Opsommingbolletje1eniveauNibud"/>
      <w:lvlText w:val="•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bolletje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bolletje3eniveauNibud"/>
      <w:lvlText w:val="•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1" w15:restartNumberingAfterBreak="0">
    <w:nsid w:val="0A516E45"/>
    <w:multiLevelType w:val="multilevel"/>
    <w:tmpl w:val="888E2A22"/>
    <w:numStyleLink w:val="OpsommingopenrondjeNibud"/>
  </w:abstractNum>
  <w:abstractNum w:abstractNumId="12" w15:restartNumberingAfterBreak="0">
    <w:nsid w:val="0A673428"/>
    <w:multiLevelType w:val="hybridMultilevel"/>
    <w:tmpl w:val="50C4F61C"/>
    <w:lvl w:ilvl="0" w:tplc="01708EE4">
      <w:numFmt w:val="bullet"/>
      <w:lvlText w:val="-"/>
      <w:lvlJc w:val="left"/>
      <w:pPr>
        <w:ind w:left="720" w:hanging="360"/>
      </w:pPr>
      <w:rPr>
        <w:rFonts w:ascii="Verdana" w:eastAsia="Times New Roman" w:hAnsi="Verdana" w:cs="Maiandra GD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C24928"/>
    <w:multiLevelType w:val="multilevel"/>
    <w:tmpl w:val="46E67930"/>
    <w:styleLink w:val="OpsommingstreepjeNibud"/>
    <w:lvl w:ilvl="0">
      <w:start w:val="1"/>
      <w:numFmt w:val="bullet"/>
      <w:pStyle w:val="Opsommingstreepje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streepje2eniveauNibud"/>
      <w:lvlText w:val="–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streepje3eniveauNibud"/>
      <w:lvlText w:val="–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="Verdana" w:hAnsi="Verdana" w:hint="default"/>
        <w:color w:val="E36C0A" w:themeColor="accent2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="Verdana" w:hAnsi="Verdana" w:hint="default"/>
        <w:color w:val="E36C0A" w:themeColor="accent2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="Verdana" w:hAnsi="Verdana" w:hint="default"/>
        <w:color w:val="E36C0A" w:themeColor="accent2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="Verdana" w:hAnsi="Verdana" w:hint="default"/>
        <w:color w:val="E36C0A" w:themeColor="accent2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="Verdana" w:hAnsi="Verdana" w:hint="default"/>
        <w:color w:val="E36C0A" w:themeColor="accent2"/>
      </w:rPr>
    </w:lvl>
  </w:abstractNum>
  <w:abstractNum w:abstractNumId="14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4604A42"/>
    <w:multiLevelType w:val="multilevel"/>
    <w:tmpl w:val="749CE292"/>
    <w:numStyleLink w:val="OpsommingbolletjeNibud"/>
  </w:abstractNum>
  <w:abstractNum w:abstractNumId="17" w15:restartNumberingAfterBreak="0">
    <w:nsid w:val="18646BDC"/>
    <w:multiLevelType w:val="multilevel"/>
    <w:tmpl w:val="215E6FC2"/>
    <w:styleLink w:val="LijstFiguurtitelNibud"/>
    <w:lvl w:ilvl="0">
      <w:start w:val="1"/>
      <w:numFmt w:val="decimal"/>
      <w:pStyle w:val="TitelfiguurNibud"/>
      <w:suff w:val="space"/>
      <w:lvlText w:val="Figuur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1AB37324"/>
    <w:multiLevelType w:val="multilevel"/>
    <w:tmpl w:val="4DC26452"/>
    <w:numStyleLink w:val="OpsommingtekenNibud"/>
  </w:abstractNum>
  <w:abstractNum w:abstractNumId="19" w15:restartNumberingAfterBreak="0">
    <w:nsid w:val="1C11793E"/>
    <w:multiLevelType w:val="hybridMultilevel"/>
    <w:tmpl w:val="2124CB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B6094B"/>
    <w:multiLevelType w:val="multilevel"/>
    <w:tmpl w:val="D238367A"/>
    <w:numStyleLink w:val="OpsommingkleineletterNibud"/>
  </w:abstractNum>
  <w:abstractNum w:abstractNumId="21" w15:restartNumberingAfterBreak="0">
    <w:nsid w:val="2B5E5FA3"/>
    <w:multiLevelType w:val="multilevel"/>
    <w:tmpl w:val="46E67930"/>
    <w:numStyleLink w:val="OpsommingstreepjeNibud"/>
  </w:abstractNum>
  <w:abstractNum w:abstractNumId="22" w15:restartNumberingAfterBreak="0">
    <w:nsid w:val="2D665843"/>
    <w:multiLevelType w:val="multilevel"/>
    <w:tmpl w:val="581A4A72"/>
    <w:styleLink w:val="BijlagenummeringNibud"/>
    <w:lvl w:ilvl="0">
      <w:start w:val="1"/>
      <w:numFmt w:val="decimal"/>
      <w:pStyle w:val="Bijlagekop1Nibud"/>
      <w:suff w:val="space"/>
      <w:lvlText w:val="Bijlage %1 |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Nibud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23" w15:restartNumberingAfterBreak="0">
    <w:nsid w:val="2D7E06B0"/>
    <w:multiLevelType w:val="multilevel"/>
    <w:tmpl w:val="D238367A"/>
    <w:styleLink w:val="OpsommingkleineletterNibud"/>
    <w:lvl w:ilvl="0">
      <w:start w:val="1"/>
      <w:numFmt w:val="lowerLetter"/>
      <w:pStyle w:val="Opsommingkleinelett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lowerLetter"/>
      <w:pStyle w:val="Opsommingkleinelett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lowerLetter"/>
      <w:pStyle w:val="Opsommingkleinelett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lowerLetter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lowerLetter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lowerLetter"/>
      <w:lvlText w:val="%7."/>
      <w:lvlJc w:val="left"/>
      <w:pPr>
        <w:ind w:left="1985" w:hanging="284"/>
      </w:pPr>
      <w:rPr>
        <w:rFonts w:hint="default"/>
        <w:color w:val="E36C0A" w:themeColor="accent2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  <w:color w:val="E36C0A" w:themeColor="accent2"/>
      </w:rPr>
    </w:lvl>
    <w:lvl w:ilvl="8">
      <w:start w:val="1"/>
      <w:numFmt w:val="lowerLetter"/>
      <w:lvlText w:val="%9."/>
      <w:lvlJc w:val="left"/>
      <w:pPr>
        <w:ind w:left="2552" w:hanging="284"/>
      </w:pPr>
      <w:rPr>
        <w:rFonts w:hint="default"/>
        <w:color w:val="E36C0A" w:themeColor="accent2"/>
      </w:rPr>
    </w:lvl>
  </w:abstractNum>
  <w:abstractNum w:abstractNumId="24" w15:restartNumberingAfterBreak="0">
    <w:nsid w:val="3029479C"/>
    <w:multiLevelType w:val="multilevel"/>
    <w:tmpl w:val="4DC26452"/>
    <w:numStyleLink w:val="OpsommingtekenNibud"/>
  </w:abstractNum>
  <w:abstractNum w:abstractNumId="25" w15:restartNumberingAfterBreak="0">
    <w:nsid w:val="319F6CE2"/>
    <w:multiLevelType w:val="multilevel"/>
    <w:tmpl w:val="AC385498"/>
    <w:styleLink w:val="LijsttabeltitelNibud"/>
    <w:lvl w:ilvl="0">
      <w:start w:val="1"/>
      <w:numFmt w:val="decimal"/>
      <w:pStyle w:val="TiteltabelNibud"/>
      <w:suff w:val="space"/>
      <w:lvlText w:val="Tabel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7D46E99"/>
    <w:multiLevelType w:val="hybridMultilevel"/>
    <w:tmpl w:val="2312D050"/>
    <w:lvl w:ilvl="0" w:tplc="01708EE4">
      <w:numFmt w:val="bullet"/>
      <w:lvlText w:val="-"/>
      <w:lvlJc w:val="left"/>
      <w:pPr>
        <w:ind w:left="720" w:hanging="360"/>
      </w:pPr>
      <w:rPr>
        <w:rFonts w:ascii="Verdana" w:eastAsia="Times New Roman" w:hAnsi="Verdana" w:cs="Maiandra GD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E90DEB"/>
    <w:multiLevelType w:val="multilevel"/>
    <w:tmpl w:val="581A4A72"/>
    <w:numStyleLink w:val="BijlagenummeringNibud"/>
  </w:abstractNum>
  <w:abstractNum w:abstractNumId="28" w15:restartNumberingAfterBreak="0">
    <w:nsid w:val="398A2A0C"/>
    <w:multiLevelType w:val="multilevel"/>
    <w:tmpl w:val="4516B434"/>
    <w:styleLink w:val="OpsommingnummerNibud"/>
    <w:lvl w:ilvl="0">
      <w:start w:val="1"/>
      <w:numFmt w:val="decimal"/>
      <w:pStyle w:val="Opsommingnummer1eniveauNibud"/>
      <w:lvlText w:val="%1."/>
      <w:lvlJc w:val="left"/>
      <w:pPr>
        <w:ind w:left="284" w:hanging="284"/>
      </w:pPr>
      <w:rPr>
        <w:rFonts w:hint="default"/>
        <w:color w:val="E36C0A" w:themeColor="accent2"/>
      </w:rPr>
    </w:lvl>
    <w:lvl w:ilvl="1">
      <w:start w:val="1"/>
      <w:numFmt w:val="decimal"/>
      <w:pStyle w:val="Opsommingnummer2eniveauNibud"/>
      <w:lvlText w:val="%2."/>
      <w:lvlJc w:val="left"/>
      <w:pPr>
        <w:ind w:left="568" w:hanging="284"/>
      </w:pPr>
      <w:rPr>
        <w:rFonts w:hint="default"/>
        <w:color w:val="E36C0A" w:themeColor="accent2"/>
      </w:rPr>
    </w:lvl>
    <w:lvl w:ilvl="2">
      <w:start w:val="1"/>
      <w:numFmt w:val="decimal"/>
      <w:pStyle w:val="Opsommingnummer3eniveauNibud"/>
      <w:lvlText w:val="%3."/>
      <w:lvlJc w:val="left"/>
      <w:pPr>
        <w:ind w:left="852" w:hanging="284"/>
      </w:pPr>
      <w:rPr>
        <w:rFonts w:hint="default"/>
        <w:color w:val="E36C0A" w:themeColor="accent2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  <w:color w:val="E36C0A" w:themeColor="accent2"/>
      </w:rPr>
    </w:lvl>
    <w:lvl w:ilvl="4">
      <w:start w:val="1"/>
      <w:numFmt w:val="decimal"/>
      <w:lvlText w:val="%5."/>
      <w:lvlJc w:val="left"/>
      <w:pPr>
        <w:ind w:left="1420" w:hanging="284"/>
      </w:pPr>
      <w:rPr>
        <w:rFonts w:hint="default"/>
        <w:color w:val="E36C0A" w:themeColor="accent2"/>
      </w:rPr>
    </w:lvl>
    <w:lvl w:ilvl="5">
      <w:start w:val="1"/>
      <w:numFmt w:val="decimal"/>
      <w:lvlText w:val="%6."/>
      <w:lvlJc w:val="left"/>
      <w:pPr>
        <w:ind w:left="1704" w:hanging="284"/>
      </w:pPr>
      <w:rPr>
        <w:rFonts w:hint="default"/>
        <w:color w:val="E36C0A" w:themeColor="accent2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  <w:color w:val="E36C0A" w:themeColor="accent2"/>
      </w:rPr>
    </w:lvl>
    <w:lvl w:ilvl="7">
      <w:start w:val="1"/>
      <w:numFmt w:val="decimal"/>
      <w:lvlText w:val="%8."/>
      <w:lvlJc w:val="left"/>
      <w:pPr>
        <w:ind w:left="2272" w:hanging="284"/>
      </w:pPr>
      <w:rPr>
        <w:rFonts w:hint="default"/>
        <w:color w:val="E36C0A" w:themeColor="accent2"/>
      </w:rPr>
    </w:lvl>
    <w:lvl w:ilvl="8">
      <w:start w:val="1"/>
      <w:numFmt w:val="decimal"/>
      <w:lvlText w:val="%9."/>
      <w:lvlJc w:val="left"/>
      <w:pPr>
        <w:ind w:left="2556" w:hanging="284"/>
      </w:pPr>
      <w:rPr>
        <w:rFonts w:hint="default"/>
        <w:color w:val="E36C0A" w:themeColor="accent2"/>
      </w:rPr>
    </w:lvl>
  </w:abstractNum>
  <w:abstractNum w:abstractNumId="29" w15:restartNumberingAfterBreak="0">
    <w:nsid w:val="40EF61F8"/>
    <w:multiLevelType w:val="multilevel"/>
    <w:tmpl w:val="670CAA5A"/>
    <w:styleLink w:val="KopnummeringNibud"/>
    <w:lvl w:ilvl="0">
      <w:start w:val="1"/>
      <w:numFmt w:val="decimal"/>
      <w:pStyle w:val="Kop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30" w15:restartNumberingAfterBreak="0">
    <w:nsid w:val="46A60AA0"/>
    <w:multiLevelType w:val="multilevel"/>
    <w:tmpl w:val="888E2A22"/>
    <w:styleLink w:val="OpsommingopenrondjeNibud"/>
    <w:lvl w:ilvl="0">
      <w:start w:val="1"/>
      <w:numFmt w:val="bullet"/>
      <w:pStyle w:val="Opsommingopenrondje1eniveauNibud"/>
      <w:lvlText w:val="○"/>
      <w:lvlJc w:val="left"/>
      <w:pPr>
        <w:ind w:left="284" w:hanging="284"/>
      </w:pPr>
      <w:rPr>
        <w:rFonts w:ascii="Calibri" w:hAnsi="Calibri" w:hint="default"/>
        <w:color w:val="E36C0A" w:themeColor="accent2"/>
      </w:rPr>
    </w:lvl>
    <w:lvl w:ilvl="1">
      <w:start w:val="1"/>
      <w:numFmt w:val="bullet"/>
      <w:pStyle w:val="Opsommingopenrondje2eniveauNibud"/>
      <w:lvlText w:val="○"/>
      <w:lvlJc w:val="left"/>
      <w:pPr>
        <w:ind w:left="568" w:hanging="284"/>
      </w:pPr>
      <w:rPr>
        <w:rFonts w:ascii="Calibri" w:hAnsi="Calibri" w:hint="default"/>
        <w:color w:val="E36C0A" w:themeColor="accent2"/>
      </w:rPr>
    </w:lvl>
    <w:lvl w:ilvl="2">
      <w:start w:val="1"/>
      <w:numFmt w:val="bullet"/>
      <w:pStyle w:val="Opsommingopenrondje3eniveauNibud"/>
      <w:lvlText w:val="○"/>
      <w:lvlJc w:val="left"/>
      <w:pPr>
        <w:ind w:left="852" w:hanging="284"/>
      </w:pPr>
      <w:rPr>
        <w:rFonts w:ascii="Calibri" w:hAnsi="Calibri" w:hint="default"/>
        <w:color w:val="E36C0A" w:themeColor="accent2"/>
      </w:rPr>
    </w:lvl>
    <w:lvl w:ilvl="3">
      <w:start w:val="1"/>
      <w:numFmt w:val="bullet"/>
      <w:lvlText w:val="○"/>
      <w:lvlJc w:val="left"/>
      <w:pPr>
        <w:ind w:left="1136" w:hanging="284"/>
      </w:pPr>
      <w:rPr>
        <w:rFonts w:ascii="Calibri" w:hAnsi="Calibri" w:hint="default"/>
        <w:color w:val="E36C0A" w:themeColor="accent2"/>
      </w:rPr>
    </w:lvl>
    <w:lvl w:ilvl="4">
      <w:start w:val="1"/>
      <w:numFmt w:val="bullet"/>
      <w:lvlText w:val="○"/>
      <w:lvlJc w:val="left"/>
      <w:pPr>
        <w:ind w:left="1420" w:hanging="284"/>
      </w:pPr>
      <w:rPr>
        <w:rFonts w:ascii="Calibri" w:hAnsi="Calibri" w:hint="default"/>
        <w:color w:val="E36C0A" w:themeColor="accent2"/>
      </w:rPr>
    </w:lvl>
    <w:lvl w:ilvl="5">
      <w:start w:val="1"/>
      <w:numFmt w:val="bullet"/>
      <w:lvlText w:val="○"/>
      <w:lvlJc w:val="left"/>
      <w:pPr>
        <w:ind w:left="1704" w:hanging="284"/>
      </w:pPr>
      <w:rPr>
        <w:rFonts w:ascii="Calibri" w:hAnsi="Calibri" w:hint="default"/>
        <w:color w:val="E36C0A" w:themeColor="accent2"/>
      </w:rPr>
    </w:lvl>
    <w:lvl w:ilvl="6">
      <w:start w:val="1"/>
      <w:numFmt w:val="bullet"/>
      <w:lvlText w:val="○"/>
      <w:lvlJc w:val="left"/>
      <w:pPr>
        <w:ind w:left="1988" w:hanging="284"/>
      </w:pPr>
      <w:rPr>
        <w:rFonts w:ascii="Calibri" w:hAnsi="Calibri" w:hint="default"/>
        <w:color w:val="E36C0A" w:themeColor="accent2"/>
      </w:rPr>
    </w:lvl>
    <w:lvl w:ilvl="7">
      <w:start w:val="1"/>
      <w:numFmt w:val="bullet"/>
      <w:lvlText w:val="○"/>
      <w:lvlJc w:val="left"/>
      <w:pPr>
        <w:ind w:left="2272" w:hanging="284"/>
      </w:pPr>
      <w:rPr>
        <w:rFonts w:ascii="Calibri" w:hAnsi="Calibri" w:hint="default"/>
        <w:color w:val="E36C0A" w:themeColor="accent2"/>
      </w:rPr>
    </w:lvl>
    <w:lvl w:ilvl="8">
      <w:start w:val="1"/>
      <w:numFmt w:val="bullet"/>
      <w:lvlText w:val="○"/>
      <w:lvlJc w:val="left"/>
      <w:pPr>
        <w:ind w:left="2556" w:hanging="284"/>
      </w:pPr>
      <w:rPr>
        <w:rFonts w:ascii="Calibri" w:hAnsi="Calibri" w:hint="default"/>
        <w:color w:val="E36C0A" w:themeColor="accent2"/>
      </w:rPr>
    </w:lvl>
  </w:abstractNum>
  <w:abstractNum w:abstractNumId="31" w15:restartNumberingAfterBreak="0">
    <w:nsid w:val="49E04A53"/>
    <w:multiLevelType w:val="multilevel"/>
    <w:tmpl w:val="7FB6E594"/>
    <w:styleLink w:val="AgendapuntlijstNibud"/>
    <w:lvl w:ilvl="0">
      <w:start w:val="1"/>
      <w:numFmt w:val="decimal"/>
      <w:pStyle w:val="AgendapuntNibud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AF13309"/>
    <w:multiLevelType w:val="multilevel"/>
    <w:tmpl w:val="215E6FC2"/>
    <w:numStyleLink w:val="LijstFiguurtitelNibud"/>
  </w:abstractNum>
  <w:abstractNum w:abstractNumId="33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3B7577"/>
    <w:multiLevelType w:val="multilevel"/>
    <w:tmpl w:val="4516B434"/>
    <w:numStyleLink w:val="OpsommingnummerNibud"/>
  </w:abstractNum>
  <w:abstractNum w:abstractNumId="35" w15:restartNumberingAfterBreak="0">
    <w:nsid w:val="63E16F97"/>
    <w:multiLevelType w:val="multilevel"/>
    <w:tmpl w:val="AC385498"/>
    <w:numStyleLink w:val="LijsttabeltitelNibud"/>
  </w:abstractNum>
  <w:abstractNum w:abstractNumId="36" w15:restartNumberingAfterBreak="0">
    <w:nsid w:val="63F335A0"/>
    <w:multiLevelType w:val="multilevel"/>
    <w:tmpl w:val="4DC26452"/>
    <w:styleLink w:val="OpsommingtekenNibud"/>
    <w:lvl w:ilvl="0">
      <w:start w:val="1"/>
      <w:numFmt w:val="bullet"/>
      <w:pStyle w:val="Opsommingteken1eniveauNibud"/>
      <w:lvlText w:val="–"/>
      <w:lvlJc w:val="left"/>
      <w:pPr>
        <w:ind w:left="284" w:hanging="284"/>
      </w:pPr>
      <w:rPr>
        <w:rFonts w:ascii="Verdana" w:hAnsi="Verdana" w:hint="default"/>
        <w:color w:val="E36C0A" w:themeColor="accent2"/>
      </w:rPr>
    </w:lvl>
    <w:lvl w:ilvl="1">
      <w:start w:val="1"/>
      <w:numFmt w:val="bullet"/>
      <w:pStyle w:val="Opsommingteken2eniveauNibud"/>
      <w:lvlText w:val="•"/>
      <w:lvlJc w:val="left"/>
      <w:pPr>
        <w:ind w:left="568" w:hanging="284"/>
      </w:pPr>
      <w:rPr>
        <w:rFonts w:ascii="Verdana" w:hAnsi="Verdana" w:hint="default"/>
        <w:color w:val="E36C0A" w:themeColor="accent2"/>
      </w:rPr>
    </w:lvl>
    <w:lvl w:ilvl="2">
      <w:start w:val="1"/>
      <w:numFmt w:val="bullet"/>
      <w:pStyle w:val="Opsommingteken3eniveauNibud"/>
      <w:lvlText w:val="&gt;"/>
      <w:lvlJc w:val="left"/>
      <w:pPr>
        <w:ind w:left="852" w:hanging="284"/>
      </w:pPr>
      <w:rPr>
        <w:rFonts w:ascii="Verdana" w:hAnsi="Verdana" w:hint="default"/>
        <w:color w:val="E36C0A" w:themeColor="accent2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="Verdana" w:hAnsi="Verdana" w:hint="default"/>
        <w:color w:val="E36C0A" w:themeColor="accent2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="Adelle SB" w:hAnsi="Adelle SB" w:hint="default"/>
        <w:color w:val="E36C0A" w:themeColor="accent2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="Adelle SB" w:hAnsi="Adelle SB" w:hint="default"/>
        <w:color w:val="E36C0A" w:themeColor="accent2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="Adelle SB" w:hAnsi="Adelle SB" w:hint="default"/>
        <w:color w:val="E36C0A" w:themeColor="accent2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="Adelle SB" w:hAnsi="Adelle SB" w:hint="default"/>
        <w:color w:val="E36C0A" w:themeColor="accent2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="Adelle SB" w:hAnsi="Adelle SB" w:hint="default"/>
        <w:color w:val="E36C0A" w:themeColor="accent2"/>
      </w:rPr>
    </w:lvl>
  </w:abstractNum>
  <w:abstractNum w:abstractNumId="37" w15:restartNumberingAfterBreak="0">
    <w:nsid w:val="6AF57531"/>
    <w:multiLevelType w:val="multilevel"/>
    <w:tmpl w:val="AC385498"/>
    <w:numStyleLink w:val="LijsttabeltitelNibud"/>
  </w:abstractNum>
  <w:abstractNum w:abstractNumId="38" w15:restartNumberingAfterBreak="0">
    <w:nsid w:val="6CAB1E63"/>
    <w:multiLevelType w:val="multilevel"/>
    <w:tmpl w:val="7FB6E594"/>
    <w:numStyleLink w:val="AgendapuntlijstNibud"/>
  </w:abstractNum>
  <w:abstractNum w:abstractNumId="39" w15:restartNumberingAfterBreak="0">
    <w:nsid w:val="74E677BF"/>
    <w:multiLevelType w:val="multilevel"/>
    <w:tmpl w:val="670CAA5A"/>
    <w:numStyleLink w:val="KopnummeringNibud"/>
  </w:abstractNum>
  <w:num w:numId="1">
    <w:abstractNumId w:val="10"/>
  </w:num>
  <w:num w:numId="2">
    <w:abstractNumId w:val="28"/>
  </w:num>
  <w:num w:numId="3">
    <w:abstractNumId w:val="30"/>
  </w:num>
  <w:num w:numId="4">
    <w:abstractNumId w:val="13"/>
  </w:num>
  <w:num w:numId="5">
    <w:abstractNumId w:val="33"/>
  </w:num>
  <w:num w:numId="6">
    <w:abstractNumId w:val="15"/>
  </w:num>
  <w:num w:numId="7">
    <w:abstractNumId w:val="14"/>
  </w:num>
  <w:num w:numId="8">
    <w:abstractNumId w:val="23"/>
  </w:num>
  <w:num w:numId="9">
    <w:abstractNumId w:val="29"/>
  </w:num>
  <w:num w:numId="10">
    <w:abstractNumId w:val="36"/>
  </w:num>
  <w:num w:numId="11">
    <w:abstractNumId w:val="2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31"/>
  </w:num>
  <w:num w:numId="23">
    <w:abstractNumId w:val="38"/>
  </w:num>
  <w:num w:numId="24">
    <w:abstractNumId w:val="39"/>
  </w:num>
  <w:num w:numId="25">
    <w:abstractNumId w:val="34"/>
  </w:num>
  <w:num w:numId="26">
    <w:abstractNumId w:val="20"/>
  </w:num>
  <w:num w:numId="27">
    <w:abstractNumId w:val="16"/>
  </w:num>
  <w:num w:numId="28">
    <w:abstractNumId w:val="24"/>
  </w:num>
  <w:num w:numId="29">
    <w:abstractNumId w:val="21"/>
  </w:num>
  <w:num w:numId="30">
    <w:abstractNumId w:val="11"/>
  </w:num>
  <w:num w:numId="31">
    <w:abstractNumId w:val="17"/>
  </w:num>
  <w:num w:numId="32">
    <w:abstractNumId w:val="25"/>
  </w:num>
  <w:num w:numId="33">
    <w:abstractNumId w:val="37"/>
  </w:num>
  <w:num w:numId="34">
    <w:abstractNumId w:val="27"/>
  </w:num>
  <w:num w:numId="35">
    <w:abstractNumId w:val="18"/>
  </w:num>
  <w:num w:numId="36">
    <w:abstractNumId w:val="35"/>
  </w:num>
  <w:num w:numId="37">
    <w:abstractNumId w:val="32"/>
  </w:num>
  <w:num w:numId="38">
    <w:abstractNumId w:val="35"/>
  </w:num>
  <w:num w:numId="39">
    <w:abstractNumId w:val="35"/>
  </w:num>
  <w:num w:numId="40">
    <w:abstractNumId w:val="19"/>
  </w:num>
  <w:num w:numId="41">
    <w:abstractNumId w:val="26"/>
  </w:num>
  <w:num w:numId="42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1" w:dllVersion="512" w:checkStyle="1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340"/>
  <w:doNotHyphenateCaps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1B9"/>
    <w:rsid w:val="00004562"/>
    <w:rsid w:val="00006237"/>
    <w:rsid w:val="0000663D"/>
    <w:rsid w:val="00010D95"/>
    <w:rsid w:val="00011BFA"/>
    <w:rsid w:val="00012581"/>
    <w:rsid w:val="0002562D"/>
    <w:rsid w:val="0003377A"/>
    <w:rsid w:val="00035232"/>
    <w:rsid w:val="000418EF"/>
    <w:rsid w:val="0004513F"/>
    <w:rsid w:val="00050D4B"/>
    <w:rsid w:val="0005205D"/>
    <w:rsid w:val="00052426"/>
    <w:rsid w:val="00052FF4"/>
    <w:rsid w:val="00053E43"/>
    <w:rsid w:val="0005430B"/>
    <w:rsid w:val="0005732F"/>
    <w:rsid w:val="000639DB"/>
    <w:rsid w:val="00066DF0"/>
    <w:rsid w:val="00072AAA"/>
    <w:rsid w:val="00074DAC"/>
    <w:rsid w:val="0009698A"/>
    <w:rsid w:val="000A1B78"/>
    <w:rsid w:val="000A24D9"/>
    <w:rsid w:val="000B00E7"/>
    <w:rsid w:val="000C0969"/>
    <w:rsid w:val="000C1A1A"/>
    <w:rsid w:val="000D6AB7"/>
    <w:rsid w:val="000E12DF"/>
    <w:rsid w:val="000E1539"/>
    <w:rsid w:val="000E55A1"/>
    <w:rsid w:val="000E6E43"/>
    <w:rsid w:val="000F213A"/>
    <w:rsid w:val="000F2D93"/>
    <w:rsid w:val="000F650E"/>
    <w:rsid w:val="001007B1"/>
    <w:rsid w:val="00100B98"/>
    <w:rsid w:val="001011B9"/>
    <w:rsid w:val="00106601"/>
    <w:rsid w:val="00110A9F"/>
    <w:rsid w:val="001170AE"/>
    <w:rsid w:val="00122DED"/>
    <w:rsid w:val="00132265"/>
    <w:rsid w:val="00134E43"/>
    <w:rsid w:val="00135A2A"/>
    <w:rsid w:val="00135E7B"/>
    <w:rsid w:val="00137CBB"/>
    <w:rsid w:val="0014464B"/>
    <w:rsid w:val="00145B8E"/>
    <w:rsid w:val="0014640F"/>
    <w:rsid w:val="00152E4D"/>
    <w:rsid w:val="001579D8"/>
    <w:rsid w:val="001639F5"/>
    <w:rsid w:val="0018093D"/>
    <w:rsid w:val="00187A59"/>
    <w:rsid w:val="001A608C"/>
    <w:rsid w:val="001A64C4"/>
    <w:rsid w:val="001B1B37"/>
    <w:rsid w:val="001B4C7E"/>
    <w:rsid w:val="001C11BE"/>
    <w:rsid w:val="001C1DDD"/>
    <w:rsid w:val="001C6232"/>
    <w:rsid w:val="001C63E7"/>
    <w:rsid w:val="001D2384"/>
    <w:rsid w:val="001D2A06"/>
    <w:rsid w:val="001E2293"/>
    <w:rsid w:val="001E34AC"/>
    <w:rsid w:val="001F42C9"/>
    <w:rsid w:val="001F5985"/>
    <w:rsid w:val="001F5B4F"/>
    <w:rsid w:val="001F5C28"/>
    <w:rsid w:val="001F6547"/>
    <w:rsid w:val="0020548B"/>
    <w:rsid w:val="0020607F"/>
    <w:rsid w:val="00206E2A"/>
    <w:rsid w:val="00206FF8"/>
    <w:rsid w:val="002074B2"/>
    <w:rsid w:val="00216489"/>
    <w:rsid w:val="00220A9C"/>
    <w:rsid w:val="00224CDA"/>
    <w:rsid w:val="00225889"/>
    <w:rsid w:val="00230B64"/>
    <w:rsid w:val="00236DE9"/>
    <w:rsid w:val="00242226"/>
    <w:rsid w:val="002518D2"/>
    <w:rsid w:val="00252B9A"/>
    <w:rsid w:val="00253AED"/>
    <w:rsid w:val="00254088"/>
    <w:rsid w:val="00256039"/>
    <w:rsid w:val="00257AA9"/>
    <w:rsid w:val="00260419"/>
    <w:rsid w:val="00260CA6"/>
    <w:rsid w:val="00262D4E"/>
    <w:rsid w:val="002646C8"/>
    <w:rsid w:val="002655A2"/>
    <w:rsid w:val="00265CBE"/>
    <w:rsid w:val="00280D1D"/>
    <w:rsid w:val="00282B5D"/>
    <w:rsid w:val="00283592"/>
    <w:rsid w:val="00286914"/>
    <w:rsid w:val="00294CD2"/>
    <w:rsid w:val="0029536E"/>
    <w:rsid w:val="002A2E44"/>
    <w:rsid w:val="002B08A4"/>
    <w:rsid w:val="002B2998"/>
    <w:rsid w:val="002B64EE"/>
    <w:rsid w:val="002C46FB"/>
    <w:rsid w:val="002D0E88"/>
    <w:rsid w:val="002D52B2"/>
    <w:rsid w:val="002E2611"/>
    <w:rsid w:val="002E274E"/>
    <w:rsid w:val="002E68CD"/>
    <w:rsid w:val="002F678C"/>
    <w:rsid w:val="002F7B77"/>
    <w:rsid w:val="003063C0"/>
    <w:rsid w:val="00306785"/>
    <w:rsid w:val="00312D26"/>
    <w:rsid w:val="00317DEA"/>
    <w:rsid w:val="00322A9F"/>
    <w:rsid w:val="00323121"/>
    <w:rsid w:val="003349CA"/>
    <w:rsid w:val="00334D4B"/>
    <w:rsid w:val="00335B5E"/>
    <w:rsid w:val="00337DDE"/>
    <w:rsid w:val="00346631"/>
    <w:rsid w:val="00347094"/>
    <w:rsid w:val="0036336D"/>
    <w:rsid w:val="00364B2C"/>
    <w:rsid w:val="00364E1D"/>
    <w:rsid w:val="00365254"/>
    <w:rsid w:val="00365327"/>
    <w:rsid w:val="00374C23"/>
    <w:rsid w:val="00374D9A"/>
    <w:rsid w:val="00377612"/>
    <w:rsid w:val="00380DA4"/>
    <w:rsid w:val="00382603"/>
    <w:rsid w:val="003879D9"/>
    <w:rsid w:val="0039126D"/>
    <w:rsid w:val="003964D4"/>
    <w:rsid w:val="0039656A"/>
    <w:rsid w:val="003A5ED3"/>
    <w:rsid w:val="003A6677"/>
    <w:rsid w:val="003B14A0"/>
    <w:rsid w:val="003B595E"/>
    <w:rsid w:val="003D04B7"/>
    <w:rsid w:val="003D09E4"/>
    <w:rsid w:val="003D1737"/>
    <w:rsid w:val="003D414A"/>
    <w:rsid w:val="003D49E5"/>
    <w:rsid w:val="003E30F2"/>
    <w:rsid w:val="003E3B7D"/>
    <w:rsid w:val="003E766F"/>
    <w:rsid w:val="003F2747"/>
    <w:rsid w:val="004001AF"/>
    <w:rsid w:val="00410F28"/>
    <w:rsid w:val="0041674F"/>
    <w:rsid w:val="0042594D"/>
    <w:rsid w:val="00427F9C"/>
    <w:rsid w:val="00441FB6"/>
    <w:rsid w:val="004478D2"/>
    <w:rsid w:val="00451FDB"/>
    <w:rsid w:val="004564A6"/>
    <w:rsid w:val="00460433"/>
    <w:rsid w:val="004656F6"/>
    <w:rsid w:val="004659D3"/>
    <w:rsid w:val="00466D71"/>
    <w:rsid w:val="00471C0F"/>
    <w:rsid w:val="00472E5E"/>
    <w:rsid w:val="004733C3"/>
    <w:rsid w:val="0047392D"/>
    <w:rsid w:val="0047518D"/>
    <w:rsid w:val="004804E1"/>
    <w:rsid w:val="00484C8E"/>
    <w:rsid w:val="00484EAA"/>
    <w:rsid w:val="00486319"/>
    <w:rsid w:val="00487543"/>
    <w:rsid w:val="004875E2"/>
    <w:rsid w:val="00490BBD"/>
    <w:rsid w:val="00495327"/>
    <w:rsid w:val="00496879"/>
    <w:rsid w:val="004A6699"/>
    <w:rsid w:val="004B2C90"/>
    <w:rsid w:val="004C51F8"/>
    <w:rsid w:val="004D2412"/>
    <w:rsid w:val="004F4A4D"/>
    <w:rsid w:val="004F5DBF"/>
    <w:rsid w:val="004F6A99"/>
    <w:rsid w:val="005017F3"/>
    <w:rsid w:val="00501A64"/>
    <w:rsid w:val="00503277"/>
    <w:rsid w:val="00503533"/>
    <w:rsid w:val="00503BFD"/>
    <w:rsid w:val="005043E5"/>
    <w:rsid w:val="00506CE8"/>
    <w:rsid w:val="00513D36"/>
    <w:rsid w:val="00515E2F"/>
    <w:rsid w:val="00521726"/>
    <w:rsid w:val="00526530"/>
    <w:rsid w:val="0053645C"/>
    <w:rsid w:val="00545244"/>
    <w:rsid w:val="00553801"/>
    <w:rsid w:val="00555F92"/>
    <w:rsid w:val="00560A80"/>
    <w:rsid w:val="005615BE"/>
    <w:rsid w:val="00562E3D"/>
    <w:rsid w:val="00570845"/>
    <w:rsid w:val="00575FFC"/>
    <w:rsid w:val="005818B8"/>
    <w:rsid w:val="0059027A"/>
    <w:rsid w:val="00590C4D"/>
    <w:rsid w:val="005A2BEC"/>
    <w:rsid w:val="005B4FAF"/>
    <w:rsid w:val="005B54C9"/>
    <w:rsid w:val="005C5603"/>
    <w:rsid w:val="005C6668"/>
    <w:rsid w:val="005C725E"/>
    <w:rsid w:val="005D4151"/>
    <w:rsid w:val="005D5E21"/>
    <w:rsid w:val="005E3E58"/>
    <w:rsid w:val="005E6C9A"/>
    <w:rsid w:val="006040DB"/>
    <w:rsid w:val="006046A0"/>
    <w:rsid w:val="00606D41"/>
    <w:rsid w:val="00612C22"/>
    <w:rsid w:val="00624485"/>
    <w:rsid w:val="00641E45"/>
    <w:rsid w:val="00647767"/>
    <w:rsid w:val="00647A67"/>
    <w:rsid w:val="00653D01"/>
    <w:rsid w:val="00664EE1"/>
    <w:rsid w:val="006662ED"/>
    <w:rsid w:val="006767B2"/>
    <w:rsid w:val="00685EED"/>
    <w:rsid w:val="006953A2"/>
    <w:rsid w:val="006A1637"/>
    <w:rsid w:val="006B6044"/>
    <w:rsid w:val="006C6A9D"/>
    <w:rsid w:val="006D0345"/>
    <w:rsid w:val="006D1154"/>
    <w:rsid w:val="006D2ECD"/>
    <w:rsid w:val="006D68D5"/>
    <w:rsid w:val="006E6CA9"/>
    <w:rsid w:val="00703BD3"/>
    <w:rsid w:val="00705849"/>
    <w:rsid w:val="00706308"/>
    <w:rsid w:val="00712665"/>
    <w:rsid w:val="00712E0D"/>
    <w:rsid w:val="0071386B"/>
    <w:rsid w:val="0072336A"/>
    <w:rsid w:val="00723FAC"/>
    <w:rsid w:val="0072479C"/>
    <w:rsid w:val="00727B68"/>
    <w:rsid w:val="007358BA"/>
    <w:rsid w:val="007361EE"/>
    <w:rsid w:val="00743326"/>
    <w:rsid w:val="00747B4F"/>
    <w:rsid w:val="00750733"/>
    <w:rsid w:val="00750780"/>
    <w:rsid w:val="007525D1"/>
    <w:rsid w:val="00752725"/>
    <w:rsid w:val="00756C31"/>
    <w:rsid w:val="00763B35"/>
    <w:rsid w:val="00764AF2"/>
    <w:rsid w:val="00766E99"/>
    <w:rsid w:val="007702E8"/>
    <w:rsid w:val="00770652"/>
    <w:rsid w:val="00775717"/>
    <w:rsid w:val="00776618"/>
    <w:rsid w:val="00784D1B"/>
    <w:rsid w:val="007865DD"/>
    <w:rsid w:val="00787B55"/>
    <w:rsid w:val="0079179F"/>
    <w:rsid w:val="00793E98"/>
    <w:rsid w:val="00796A8D"/>
    <w:rsid w:val="007A1D8A"/>
    <w:rsid w:val="007B3114"/>
    <w:rsid w:val="007B5373"/>
    <w:rsid w:val="007C0010"/>
    <w:rsid w:val="007C037C"/>
    <w:rsid w:val="007C7B0E"/>
    <w:rsid w:val="007D4A7D"/>
    <w:rsid w:val="007D4DCE"/>
    <w:rsid w:val="007E18C4"/>
    <w:rsid w:val="007E7724"/>
    <w:rsid w:val="007F1417"/>
    <w:rsid w:val="007F1975"/>
    <w:rsid w:val="007F48F0"/>
    <w:rsid w:val="007F653F"/>
    <w:rsid w:val="008064EE"/>
    <w:rsid w:val="00810585"/>
    <w:rsid w:val="008222EE"/>
    <w:rsid w:val="00823AC1"/>
    <w:rsid w:val="00826EA4"/>
    <w:rsid w:val="008273E3"/>
    <w:rsid w:val="00832239"/>
    <w:rsid w:val="00843B35"/>
    <w:rsid w:val="00854B34"/>
    <w:rsid w:val="0086137E"/>
    <w:rsid w:val="00862AD1"/>
    <w:rsid w:val="00864AEF"/>
    <w:rsid w:val="008664DD"/>
    <w:rsid w:val="00866B64"/>
    <w:rsid w:val="008736AE"/>
    <w:rsid w:val="008760FB"/>
    <w:rsid w:val="008767E9"/>
    <w:rsid w:val="008775D3"/>
    <w:rsid w:val="00877BD5"/>
    <w:rsid w:val="008802D3"/>
    <w:rsid w:val="00886BB9"/>
    <w:rsid w:val="008870F0"/>
    <w:rsid w:val="00892D5E"/>
    <w:rsid w:val="008931CF"/>
    <w:rsid w:val="00893934"/>
    <w:rsid w:val="00893C16"/>
    <w:rsid w:val="008959CB"/>
    <w:rsid w:val="008A2A1D"/>
    <w:rsid w:val="008A3A68"/>
    <w:rsid w:val="008B0F94"/>
    <w:rsid w:val="008B3D8B"/>
    <w:rsid w:val="008B5CD1"/>
    <w:rsid w:val="008C2F90"/>
    <w:rsid w:val="008C6251"/>
    <w:rsid w:val="008D257A"/>
    <w:rsid w:val="008D7BDD"/>
    <w:rsid w:val="008E401D"/>
    <w:rsid w:val="008F5C16"/>
    <w:rsid w:val="0090254C"/>
    <w:rsid w:val="00904161"/>
    <w:rsid w:val="0090724E"/>
    <w:rsid w:val="00910D57"/>
    <w:rsid w:val="009221AC"/>
    <w:rsid w:val="009225D7"/>
    <w:rsid w:val="009261FD"/>
    <w:rsid w:val="0093053B"/>
    <w:rsid w:val="0093292A"/>
    <w:rsid w:val="00934750"/>
    <w:rsid w:val="00934E30"/>
    <w:rsid w:val="00935271"/>
    <w:rsid w:val="00943209"/>
    <w:rsid w:val="0094509D"/>
    <w:rsid w:val="00945318"/>
    <w:rsid w:val="00950DB4"/>
    <w:rsid w:val="009534C6"/>
    <w:rsid w:val="009606EB"/>
    <w:rsid w:val="00963973"/>
    <w:rsid w:val="00971786"/>
    <w:rsid w:val="00971B3B"/>
    <w:rsid w:val="00974DE0"/>
    <w:rsid w:val="00983BB6"/>
    <w:rsid w:val="009A7B87"/>
    <w:rsid w:val="009C1976"/>
    <w:rsid w:val="009C2F9E"/>
    <w:rsid w:val="009D16C0"/>
    <w:rsid w:val="009D3A4F"/>
    <w:rsid w:val="009D5AE2"/>
    <w:rsid w:val="009E5B9C"/>
    <w:rsid w:val="009F2CC2"/>
    <w:rsid w:val="00A002BD"/>
    <w:rsid w:val="00A01579"/>
    <w:rsid w:val="00A07FEF"/>
    <w:rsid w:val="00A1497C"/>
    <w:rsid w:val="00A21552"/>
    <w:rsid w:val="00A21956"/>
    <w:rsid w:val="00A42EEC"/>
    <w:rsid w:val="00A50406"/>
    <w:rsid w:val="00A50767"/>
    <w:rsid w:val="00A50801"/>
    <w:rsid w:val="00A60A58"/>
    <w:rsid w:val="00A61B21"/>
    <w:rsid w:val="00A65B09"/>
    <w:rsid w:val="00A670BB"/>
    <w:rsid w:val="00A76E7C"/>
    <w:rsid w:val="00A81961"/>
    <w:rsid w:val="00A871D6"/>
    <w:rsid w:val="00AB0D90"/>
    <w:rsid w:val="00AB1E21"/>
    <w:rsid w:val="00AB1E30"/>
    <w:rsid w:val="00AB2477"/>
    <w:rsid w:val="00AB56F0"/>
    <w:rsid w:val="00AB5DBD"/>
    <w:rsid w:val="00AB5EB2"/>
    <w:rsid w:val="00AB77BB"/>
    <w:rsid w:val="00AC0A0B"/>
    <w:rsid w:val="00AC273E"/>
    <w:rsid w:val="00AC7C2A"/>
    <w:rsid w:val="00AD24E6"/>
    <w:rsid w:val="00AD31A0"/>
    <w:rsid w:val="00AD4DF7"/>
    <w:rsid w:val="00AE0183"/>
    <w:rsid w:val="00AE2110"/>
    <w:rsid w:val="00AE2EB1"/>
    <w:rsid w:val="00B01DA1"/>
    <w:rsid w:val="00B11A76"/>
    <w:rsid w:val="00B233E3"/>
    <w:rsid w:val="00B346DF"/>
    <w:rsid w:val="00B40C32"/>
    <w:rsid w:val="00B460C2"/>
    <w:rsid w:val="00B47460"/>
    <w:rsid w:val="00B63EB9"/>
    <w:rsid w:val="00B75ED8"/>
    <w:rsid w:val="00B77809"/>
    <w:rsid w:val="00B860DC"/>
    <w:rsid w:val="00B92859"/>
    <w:rsid w:val="00B9540B"/>
    <w:rsid w:val="00BA011A"/>
    <w:rsid w:val="00BA3794"/>
    <w:rsid w:val="00BA3F4D"/>
    <w:rsid w:val="00BA79E3"/>
    <w:rsid w:val="00BB1FC1"/>
    <w:rsid w:val="00BB239A"/>
    <w:rsid w:val="00BB31CE"/>
    <w:rsid w:val="00BC0188"/>
    <w:rsid w:val="00BC260B"/>
    <w:rsid w:val="00BC265F"/>
    <w:rsid w:val="00BC6FB7"/>
    <w:rsid w:val="00BD40D8"/>
    <w:rsid w:val="00BE55A7"/>
    <w:rsid w:val="00BE64B3"/>
    <w:rsid w:val="00BF0F63"/>
    <w:rsid w:val="00BF29F4"/>
    <w:rsid w:val="00BF6A7B"/>
    <w:rsid w:val="00BF6B3C"/>
    <w:rsid w:val="00C06D9A"/>
    <w:rsid w:val="00C0702B"/>
    <w:rsid w:val="00C11B08"/>
    <w:rsid w:val="00C12133"/>
    <w:rsid w:val="00C14171"/>
    <w:rsid w:val="00C17A25"/>
    <w:rsid w:val="00C201EB"/>
    <w:rsid w:val="00C33308"/>
    <w:rsid w:val="00C4003A"/>
    <w:rsid w:val="00C41422"/>
    <w:rsid w:val="00C51137"/>
    <w:rsid w:val="00C57C80"/>
    <w:rsid w:val="00C6206C"/>
    <w:rsid w:val="00C647AA"/>
    <w:rsid w:val="00C72D11"/>
    <w:rsid w:val="00C83EE4"/>
    <w:rsid w:val="00C83FC5"/>
    <w:rsid w:val="00C863AE"/>
    <w:rsid w:val="00C87372"/>
    <w:rsid w:val="00C92E08"/>
    <w:rsid w:val="00C93473"/>
    <w:rsid w:val="00C971C1"/>
    <w:rsid w:val="00C97517"/>
    <w:rsid w:val="00CA1FE3"/>
    <w:rsid w:val="00CA332D"/>
    <w:rsid w:val="00CB18BE"/>
    <w:rsid w:val="00CB254D"/>
    <w:rsid w:val="00CB3533"/>
    <w:rsid w:val="00CB5C0C"/>
    <w:rsid w:val="00CB7600"/>
    <w:rsid w:val="00CB7D61"/>
    <w:rsid w:val="00CC123A"/>
    <w:rsid w:val="00CC6A4B"/>
    <w:rsid w:val="00CD245E"/>
    <w:rsid w:val="00CD7A5A"/>
    <w:rsid w:val="00CE2BA6"/>
    <w:rsid w:val="00CE564D"/>
    <w:rsid w:val="00CF2B0C"/>
    <w:rsid w:val="00CF62AF"/>
    <w:rsid w:val="00D023A0"/>
    <w:rsid w:val="00D16E87"/>
    <w:rsid w:val="00D27D0E"/>
    <w:rsid w:val="00D316D9"/>
    <w:rsid w:val="00D35DA7"/>
    <w:rsid w:val="00D47AD0"/>
    <w:rsid w:val="00D51DDF"/>
    <w:rsid w:val="00D57A57"/>
    <w:rsid w:val="00D613A9"/>
    <w:rsid w:val="00D616D7"/>
    <w:rsid w:val="00D62B8C"/>
    <w:rsid w:val="00D7163C"/>
    <w:rsid w:val="00D7238E"/>
    <w:rsid w:val="00D73003"/>
    <w:rsid w:val="00D73C03"/>
    <w:rsid w:val="00D81A72"/>
    <w:rsid w:val="00D82FF8"/>
    <w:rsid w:val="00D92EDA"/>
    <w:rsid w:val="00D9359B"/>
    <w:rsid w:val="00DA5661"/>
    <w:rsid w:val="00DA6E07"/>
    <w:rsid w:val="00DA7584"/>
    <w:rsid w:val="00DA7A62"/>
    <w:rsid w:val="00DB0413"/>
    <w:rsid w:val="00DB0F15"/>
    <w:rsid w:val="00DB3292"/>
    <w:rsid w:val="00DC2F99"/>
    <w:rsid w:val="00DC489D"/>
    <w:rsid w:val="00DC6A0D"/>
    <w:rsid w:val="00DC6B62"/>
    <w:rsid w:val="00DD140B"/>
    <w:rsid w:val="00DD2123"/>
    <w:rsid w:val="00DD2A9E"/>
    <w:rsid w:val="00DD509E"/>
    <w:rsid w:val="00DD55C1"/>
    <w:rsid w:val="00DE14C5"/>
    <w:rsid w:val="00DE2331"/>
    <w:rsid w:val="00DE2FD1"/>
    <w:rsid w:val="00DE4991"/>
    <w:rsid w:val="00DE5157"/>
    <w:rsid w:val="00DF1BBC"/>
    <w:rsid w:val="00E05BA5"/>
    <w:rsid w:val="00E07762"/>
    <w:rsid w:val="00E12CAA"/>
    <w:rsid w:val="00E14E58"/>
    <w:rsid w:val="00E318F2"/>
    <w:rsid w:val="00E32DF4"/>
    <w:rsid w:val="00E334BB"/>
    <w:rsid w:val="00E40A95"/>
    <w:rsid w:val="00E4520C"/>
    <w:rsid w:val="00E45F90"/>
    <w:rsid w:val="00E4637B"/>
    <w:rsid w:val="00E477A7"/>
    <w:rsid w:val="00E47E3C"/>
    <w:rsid w:val="00E52291"/>
    <w:rsid w:val="00E527BE"/>
    <w:rsid w:val="00E55F99"/>
    <w:rsid w:val="00E56EFE"/>
    <w:rsid w:val="00E60CE6"/>
    <w:rsid w:val="00E61D02"/>
    <w:rsid w:val="00E62D48"/>
    <w:rsid w:val="00E6431C"/>
    <w:rsid w:val="00E64BFF"/>
    <w:rsid w:val="00E65900"/>
    <w:rsid w:val="00E65D32"/>
    <w:rsid w:val="00E678A0"/>
    <w:rsid w:val="00E7078D"/>
    <w:rsid w:val="00E7085E"/>
    <w:rsid w:val="00E76843"/>
    <w:rsid w:val="00E87FB4"/>
    <w:rsid w:val="00E93CC8"/>
    <w:rsid w:val="00E93FCF"/>
    <w:rsid w:val="00E96BF0"/>
    <w:rsid w:val="00E9778E"/>
    <w:rsid w:val="00EB2FC5"/>
    <w:rsid w:val="00EB678E"/>
    <w:rsid w:val="00EB7B6C"/>
    <w:rsid w:val="00EB7C66"/>
    <w:rsid w:val="00EC72BE"/>
    <w:rsid w:val="00ED3384"/>
    <w:rsid w:val="00EE35E4"/>
    <w:rsid w:val="00EE39AD"/>
    <w:rsid w:val="00F005C9"/>
    <w:rsid w:val="00F014FE"/>
    <w:rsid w:val="00F04699"/>
    <w:rsid w:val="00F1404D"/>
    <w:rsid w:val="00F16B2B"/>
    <w:rsid w:val="00F16EDB"/>
    <w:rsid w:val="00F176C5"/>
    <w:rsid w:val="00F208DC"/>
    <w:rsid w:val="00F22CB3"/>
    <w:rsid w:val="00F234F5"/>
    <w:rsid w:val="00F3166C"/>
    <w:rsid w:val="00F33259"/>
    <w:rsid w:val="00F4470F"/>
    <w:rsid w:val="00F44FB8"/>
    <w:rsid w:val="00F502CA"/>
    <w:rsid w:val="00F519B9"/>
    <w:rsid w:val="00F55E8B"/>
    <w:rsid w:val="00F564F9"/>
    <w:rsid w:val="00F669BA"/>
    <w:rsid w:val="00F66BC0"/>
    <w:rsid w:val="00F677BE"/>
    <w:rsid w:val="00F7766C"/>
    <w:rsid w:val="00F81FF6"/>
    <w:rsid w:val="00F82076"/>
    <w:rsid w:val="00F94FCC"/>
    <w:rsid w:val="00F96F4C"/>
    <w:rsid w:val="00FA0EDA"/>
    <w:rsid w:val="00FA2287"/>
    <w:rsid w:val="00FA269F"/>
    <w:rsid w:val="00FB22AF"/>
    <w:rsid w:val="00FB2AAE"/>
    <w:rsid w:val="00FB7B37"/>
    <w:rsid w:val="00FB7F9C"/>
    <w:rsid w:val="00FC25E1"/>
    <w:rsid w:val="00FC3FA5"/>
    <w:rsid w:val="00FC6260"/>
    <w:rsid w:val="00FD2C03"/>
    <w:rsid w:val="00FD63B3"/>
    <w:rsid w:val="00FE1BFD"/>
    <w:rsid w:val="00FE2069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,"/>
  <w:listSeparator w:val=";"/>
  <w14:docId w14:val="05ED9B44"/>
  <w15:chartTrackingRefBased/>
  <w15:docId w15:val="{B5C44062-AB27-495F-8D1C-0B5898EA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atLeast"/>
      </w:pPr>
    </w:pPrDefault>
  </w:docDefaults>
  <w:latentStyles w:defLockedState="0" w:defUIPriority="98" w:defSemiHidden="0" w:defUnhideWhenUsed="0" w:defQFormat="0" w:count="376">
    <w:lsdException w:name="Normal" w:uiPriority="4"/>
    <w:lsdException w:name="heading 1" w:uiPriority="4" w:qFormat="1"/>
    <w:lsdException w:name="heading 2" w:uiPriority="4" w:qFormat="1"/>
    <w:lsdException w:name="heading 3" w:uiPriority="4" w:qFormat="1"/>
    <w:lsdException w:name="heading 4" w:uiPriority="4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" w:unhideWhenUsed="1"/>
    <w:lsdException w:name="toc 2" w:semiHidden="1" w:uiPriority="4" w:unhideWhenUsed="1"/>
    <w:lsdException w:name="toc 3" w:semiHidden="1" w:uiPriority="4" w:unhideWhenUsed="1"/>
    <w:lsdException w:name="toc 4" w:semiHidden="1" w:uiPriority="4" w:unhideWhenUsed="1"/>
    <w:lsdException w:name="toc 5" w:semiHidden="1" w:uiPriority="4" w:unhideWhenUsed="1"/>
    <w:lsdException w:name="toc 6" w:semiHidden="1" w:uiPriority="4" w:unhideWhenUsed="1"/>
    <w:lsdException w:name="toc 7" w:semiHidden="1" w:uiPriority="4" w:unhideWhenUsed="1"/>
    <w:lsdException w:name="toc 8" w:semiHidden="1" w:uiPriority="4" w:unhideWhenUsed="1"/>
    <w:lsdException w:name="toc 9" w:semiHidden="1" w:uiPriority="4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" w:unhideWhenUsed="1"/>
    <w:lsdException w:name="endnote text" w:semiHidden="1" w:uiPriority="4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iPriority="4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Standaard Nibud"/>
    <w:next w:val="BasistekstNibud"/>
    <w:uiPriority w:val="4"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styleId="Kop1">
    <w:name w:val="heading 1"/>
    <w:aliases w:val="Kop 1 Nibud"/>
    <w:basedOn w:val="ZsysbasisNibud"/>
    <w:next w:val="BasistekstNibud"/>
    <w:uiPriority w:val="4"/>
    <w:qFormat/>
    <w:rsid w:val="00C14171"/>
    <w:pPr>
      <w:keepNext/>
      <w:keepLines/>
      <w:pageBreakBefore/>
      <w:numPr>
        <w:numId w:val="2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styleId="Kop2">
    <w:name w:val="heading 2"/>
    <w:aliases w:val="Kop 2 Nibud"/>
    <w:basedOn w:val="ZsysbasisNibud"/>
    <w:next w:val="BasistekstNibud"/>
    <w:uiPriority w:val="4"/>
    <w:qFormat/>
    <w:rsid w:val="00866B64"/>
    <w:pPr>
      <w:keepNext/>
      <w:keepLines/>
      <w:numPr>
        <w:ilvl w:val="1"/>
        <w:numId w:val="24"/>
      </w:numPr>
      <w:spacing w:before="260"/>
      <w:outlineLvl w:val="1"/>
    </w:pPr>
    <w:rPr>
      <w:bCs/>
      <w:iCs/>
      <w:color w:val="083984" w:themeColor="accent1"/>
      <w:szCs w:val="28"/>
    </w:rPr>
  </w:style>
  <w:style w:type="paragraph" w:styleId="Kop3">
    <w:name w:val="heading 3"/>
    <w:aliases w:val="Kop 3 Nibud"/>
    <w:basedOn w:val="ZsysbasisNibud"/>
    <w:next w:val="BasistekstNibud"/>
    <w:uiPriority w:val="4"/>
    <w:qFormat/>
    <w:rsid w:val="00866B64"/>
    <w:pPr>
      <w:keepNext/>
      <w:keepLines/>
      <w:numPr>
        <w:ilvl w:val="2"/>
        <w:numId w:val="24"/>
      </w:numPr>
      <w:spacing w:before="260"/>
      <w:outlineLvl w:val="2"/>
    </w:pPr>
    <w:rPr>
      <w:iCs/>
      <w:color w:val="083984" w:themeColor="accent1"/>
    </w:rPr>
  </w:style>
  <w:style w:type="paragraph" w:styleId="Kop4">
    <w:name w:val="heading 4"/>
    <w:aliases w:val="Kop 4 Nibud"/>
    <w:basedOn w:val="ZsysbasisNibud"/>
    <w:next w:val="BasistekstNibud"/>
    <w:uiPriority w:val="4"/>
    <w:rsid w:val="00866B64"/>
    <w:pPr>
      <w:keepNext/>
      <w:keepLines/>
      <w:numPr>
        <w:ilvl w:val="3"/>
        <w:numId w:val="24"/>
      </w:numPr>
      <w:outlineLvl w:val="3"/>
    </w:pPr>
    <w:rPr>
      <w:bCs/>
      <w:szCs w:val="24"/>
    </w:rPr>
  </w:style>
  <w:style w:type="paragraph" w:styleId="Kop5">
    <w:name w:val="heading 5"/>
    <w:aliases w:val="Kop 5 Nibud"/>
    <w:basedOn w:val="ZsysbasisNibud"/>
    <w:next w:val="BasistekstNibud"/>
    <w:uiPriority w:val="4"/>
    <w:rsid w:val="00866B64"/>
    <w:pPr>
      <w:keepNext/>
      <w:keepLines/>
      <w:numPr>
        <w:ilvl w:val="4"/>
        <w:numId w:val="24"/>
      </w:numPr>
      <w:outlineLvl w:val="4"/>
    </w:pPr>
    <w:rPr>
      <w:bCs/>
      <w:iCs/>
      <w:szCs w:val="22"/>
    </w:rPr>
  </w:style>
  <w:style w:type="paragraph" w:styleId="Kop6">
    <w:name w:val="heading 6"/>
    <w:aliases w:val="Kop 6 Nibud"/>
    <w:basedOn w:val="ZsysbasisNibud"/>
    <w:next w:val="BasistekstNibud"/>
    <w:uiPriority w:val="4"/>
    <w:rsid w:val="00866B64"/>
    <w:pPr>
      <w:keepNext/>
      <w:keepLines/>
      <w:numPr>
        <w:ilvl w:val="5"/>
        <w:numId w:val="24"/>
      </w:numPr>
      <w:outlineLvl w:val="5"/>
    </w:pPr>
  </w:style>
  <w:style w:type="paragraph" w:styleId="Kop7">
    <w:name w:val="heading 7"/>
    <w:aliases w:val="Kop 7 Nibud"/>
    <w:basedOn w:val="ZsysbasisNibud"/>
    <w:next w:val="BasistekstNibud"/>
    <w:uiPriority w:val="4"/>
    <w:rsid w:val="00866B64"/>
    <w:pPr>
      <w:keepNext/>
      <w:keepLines/>
      <w:numPr>
        <w:ilvl w:val="6"/>
        <w:numId w:val="24"/>
      </w:numPr>
      <w:outlineLvl w:val="6"/>
    </w:pPr>
    <w:rPr>
      <w:bCs/>
      <w:szCs w:val="20"/>
    </w:rPr>
  </w:style>
  <w:style w:type="paragraph" w:styleId="Kop8">
    <w:name w:val="heading 8"/>
    <w:aliases w:val="Kop 8 Nibud"/>
    <w:basedOn w:val="ZsysbasisNibud"/>
    <w:next w:val="BasistekstNibud"/>
    <w:uiPriority w:val="4"/>
    <w:rsid w:val="00866B64"/>
    <w:pPr>
      <w:keepNext/>
      <w:keepLines/>
      <w:numPr>
        <w:ilvl w:val="7"/>
        <w:numId w:val="24"/>
      </w:numPr>
      <w:outlineLvl w:val="7"/>
    </w:pPr>
    <w:rPr>
      <w:iCs/>
      <w:szCs w:val="20"/>
    </w:rPr>
  </w:style>
  <w:style w:type="paragraph" w:styleId="Kop9">
    <w:name w:val="heading 9"/>
    <w:aliases w:val="Kop 9 Nibud"/>
    <w:basedOn w:val="ZsysbasisNibud"/>
    <w:next w:val="BasistekstNibud"/>
    <w:uiPriority w:val="4"/>
    <w:rsid w:val="00866B64"/>
    <w:pPr>
      <w:keepNext/>
      <w:keepLines/>
      <w:numPr>
        <w:ilvl w:val="8"/>
        <w:numId w:val="24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ibud">
    <w:name w:val="Basistekst Nibud"/>
    <w:basedOn w:val="ZsysbasisNibud"/>
    <w:link w:val="BasistekstNibudChar"/>
    <w:qFormat/>
    <w:rsid w:val="00122DED"/>
  </w:style>
  <w:style w:type="paragraph" w:customStyle="1" w:styleId="ZsysbasisNibud">
    <w:name w:val="Zsysbasis Nibud"/>
    <w:next w:val="BasistekstNibud"/>
    <w:link w:val="ZsysbasisNibudChar"/>
    <w:uiPriority w:val="4"/>
    <w:semiHidden/>
    <w:rsid w:val="00306785"/>
    <w:pPr>
      <w:spacing w:line="260" w:lineRule="atLeast"/>
    </w:pPr>
    <w:rPr>
      <w:rFonts w:ascii="Verdana" w:hAnsi="Verdana" w:cs="Maiandra GD"/>
      <w:color w:val="4A4A49" w:themeColor="text1"/>
      <w:szCs w:val="18"/>
    </w:rPr>
  </w:style>
  <w:style w:type="paragraph" w:customStyle="1" w:styleId="BasistekstvetNibud">
    <w:name w:val="Basistekst vet Nibud"/>
    <w:basedOn w:val="ZsysbasisNibud"/>
    <w:next w:val="BasistekstNibud"/>
    <w:uiPriority w:val="1"/>
    <w:qFormat/>
    <w:rsid w:val="004A6699"/>
    <w:rPr>
      <w:b/>
      <w:bCs/>
    </w:rPr>
  </w:style>
  <w:style w:type="character" w:styleId="GevolgdeHyperlink">
    <w:name w:val="FollowedHyperlink"/>
    <w:aliases w:val="GevolgdeHyperlink Nibud"/>
    <w:basedOn w:val="Standaardalinea-lettertype"/>
    <w:uiPriority w:val="4"/>
    <w:rsid w:val="00B460C2"/>
    <w:rPr>
      <w:color w:val="auto"/>
      <w:u w:val="none"/>
    </w:rPr>
  </w:style>
  <w:style w:type="character" w:styleId="Hyperlink">
    <w:name w:val="Hyperlink"/>
    <w:aliases w:val="Hyperlink Nibud"/>
    <w:basedOn w:val="Standaardalinea-lettertype"/>
    <w:uiPriority w:val="4"/>
    <w:rsid w:val="00B460C2"/>
    <w:rPr>
      <w:color w:val="auto"/>
      <w:u w:val="none"/>
    </w:rPr>
  </w:style>
  <w:style w:type="paragraph" w:customStyle="1" w:styleId="AdresvakNibud">
    <w:name w:val="Adresvak Nibud"/>
    <w:basedOn w:val="ZsysbasisNibud"/>
    <w:uiPriority w:val="4"/>
    <w:rsid w:val="00280D1D"/>
    <w:pPr>
      <w:spacing w:line="260" w:lineRule="exact"/>
    </w:pPr>
    <w:rPr>
      <w:noProof/>
    </w:rPr>
  </w:style>
  <w:style w:type="paragraph" w:styleId="Koptekst">
    <w:name w:val="header"/>
    <w:basedOn w:val="ZsysbasisNibud"/>
    <w:next w:val="BasistekstNibud"/>
    <w:uiPriority w:val="98"/>
    <w:semiHidden/>
    <w:rsid w:val="00122DED"/>
  </w:style>
  <w:style w:type="paragraph" w:styleId="Voettekst">
    <w:name w:val="footer"/>
    <w:basedOn w:val="ZsysbasisNibud"/>
    <w:next w:val="BasistekstNibud"/>
    <w:uiPriority w:val="98"/>
    <w:semiHidden/>
    <w:rsid w:val="00122DED"/>
    <w:pPr>
      <w:jc w:val="right"/>
    </w:pPr>
  </w:style>
  <w:style w:type="paragraph" w:customStyle="1" w:styleId="KoptekstNibud">
    <w:name w:val="Koptekst Nibud"/>
    <w:basedOn w:val="ZsysbasisdocumentgegevensNibud"/>
    <w:uiPriority w:val="4"/>
    <w:rsid w:val="00122DED"/>
  </w:style>
  <w:style w:type="paragraph" w:customStyle="1" w:styleId="VoettekstonevenNibud">
    <w:name w:val="Voettekst oneven Nibud"/>
    <w:basedOn w:val="ZsysbasisdocumentgegevensNibud"/>
    <w:link w:val="VoettekstonevenNibudChar"/>
    <w:uiPriority w:val="4"/>
    <w:rsid w:val="007A1D8A"/>
    <w:pPr>
      <w:jc w:val="right"/>
    </w:pPr>
    <w:rPr>
      <w:color w:val="083984" w:themeColor="accent1"/>
      <w:sz w:val="16"/>
    </w:rPr>
  </w:style>
  <w:style w:type="numbering" w:styleId="111111">
    <w:name w:val="Outline List 2"/>
    <w:basedOn w:val="Geenlijst"/>
    <w:uiPriority w:val="98"/>
    <w:semiHidden/>
    <w:rsid w:val="00E07762"/>
    <w:pPr>
      <w:numPr>
        <w:numId w:val="5"/>
      </w:numPr>
    </w:pPr>
  </w:style>
  <w:style w:type="numbering" w:styleId="1ai">
    <w:name w:val="Outline List 1"/>
    <w:basedOn w:val="Geenlijst"/>
    <w:uiPriority w:val="98"/>
    <w:semiHidden/>
    <w:rsid w:val="00E07762"/>
    <w:pPr>
      <w:numPr>
        <w:numId w:val="6"/>
      </w:numPr>
    </w:pPr>
  </w:style>
  <w:style w:type="paragraph" w:customStyle="1" w:styleId="BasistekstcursiefNibud">
    <w:name w:val="Basistekst cursief Nibud"/>
    <w:basedOn w:val="ZsysbasisNibud"/>
    <w:next w:val="BasistekstNibud"/>
    <w:uiPriority w:val="2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Nibud"/>
    <w:next w:val="BasistekstNibud"/>
    <w:uiPriority w:val="98"/>
    <w:semiHidden/>
    <w:rsid w:val="0020607F"/>
  </w:style>
  <w:style w:type="paragraph" w:styleId="Adresenvelop">
    <w:name w:val="envelope address"/>
    <w:basedOn w:val="ZsysbasisNibud"/>
    <w:next w:val="BasistekstNibud"/>
    <w:uiPriority w:val="98"/>
    <w:semiHidden/>
    <w:rsid w:val="0020607F"/>
  </w:style>
  <w:style w:type="paragraph" w:styleId="Afsluiting">
    <w:name w:val="Closing"/>
    <w:basedOn w:val="ZsysbasisNibud"/>
    <w:next w:val="BasistekstNibud"/>
    <w:uiPriority w:val="98"/>
    <w:semiHidden/>
    <w:rsid w:val="0020607F"/>
  </w:style>
  <w:style w:type="paragraph" w:customStyle="1" w:styleId="Inspring1eniveauNibud">
    <w:name w:val="Inspring 1e niveau Nibud"/>
    <w:basedOn w:val="ZsysbasisNibud"/>
    <w:uiPriority w:val="4"/>
    <w:qFormat/>
    <w:rsid w:val="00122DED"/>
    <w:pPr>
      <w:tabs>
        <w:tab w:val="left" w:pos="284"/>
      </w:tabs>
      <w:ind w:left="284" w:hanging="284"/>
    </w:pPr>
  </w:style>
  <w:style w:type="paragraph" w:customStyle="1" w:styleId="Inspring2eniveauNibud">
    <w:name w:val="Inspring 2e niveau Nibud"/>
    <w:basedOn w:val="ZsysbasisNibud"/>
    <w:uiPriority w:val="4"/>
    <w:qFormat/>
    <w:rsid w:val="00122DED"/>
    <w:pPr>
      <w:tabs>
        <w:tab w:val="left" w:pos="567"/>
      </w:tabs>
      <w:ind w:left="568" w:hanging="284"/>
    </w:pPr>
  </w:style>
  <w:style w:type="paragraph" w:customStyle="1" w:styleId="Inspring3eniveauNibud">
    <w:name w:val="Inspring 3e niveau Nibud"/>
    <w:basedOn w:val="ZsysbasisNibud"/>
    <w:uiPriority w:val="4"/>
    <w:qFormat/>
    <w:rsid w:val="00122DED"/>
    <w:pPr>
      <w:tabs>
        <w:tab w:val="left" w:pos="851"/>
      </w:tabs>
      <w:ind w:left="851" w:hanging="284"/>
    </w:pPr>
  </w:style>
  <w:style w:type="paragraph" w:customStyle="1" w:styleId="Zwevend1eniveauNibud">
    <w:name w:val="Zwevend 1e niveau Nibud"/>
    <w:basedOn w:val="ZsysbasisNibud"/>
    <w:uiPriority w:val="4"/>
    <w:qFormat/>
    <w:rsid w:val="00122DED"/>
    <w:pPr>
      <w:ind w:left="284"/>
    </w:pPr>
  </w:style>
  <w:style w:type="paragraph" w:customStyle="1" w:styleId="Zwevend2eniveauNibud">
    <w:name w:val="Zwevend 2e niveau Nibud"/>
    <w:basedOn w:val="ZsysbasisNibud"/>
    <w:uiPriority w:val="4"/>
    <w:qFormat/>
    <w:rsid w:val="00122DED"/>
    <w:pPr>
      <w:ind w:left="567"/>
    </w:pPr>
  </w:style>
  <w:style w:type="paragraph" w:customStyle="1" w:styleId="Zwevend3eniveauNibud">
    <w:name w:val="Zwevend 3e niveau Nibud"/>
    <w:basedOn w:val="ZsysbasisNibud"/>
    <w:uiPriority w:val="4"/>
    <w:qFormat/>
    <w:rsid w:val="00122DED"/>
    <w:pPr>
      <w:ind w:left="851"/>
    </w:pPr>
  </w:style>
  <w:style w:type="paragraph" w:styleId="Inhopg1">
    <w:name w:val="toc 1"/>
    <w:aliases w:val="Inhopg 1 Nibud"/>
    <w:basedOn w:val="ZsysbasistocNibud"/>
    <w:next w:val="BasistekstNibud"/>
    <w:uiPriority w:val="4"/>
    <w:rsid w:val="00862AD1"/>
    <w:pPr>
      <w:ind w:left="510" w:hanging="510"/>
    </w:pPr>
  </w:style>
  <w:style w:type="paragraph" w:styleId="Inhopg2">
    <w:name w:val="toc 2"/>
    <w:aliases w:val="Inhopg 2 Nibud"/>
    <w:basedOn w:val="ZsysbasistocNibud"/>
    <w:next w:val="BasistekstNibud"/>
    <w:uiPriority w:val="4"/>
    <w:rsid w:val="00E65900"/>
  </w:style>
  <w:style w:type="paragraph" w:styleId="Inhopg3">
    <w:name w:val="toc 3"/>
    <w:aliases w:val="Inhopg 3 Nibud"/>
    <w:basedOn w:val="ZsysbasistocNibud"/>
    <w:next w:val="BasistekstNibud"/>
    <w:uiPriority w:val="4"/>
    <w:rsid w:val="00E65900"/>
  </w:style>
  <w:style w:type="paragraph" w:styleId="Inhopg4">
    <w:name w:val="toc 4"/>
    <w:aliases w:val="Inhopg 4 Nibud"/>
    <w:basedOn w:val="ZsysbasistocNibud"/>
    <w:next w:val="BasistekstNibud"/>
    <w:uiPriority w:val="4"/>
    <w:rsid w:val="00862AD1"/>
    <w:pPr>
      <w:ind w:left="0" w:firstLine="0"/>
    </w:pPr>
  </w:style>
  <w:style w:type="paragraph" w:styleId="Bronvermelding">
    <w:name w:val="table of authorities"/>
    <w:basedOn w:val="ZsysbasisNibud"/>
    <w:next w:val="BasistekstNibud"/>
    <w:uiPriority w:val="98"/>
    <w:semiHidden/>
    <w:rsid w:val="00F33259"/>
    <w:pPr>
      <w:ind w:left="180" w:hanging="180"/>
    </w:pPr>
  </w:style>
  <w:style w:type="paragraph" w:styleId="Index2">
    <w:name w:val="index 2"/>
    <w:basedOn w:val="ZsysbasisNibud"/>
    <w:next w:val="BasistekstNibud"/>
    <w:uiPriority w:val="98"/>
    <w:semiHidden/>
    <w:rsid w:val="00122DED"/>
  </w:style>
  <w:style w:type="paragraph" w:styleId="Index3">
    <w:name w:val="index 3"/>
    <w:basedOn w:val="ZsysbasisNibud"/>
    <w:next w:val="BasistekstNibud"/>
    <w:uiPriority w:val="98"/>
    <w:semiHidden/>
    <w:rsid w:val="00122DED"/>
  </w:style>
  <w:style w:type="paragraph" w:styleId="Ondertitel">
    <w:name w:val="Subtitle"/>
    <w:basedOn w:val="ZsysbasisNibud"/>
    <w:next w:val="BasistekstNibud"/>
    <w:uiPriority w:val="98"/>
    <w:semiHidden/>
    <w:rsid w:val="00122DED"/>
  </w:style>
  <w:style w:type="paragraph" w:styleId="Titel">
    <w:name w:val="Title"/>
    <w:basedOn w:val="ZsysbasisNibud"/>
    <w:next w:val="BasistekstNibud"/>
    <w:uiPriority w:val="98"/>
    <w:semiHidden/>
    <w:rsid w:val="00122DED"/>
  </w:style>
  <w:style w:type="paragraph" w:customStyle="1" w:styleId="Kop2zondernummerNibud">
    <w:name w:val="Kop 2 zonder nummer Nibud"/>
    <w:basedOn w:val="ZsysbasisNibud"/>
    <w:next w:val="BasistekstNibud"/>
    <w:uiPriority w:val="4"/>
    <w:qFormat/>
    <w:rsid w:val="00FA269F"/>
    <w:pPr>
      <w:keepNext/>
      <w:keepLines/>
      <w:spacing w:before="260"/>
    </w:pPr>
    <w:rPr>
      <w:bCs/>
      <w:iCs/>
      <w:color w:val="083984" w:themeColor="accent1"/>
      <w:szCs w:val="28"/>
    </w:rPr>
  </w:style>
  <w:style w:type="character" w:styleId="Paginanummer">
    <w:name w:val="page number"/>
    <w:basedOn w:val="Standaardalinea-lettertype"/>
    <w:uiPriority w:val="98"/>
    <w:semiHidden/>
    <w:rsid w:val="00122DED"/>
  </w:style>
  <w:style w:type="character" w:customStyle="1" w:styleId="zsysVeldMarkering">
    <w:name w:val="zsysVeldMarkering"/>
    <w:basedOn w:val="Standaardalinea-lettertype"/>
    <w:uiPriority w:val="97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Nibud">
    <w:name w:val="Kop 1 zonder nummer Nibud"/>
    <w:basedOn w:val="ZsysbasisNibud"/>
    <w:next w:val="BasistekstNibud"/>
    <w:uiPriority w:val="4"/>
    <w:qFormat/>
    <w:rsid w:val="00C14171"/>
    <w:pPr>
      <w:keepNext/>
      <w:keepLines/>
      <w:pageBreakBefore/>
      <w:spacing w:after="300" w:line="340" w:lineRule="atLeast"/>
    </w:pPr>
    <w:rPr>
      <w:bCs/>
      <w:color w:val="083984" w:themeColor="accent1"/>
      <w:sz w:val="28"/>
      <w:szCs w:val="32"/>
    </w:rPr>
  </w:style>
  <w:style w:type="paragraph" w:customStyle="1" w:styleId="Kop3zondernummerNibud">
    <w:name w:val="Kop 3 zonder nummer Nibud"/>
    <w:basedOn w:val="ZsysbasisNibud"/>
    <w:next w:val="BasistekstNibud"/>
    <w:uiPriority w:val="4"/>
    <w:qFormat/>
    <w:rsid w:val="000E1539"/>
    <w:pPr>
      <w:keepNext/>
      <w:keepLines/>
      <w:spacing w:before="260"/>
    </w:pPr>
    <w:rPr>
      <w:iCs/>
      <w:color w:val="083984" w:themeColor="accent1"/>
    </w:rPr>
  </w:style>
  <w:style w:type="paragraph" w:styleId="Index4">
    <w:name w:val="index 4"/>
    <w:basedOn w:val="Standaard"/>
    <w:next w:val="Standaard"/>
    <w:uiPriority w:val="98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uiPriority w:val="98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uiPriority w:val="98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uiPriority w:val="98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uiPriority w:val="98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uiPriority w:val="98"/>
    <w:semiHidden/>
    <w:rsid w:val="00122DED"/>
    <w:pPr>
      <w:ind w:left="1620" w:hanging="180"/>
    </w:pPr>
  </w:style>
  <w:style w:type="paragraph" w:styleId="Inhopg5">
    <w:name w:val="toc 5"/>
    <w:aliases w:val="Inhopg 5 Nibud"/>
    <w:basedOn w:val="ZsysbasistocNibud"/>
    <w:next w:val="BasistekstNibud"/>
    <w:uiPriority w:val="4"/>
    <w:rsid w:val="003964D4"/>
  </w:style>
  <w:style w:type="paragraph" w:styleId="Inhopg6">
    <w:name w:val="toc 6"/>
    <w:aliases w:val="Inhopg 6 Nibud"/>
    <w:basedOn w:val="ZsysbasistocNibud"/>
    <w:next w:val="BasistekstNibud"/>
    <w:uiPriority w:val="4"/>
    <w:rsid w:val="003964D4"/>
  </w:style>
  <w:style w:type="paragraph" w:styleId="Inhopg7">
    <w:name w:val="toc 7"/>
    <w:aliases w:val="Inhopg 7 Nibud"/>
    <w:basedOn w:val="ZsysbasistocNibud"/>
    <w:next w:val="BasistekstNibud"/>
    <w:uiPriority w:val="4"/>
    <w:rsid w:val="003964D4"/>
  </w:style>
  <w:style w:type="paragraph" w:styleId="Inhopg8">
    <w:name w:val="toc 8"/>
    <w:aliases w:val="Inhopg 8 Nibud"/>
    <w:basedOn w:val="ZsysbasistocNibud"/>
    <w:next w:val="BasistekstNibud"/>
    <w:uiPriority w:val="4"/>
    <w:rsid w:val="00C14171"/>
    <w:pPr>
      <w:ind w:left="0" w:firstLine="0"/>
    </w:pPr>
  </w:style>
  <w:style w:type="paragraph" w:styleId="Inhopg9">
    <w:name w:val="toc 9"/>
    <w:aliases w:val="Inhopg 9 Nibud"/>
    <w:basedOn w:val="ZsysbasistocNibud"/>
    <w:next w:val="BasistekstNibud"/>
    <w:uiPriority w:val="4"/>
    <w:rsid w:val="003964D4"/>
  </w:style>
  <w:style w:type="paragraph" w:styleId="Afzender">
    <w:name w:val="envelope return"/>
    <w:basedOn w:val="ZsysbasisNibud"/>
    <w:next w:val="BasistekstNibud"/>
    <w:uiPriority w:val="98"/>
    <w:semiHidden/>
    <w:rsid w:val="0020607F"/>
  </w:style>
  <w:style w:type="numbering" w:styleId="Artikelsectie">
    <w:name w:val="Outline List 3"/>
    <w:basedOn w:val="Geenlijst"/>
    <w:uiPriority w:val="98"/>
    <w:semiHidden/>
    <w:rsid w:val="00E07762"/>
    <w:pPr>
      <w:numPr>
        <w:numId w:val="7"/>
      </w:numPr>
    </w:pPr>
  </w:style>
  <w:style w:type="paragraph" w:styleId="Berichtkop">
    <w:name w:val="Message Header"/>
    <w:basedOn w:val="ZsysbasisNibud"/>
    <w:next w:val="BasistekstNibud"/>
    <w:uiPriority w:val="98"/>
    <w:semiHidden/>
    <w:rsid w:val="0020607F"/>
  </w:style>
  <w:style w:type="paragraph" w:styleId="Bloktekst">
    <w:name w:val="Block Text"/>
    <w:basedOn w:val="ZsysbasisNibud"/>
    <w:next w:val="BasistekstNibud"/>
    <w:uiPriority w:val="98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Nibud"/>
    <w:next w:val="BasistekstNibud"/>
    <w:uiPriority w:val="98"/>
    <w:semiHidden/>
    <w:rsid w:val="0020607F"/>
  </w:style>
  <w:style w:type="paragraph" w:styleId="Handtekening">
    <w:name w:val="Signature"/>
    <w:basedOn w:val="ZsysbasisNibud"/>
    <w:next w:val="BasistekstNibud"/>
    <w:uiPriority w:val="98"/>
    <w:semiHidden/>
    <w:rsid w:val="0020607F"/>
  </w:style>
  <w:style w:type="paragraph" w:styleId="HTML-voorafopgemaakt">
    <w:name w:val="HTML Preformatted"/>
    <w:basedOn w:val="ZsysbasisNibud"/>
    <w:next w:val="BasistekstNibud"/>
    <w:uiPriority w:val="98"/>
    <w:semiHidden/>
    <w:rsid w:val="0020607F"/>
  </w:style>
  <w:style w:type="table" w:styleId="Lichtelijst-accent6">
    <w:name w:val="Light List Accent 6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</w:style>
  <w:style w:type="table" w:styleId="Lichtelijst-accent5">
    <w:name w:val="Light List Accent 5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</w:style>
  <w:style w:type="table" w:styleId="Lichtelijst-accent4">
    <w:name w:val="Light List Accent 4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</w:style>
  <w:style w:type="table" w:styleId="Lichtelijst-accent3">
    <w:name w:val="Light List Accent 3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</w:style>
  <w:style w:type="paragraph" w:styleId="HTML-adres">
    <w:name w:val="HTML Address"/>
    <w:basedOn w:val="ZsysbasisNibud"/>
    <w:next w:val="BasistekstNibud"/>
    <w:uiPriority w:val="98"/>
    <w:semiHidden/>
    <w:rsid w:val="0020607F"/>
  </w:style>
  <w:style w:type="table" w:styleId="Lichtelijst-accent2">
    <w:name w:val="Light List Accent 2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semiHidden/>
    <w:rsid w:val="00E07762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E2CE" w:themeColor="accent6"/>
          <w:left w:val="nil"/>
          <w:bottom w:val="single" w:sz="8" w:space="0" w:color="F9E2C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Nibud"/>
    <w:next w:val="BasistekstNibud"/>
    <w:uiPriority w:val="98"/>
    <w:semiHidden/>
    <w:rsid w:val="00F33259"/>
    <w:pPr>
      <w:ind w:left="284" w:hanging="284"/>
    </w:pPr>
  </w:style>
  <w:style w:type="paragraph" w:styleId="Lijst2">
    <w:name w:val="List 2"/>
    <w:basedOn w:val="ZsysbasisNibud"/>
    <w:next w:val="BasistekstNibud"/>
    <w:uiPriority w:val="98"/>
    <w:semiHidden/>
    <w:rsid w:val="00F33259"/>
    <w:pPr>
      <w:ind w:left="568" w:hanging="284"/>
    </w:pPr>
  </w:style>
  <w:style w:type="paragraph" w:styleId="Lijst3">
    <w:name w:val="List 3"/>
    <w:basedOn w:val="ZsysbasisNibud"/>
    <w:next w:val="BasistekstNibud"/>
    <w:uiPriority w:val="98"/>
    <w:semiHidden/>
    <w:rsid w:val="00F33259"/>
    <w:pPr>
      <w:ind w:left="851" w:hanging="284"/>
    </w:pPr>
  </w:style>
  <w:style w:type="paragraph" w:styleId="Lijst4">
    <w:name w:val="List 4"/>
    <w:basedOn w:val="ZsysbasisNibud"/>
    <w:next w:val="BasistekstNibud"/>
    <w:uiPriority w:val="98"/>
    <w:semiHidden/>
    <w:rsid w:val="00F33259"/>
    <w:pPr>
      <w:ind w:left="1135" w:hanging="284"/>
    </w:pPr>
  </w:style>
  <w:style w:type="paragraph" w:styleId="Lijst5">
    <w:name w:val="List 5"/>
    <w:basedOn w:val="ZsysbasisNibud"/>
    <w:next w:val="BasistekstNibud"/>
    <w:uiPriority w:val="98"/>
    <w:semiHidden/>
    <w:rsid w:val="00F33259"/>
    <w:pPr>
      <w:ind w:left="1418" w:hanging="284"/>
    </w:pPr>
  </w:style>
  <w:style w:type="paragraph" w:styleId="Index1">
    <w:name w:val="index 1"/>
    <w:basedOn w:val="ZsysbasisNibud"/>
    <w:next w:val="BasistekstNibud"/>
    <w:uiPriority w:val="98"/>
    <w:semiHidden/>
    <w:rsid w:val="00F33259"/>
  </w:style>
  <w:style w:type="paragraph" w:styleId="Lijstopsomteken">
    <w:name w:val="List Bullet"/>
    <w:basedOn w:val="ZsysbasisNibud"/>
    <w:next w:val="BasistekstNibud"/>
    <w:uiPriority w:val="98"/>
    <w:semiHidden/>
    <w:rsid w:val="00E7078D"/>
    <w:pPr>
      <w:numPr>
        <w:numId w:val="12"/>
      </w:numPr>
      <w:ind w:left="357" w:hanging="357"/>
    </w:pPr>
  </w:style>
  <w:style w:type="paragraph" w:styleId="Lijstopsomteken2">
    <w:name w:val="List Bullet 2"/>
    <w:basedOn w:val="ZsysbasisNibud"/>
    <w:next w:val="BasistekstNibud"/>
    <w:uiPriority w:val="98"/>
    <w:semiHidden/>
    <w:rsid w:val="00E7078D"/>
    <w:pPr>
      <w:numPr>
        <w:numId w:val="13"/>
      </w:numPr>
      <w:ind w:left="641" w:hanging="357"/>
    </w:pPr>
  </w:style>
  <w:style w:type="paragraph" w:styleId="Lijstopsomteken3">
    <w:name w:val="List Bullet 3"/>
    <w:basedOn w:val="ZsysbasisNibud"/>
    <w:next w:val="BasistekstNibud"/>
    <w:uiPriority w:val="98"/>
    <w:semiHidden/>
    <w:rsid w:val="00E7078D"/>
    <w:pPr>
      <w:numPr>
        <w:numId w:val="14"/>
      </w:numPr>
      <w:ind w:left="924" w:hanging="357"/>
    </w:pPr>
  </w:style>
  <w:style w:type="paragraph" w:styleId="Lijstopsomteken4">
    <w:name w:val="List Bullet 4"/>
    <w:basedOn w:val="ZsysbasisNibud"/>
    <w:next w:val="BasistekstNibud"/>
    <w:uiPriority w:val="98"/>
    <w:semiHidden/>
    <w:rsid w:val="00E7078D"/>
    <w:pPr>
      <w:numPr>
        <w:numId w:val="15"/>
      </w:numPr>
      <w:ind w:left="1208" w:hanging="357"/>
    </w:pPr>
  </w:style>
  <w:style w:type="paragraph" w:styleId="Lijstnummering">
    <w:name w:val="List Number"/>
    <w:basedOn w:val="ZsysbasisNibud"/>
    <w:next w:val="BasistekstNibud"/>
    <w:uiPriority w:val="98"/>
    <w:semiHidden/>
    <w:rsid w:val="00705849"/>
    <w:pPr>
      <w:numPr>
        <w:numId w:val="17"/>
      </w:numPr>
      <w:ind w:left="357" w:hanging="357"/>
    </w:pPr>
  </w:style>
  <w:style w:type="paragraph" w:styleId="Lijstnummering2">
    <w:name w:val="List Number 2"/>
    <w:basedOn w:val="ZsysbasisNibud"/>
    <w:next w:val="BasistekstNibud"/>
    <w:uiPriority w:val="98"/>
    <w:semiHidden/>
    <w:rsid w:val="00705849"/>
    <w:pPr>
      <w:numPr>
        <w:numId w:val="18"/>
      </w:numPr>
      <w:ind w:left="641" w:hanging="357"/>
    </w:pPr>
  </w:style>
  <w:style w:type="paragraph" w:styleId="Lijstnummering3">
    <w:name w:val="List Number 3"/>
    <w:basedOn w:val="ZsysbasisNibud"/>
    <w:next w:val="BasistekstNibud"/>
    <w:uiPriority w:val="98"/>
    <w:semiHidden/>
    <w:rsid w:val="00705849"/>
    <w:pPr>
      <w:numPr>
        <w:numId w:val="19"/>
      </w:numPr>
      <w:ind w:left="924" w:hanging="357"/>
    </w:pPr>
  </w:style>
  <w:style w:type="paragraph" w:styleId="Lijstnummering4">
    <w:name w:val="List Number 4"/>
    <w:basedOn w:val="ZsysbasisNibud"/>
    <w:next w:val="BasistekstNibud"/>
    <w:uiPriority w:val="98"/>
    <w:semiHidden/>
    <w:rsid w:val="00705849"/>
    <w:pPr>
      <w:numPr>
        <w:numId w:val="20"/>
      </w:numPr>
      <w:ind w:left="1208" w:hanging="357"/>
    </w:pPr>
  </w:style>
  <w:style w:type="paragraph" w:styleId="Lijstnummering5">
    <w:name w:val="List Number 5"/>
    <w:basedOn w:val="ZsysbasisNibud"/>
    <w:next w:val="BasistekstNibud"/>
    <w:uiPriority w:val="98"/>
    <w:semiHidden/>
    <w:rsid w:val="00705849"/>
    <w:pPr>
      <w:numPr>
        <w:numId w:val="21"/>
      </w:numPr>
      <w:ind w:left="1491" w:hanging="357"/>
    </w:pPr>
  </w:style>
  <w:style w:type="paragraph" w:styleId="Lijstvoortzetting">
    <w:name w:val="List Continue"/>
    <w:basedOn w:val="ZsysbasisNibud"/>
    <w:next w:val="BasistekstNibud"/>
    <w:uiPriority w:val="98"/>
    <w:semiHidden/>
    <w:rsid w:val="00705849"/>
    <w:pPr>
      <w:ind w:left="284"/>
    </w:pPr>
  </w:style>
  <w:style w:type="paragraph" w:styleId="Lijstvoortzetting2">
    <w:name w:val="List Continue 2"/>
    <w:basedOn w:val="ZsysbasisNibud"/>
    <w:next w:val="BasistekstNibud"/>
    <w:uiPriority w:val="98"/>
    <w:semiHidden/>
    <w:rsid w:val="00705849"/>
    <w:pPr>
      <w:ind w:left="567"/>
    </w:pPr>
  </w:style>
  <w:style w:type="paragraph" w:styleId="Lijstvoortzetting3">
    <w:name w:val="List Continue 3"/>
    <w:basedOn w:val="ZsysbasisNibud"/>
    <w:next w:val="BasistekstNibud"/>
    <w:uiPriority w:val="98"/>
    <w:semiHidden/>
    <w:rsid w:val="00705849"/>
    <w:pPr>
      <w:ind w:left="851"/>
    </w:pPr>
  </w:style>
  <w:style w:type="paragraph" w:styleId="Lijstvoortzetting4">
    <w:name w:val="List Continue 4"/>
    <w:basedOn w:val="ZsysbasisNibud"/>
    <w:next w:val="BasistekstNibud"/>
    <w:uiPriority w:val="98"/>
    <w:semiHidden/>
    <w:rsid w:val="00705849"/>
    <w:pPr>
      <w:ind w:left="1134"/>
    </w:pPr>
  </w:style>
  <w:style w:type="paragraph" w:styleId="Lijstvoortzetting5">
    <w:name w:val="List Continue 5"/>
    <w:basedOn w:val="ZsysbasisNibud"/>
    <w:next w:val="BasistekstNibud"/>
    <w:uiPriority w:val="98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98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Nibud"/>
    <w:next w:val="BasistekstNibud"/>
    <w:uiPriority w:val="98"/>
    <w:semiHidden/>
    <w:rsid w:val="0020607F"/>
  </w:style>
  <w:style w:type="paragraph" w:styleId="Notitiekop">
    <w:name w:val="Note Heading"/>
    <w:basedOn w:val="ZsysbasisNibud"/>
    <w:next w:val="BasistekstNibud"/>
    <w:uiPriority w:val="98"/>
    <w:semiHidden/>
    <w:rsid w:val="0020607F"/>
  </w:style>
  <w:style w:type="paragraph" w:styleId="Plattetekst">
    <w:name w:val="Body Text"/>
    <w:basedOn w:val="ZsysbasisNibud"/>
    <w:next w:val="BasistekstNibud"/>
    <w:link w:val="PlattetekstChar"/>
    <w:uiPriority w:val="98"/>
    <w:semiHidden/>
    <w:rsid w:val="0020607F"/>
  </w:style>
  <w:style w:type="paragraph" w:styleId="Plattetekst2">
    <w:name w:val="Body Text 2"/>
    <w:basedOn w:val="ZsysbasisNibud"/>
    <w:next w:val="BasistekstNibud"/>
    <w:link w:val="Plattetekst2Char"/>
    <w:uiPriority w:val="98"/>
    <w:semiHidden/>
    <w:rsid w:val="00E7078D"/>
  </w:style>
  <w:style w:type="paragraph" w:styleId="Plattetekst3">
    <w:name w:val="Body Text 3"/>
    <w:basedOn w:val="ZsysbasisNibud"/>
    <w:next w:val="BasistekstNibud"/>
    <w:uiPriority w:val="98"/>
    <w:semiHidden/>
    <w:rsid w:val="0020607F"/>
  </w:style>
  <w:style w:type="paragraph" w:styleId="Platteteksteersteinspringing">
    <w:name w:val="Body Text First Indent"/>
    <w:basedOn w:val="ZsysbasisNibud"/>
    <w:next w:val="BasistekstNibud"/>
    <w:link w:val="PlatteteksteersteinspringingChar"/>
    <w:uiPriority w:val="98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="Verdana" w:hAnsi="Verdana" w:cs="Maiandra GD"/>
      <w:color w:val="4A4A49" w:themeColor="text1"/>
      <w:sz w:val="18"/>
      <w:szCs w:val="18"/>
    </w:rPr>
  </w:style>
  <w:style w:type="paragraph" w:styleId="Plattetekstinspringen">
    <w:name w:val="Body Text Indent"/>
    <w:basedOn w:val="ZsysbasisNibud"/>
    <w:next w:val="BasistekstNibud"/>
    <w:link w:val="PlattetekstinspringenChar"/>
    <w:uiPriority w:val="98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Nibud"/>
    <w:next w:val="BasistekstNibud"/>
    <w:link w:val="Platteteksteersteinspringing2Char"/>
    <w:uiPriority w:val="98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NibudChar">
    <w:name w:val="Zsysbasis Nibud Char"/>
    <w:basedOn w:val="Standaardalinea-lettertype"/>
    <w:link w:val="ZsysbasisNibud"/>
    <w:uiPriority w:val="4"/>
    <w:semiHidden/>
    <w:rsid w:val="00306785"/>
    <w:rPr>
      <w:rFonts w:ascii="Verdana" w:hAnsi="Verdana" w:cs="Maiandra GD"/>
      <w:color w:val="4A4A49" w:themeColor="text1"/>
      <w:szCs w:val="18"/>
    </w:rPr>
  </w:style>
  <w:style w:type="paragraph" w:styleId="Standaardinspringing">
    <w:name w:val="Normal Indent"/>
    <w:basedOn w:val="ZsysbasisNibud"/>
    <w:next w:val="BasistekstNibud"/>
    <w:uiPriority w:val="98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semiHidden/>
    <w:rsid w:val="009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Nibud"/>
    <w:basedOn w:val="Standaardalinea-lettertype"/>
    <w:uiPriority w:val="4"/>
    <w:rsid w:val="00CB7600"/>
    <w:rPr>
      <w:vertAlign w:val="superscript"/>
    </w:rPr>
  </w:style>
  <w:style w:type="paragraph" w:styleId="Voetnoottekst">
    <w:name w:val="footnote text"/>
    <w:aliases w:val="Voetnoottekst Nibud"/>
    <w:basedOn w:val="ZsysbasisNibud"/>
    <w:uiPriority w:val="4"/>
    <w:rsid w:val="00CC123A"/>
    <w:rPr>
      <w:color w:val="083984" w:themeColor="accent1"/>
      <w:sz w:val="14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uiPriority w:val="98"/>
    <w:semiHidden/>
    <w:rsid w:val="00451FDB"/>
    <w:rPr>
      <w:b w:val="0"/>
      <w:bCs w:val="0"/>
    </w:rPr>
  </w:style>
  <w:style w:type="paragraph" w:styleId="Datum">
    <w:name w:val="Date"/>
    <w:basedOn w:val="ZsysbasisNibud"/>
    <w:next w:val="BasistekstNibud"/>
    <w:uiPriority w:val="98"/>
    <w:semiHidden/>
    <w:rsid w:val="0020607F"/>
  </w:style>
  <w:style w:type="paragraph" w:styleId="Tekstzonderopmaak">
    <w:name w:val="Plain Text"/>
    <w:basedOn w:val="ZsysbasisNibud"/>
    <w:next w:val="BasistekstNibud"/>
    <w:uiPriority w:val="98"/>
    <w:semiHidden/>
    <w:rsid w:val="0020607F"/>
  </w:style>
  <w:style w:type="paragraph" w:styleId="Ballontekst">
    <w:name w:val="Balloon Text"/>
    <w:basedOn w:val="ZsysbasisNibud"/>
    <w:next w:val="BasistekstNibud"/>
    <w:uiPriority w:val="98"/>
    <w:semiHidden/>
    <w:rsid w:val="0020607F"/>
  </w:style>
  <w:style w:type="paragraph" w:styleId="Bijschrift">
    <w:name w:val="caption"/>
    <w:aliases w:val="Bijschrift Nibud"/>
    <w:basedOn w:val="ZsysbasisNibud"/>
    <w:next w:val="BasistekstNibud"/>
    <w:uiPriority w:val="4"/>
    <w:qFormat/>
    <w:rsid w:val="0020607F"/>
  </w:style>
  <w:style w:type="character" w:customStyle="1" w:styleId="TekstopmerkingChar">
    <w:name w:val="Tekst opmerking Char"/>
    <w:basedOn w:val="ZsysbasisNibudChar"/>
    <w:link w:val="Tekstopmerking"/>
    <w:semiHidden/>
    <w:rsid w:val="008736AE"/>
    <w:rPr>
      <w:rFonts w:ascii="Verdana" w:hAnsi="Verdana" w:cs="Maiandra GD"/>
      <w:color w:val="4A4A49" w:themeColor="text1"/>
      <w:sz w:val="18"/>
      <w:szCs w:val="18"/>
    </w:rPr>
  </w:style>
  <w:style w:type="paragraph" w:styleId="Documentstructuur">
    <w:name w:val="Document Map"/>
    <w:basedOn w:val="ZsysbasisNibud"/>
    <w:next w:val="BasistekstNibud"/>
    <w:uiPriority w:val="98"/>
    <w:semiHidden/>
    <w:rsid w:val="0020607F"/>
  </w:style>
  <w:style w:type="table" w:styleId="Lichtearcering-accent5">
    <w:name w:val="Light Shading Accent 5"/>
    <w:basedOn w:val="Standaardtabel"/>
    <w:uiPriority w:val="60"/>
    <w:semiHidden/>
    <w:rsid w:val="00E07762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D7E6" w:themeColor="accent5"/>
          <w:left w:val="nil"/>
          <w:bottom w:val="single" w:sz="8" w:space="0" w:color="CED7E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</w:style>
  <w:style w:type="paragraph" w:styleId="Eindnoottekst">
    <w:name w:val="endnote text"/>
    <w:aliases w:val="Eindnoottekst Nibud"/>
    <w:basedOn w:val="ZsysbasisNibud"/>
    <w:next w:val="BasistekstNibud"/>
    <w:uiPriority w:val="4"/>
    <w:rsid w:val="009D16C0"/>
    <w:rPr>
      <w:color w:val="083984" w:themeColor="accent1"/>
      <w:sz w:val="14"/>
    </w:rPr>
  </w:style>
  <w:style w:type="paragraph" w:styleId="Indexkop">
    <w:name w:val="index heading"/>
    <w:basedOn w:val="ZsysbasisNibud"/>
    <w:next w:val="BasistekstNibud"/>
    <w:uiPriority w:val="98"/>
    <w:semiHidden/>
    <w:rsid w:val="0020607F"/>
  </w:style>
  <w:style w:type="paragraph" w:styleId="Kopbronvermelding">
    <w:name w:val="toa heading"/>
    <w:basedOn w:val="ZsysbasisNibud"/>
    <w:next w:val="BasistekstNibud"/>
    <w:uiPriority w:val="98"/>
    <w:semiHidden/>
    <w:rsid w:val="0020607F"/>
  </w:style>
  <w:style w:type="paragraph" w:styleId="Lijstopsomteken5">
    <w:name w:val="List Bullet 5"/>
    <w:basedOn w:val="ZsysbasisNibud"/>
    <w:next w:val="BasistekstNibud"/>
    <w:uiPriority w:val="98"/>
    <w:semiHidden/>
    <w:rsid w:val="00E7078D"/>
    <w:pPr>
      <w:numPr>
        <w:numId w:val="16"/>
      </w:numPr>
      <w:ind w:left="1491" w:hanging="357"/>
    </w:pPr>
  </w:style>
  <w:style w:type="paragraph" w:styleId="Macrotekst">
    <w:name w:val="macro"/>
    <w:basedOn w:val="ZsysbasisNibud"/>
    <w:next w:val="BasistekstNibud"/>
    <w:uiPriority w:val="98"/>
    <w:semiHidden/>
    <w:rsid w:val="0020607F"/>
  </w:style>
  <w:style w:type="paragraph" w:styleId="Tekstopmerking">
    <w:name w:val="annotation text"/>
    <w:basedOn w:val="ZsysbasisNibud"/>
    <w:next w:val="BasistekstNibud"/>
    <w:link w:val="TekstopmerkingChar"/>
    <w:uiPriority w:val="98"/>
    <w:semiHidden/>
    <w:rsid w:val="0020607F"/>
  </w:style>
  <w:style w:type="character" w:styleId="Intensieveverwijzing">
    <w:name w:val="Intense Reference"/>
    <w:basedOn w:val="Standaardalinea-lettertype"/>
    <w:uiPriority w:val="98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uiPriority w:val="98"/>
    <w:semiHidden/>
    <w:rsid w:val="0020607F"/>
    <w:rPr>
      <w:sz w:val="18"/>
      <w:szCs w:val="18"/>
    </w:rPr>
  </w:style>
  <w:style w:type="paragraph" w:customStyle="1" w:styleId="Opsommingteken1eniveauNibud">
    <w:name w:val="Opsomming teken 1e niveau Nibud"/>
    <w:basedOn w:val="ZsysbasisNibud"/>
    <w:uiPriority w:val="4"/>
    <w:rsid w:val="00647A67"/>
    <w:pPr>
      <w:numPr>
        <w:numId w:val="35"/>
      </w:numPr>
    </w:pPr>
  </w:style>
  <w:style w:type="paragraph" w:customStyle="1" w:styleId="Opsommingteken2eniveauNibud">
    <w:name w:val="Opsomming teken 2e niveau Nibud"/>
    <w:basedOn w:val="ZsysbasisNibud"/>
    <w:uiPriority w:val="4"/>
    <w:rsid w:val="00647A67"/>
    <w:pPr>
      <w:numPr>
        <w:ilvl w:val="1"/>
        <w:numId w:val="35"/>
      </w:numPr>
    </w:pPr>
  </w:style>
  <w:style w:type="paragraph" w:customStyle="1" w:styleId="Opsommingteken3eniveauNibud">
    <w:name w:val="Opsomming teken 3e niveau Nibud"/>
    <w:basedOn w:val="ZsysbasisNibud"/>
    <w:uiPriority w:val="4"/>
    <w:rsid w:val="00647A67"/>
    <w:pPr>
      <w:numPr>
        <w:ilvl w:val="2"/>
        <w:numId w:val="35"/>
      </w:numPr>
    </w:pPr>
  </w:style>
  <w:style w:type="paragraph" w:customStyle="1" w:styleId="Opsommingbolletje1eniveauNibud">
    <w:name w:val="Opsomming bolletje 1e niveau Nibud"/>
    <w:basedOn w:val="ZsysbasisNibud"/>
    <w:uiPriority w:val="4"/>
    <w:qFormat/>
    <w:rsid w:val="005017F3"/>
    <w:pPr>
      <w:numPr>
        <w:numId w:val="27"/>
      </w:numPr>
    </w:pPr>
  </w:style>
  <w:style w:type="paragraph" w:customStyle="1" w:styleId="Opsommingbolletje2eniveauNibud">
    <w:name w:val="Opsomming bolletje 2e niveau Nibud"/>
    <w:basedOn w:val="ZsysbasisNibud"/>
    <w:uiPriority w:val="4"/>
    <w:qFormat/>
    <w:rsid w:val="005017F3"/>
    <w:pPr>
      <w:numPr>
        <w:ilvl w:val="1"/>
        <w:numId w:val="27"/>
      </w:numPr>
    </w:pPr>
  </w:style>
  <w:style w:type="paragraph" w:customStyle="1" w:styleId="Opsommingbolletje3eniveauNibud">
    <w:name w:val="Opsomming bolletje 3e niveau Nibud"/>
    <w:basedOn w:val="ZsysbasisNibud"/>
    <w:uiPriority w:val="4"/>
    <w:qFormat/>
    <w:rsid w:val="005017F3"/>
    <w:pPr>
      <w:numPr>
        <w:ilvl w:val="2"/>
        <w:numId w:val="27"/>
      </w:numPr>
    </w:pPr>
  </w:style>
  <w:style w:type="numbering" w:customStyle="1" w:styleId="OpsommingbolletjeNibud">
    <w:name w:val="Opsomming bolletje Nibud"/>
    <w:uiPriority w:val="4"/>
    <w:semiHidden/>
    <w:rsid w:val="005017F3"/>
    <w:pPr>
      <w:numPr>
        <w:numId w:val="1"/>
      </w:numPr>
    </w:pPr>
  </w:style>
  <w:style w:type="paragraph" w:customStyle="1" w:styleId="Opsommingkleineletter1eniveauNibud">
    <w:name w:val="Opsomming kleine letter 1e niveau Nibud"/>
    <w:basedOn w:val="ZsysbasisNibud"/>
    <w:uiPriority w:val="4"/>
    <w:qFormat/>
    <w:rsid w:val="0093292A"/>
    <w:pPr>
      <w:numPr>
        <w:numId w:val="26"/>
      </w:numPr>
    </w:pPr>
  </w:style>
  <w:style w:type="paragraph" w:customStyle="1" w:styleId="Opsommingkleineletter2eniveauNibud">
    <w:name w:val="Opsomming kleine letter 2e niveau Nibud"/>
    <w:basedOn w:val="ZsysbasisNibud"/>
    <w:uiPriority w:val="4"/>
    <w:qFormat/>
    <w:rsid w:val="0093292A"/>
    <w:pPr>
      <w:numPr>
        <w:ilvl w:val="1"/>
        <w:numId w:val="26"/>
      </w:numPr>
    </w:pPr>
  </w:style>
  <w:style w:type="paragraph" w:customStyle="1" w:styleId="Opsommingkleineletter3eniveauNibud">
    <w:name w:val="Opsomming kleine letter 3e niveau Nibud"/>
    <w:basedOn w:val="ZsysbasisNibud"/>
    <w:uiPriority w:val="4"/>
    <w:qFormat/>
    <w:rsid w:val="0093292A"/>
    <w:pPr>
      <w:numPr>
        <w:ilvl w:val="2"/>
        <w:numId w:val="26"/>
      </w:numPr>
    </w:pPr>
  </w:style>
  <w:style w:type="numbering" w:customStyle="1" w:styleId="OpsommingkleineletterNibud">
    <w:name w:val="Opsomming kleine letter Nibud"/>
    <w:uiPriority w:val="4"/>
    <w:semiHidden/>
    <w:rsid w:val="0093292A"/>
    <w:pPr>
      <w:numPr>
        <w:numId w:val="8"/>
      </w:numPr>
    </w:pPr>
  </w:style>
  <w:style w:type="paragraph" w:customStyle="1" w:styleId="Opsommingnummer1eniveauNibud">
    <w:name w:val="Opsomming nummer 1e niveau Nibud"/>
    <w:basedOn w:val="ZsysbasisNibud"/>
    <w:uiPriority w:val="4"/>
    <w:qFormat/>
    <w:rsid w:val="0093292A"/>
    <w:pPr>
      <w:numPr>
        <w:numId w:val="25"/>
      </w:numPr>
    </w:pPr>
  </w:style>
  <w:style w:type="paragraph" w:customStyle="1" w:styleId="Opsommingnummer2eniveauNibud">
    <w:name w:val="Opsomming nummer 2e niveau Nibud"/>
    <w:basedOn w:val="ZsysbasisNibud"/>
    <w:uiPriority w:val="4"/>
    <w:qFormat/>
    <w:rsid w:val="0093292A"/>
    <w:pPr>
      <w:numPr>
        <w:ilvl w:val="1"/>
        <w:numId w:val="25"/>
      </w:numPr>
    </w:pPr>
  </w:style>
  <w:style w:type="paragraph" w:customStyle="1" w:styleId="Opsommingnummer3eniveauNibud">
    <w:name w:val="Opsomming nummer 3e niveau Nibud"/>
    <w:basedOn w:val="ZsysbasisNibud"/>
    <w:uiPriority w:val="4"/>
    <w:qFormat/>
    <w:rsid w:val="0093292A"/>
    <w:pPr>
      <w:numPr>
        <w:ilvl w:val="2"/>
        <w:numId w:val="25"/>
      </w:numPr>
    </w:pPr>
  </w:style>
  <w:style w:type="numbering" w:customStyle="1" w:styleId="OpsommingnummerNibud">
    <w:name w:val="Opsomming nummer Nibud"/>
    <w:uiPriority w:val="4"/>
    <w:semiHidden/>
    <w:rsid w:val="0093292A"/>
    <w:pPr>
      <w:numPr>
        <w:numId w:val="2"/>
      </w:numPr>
    </w:pPr>
  </w:style>
  <w:style w:type="paragraph" w:customStyle="1" w:styleId="Opsommingopenrondje1eniveauNibud">
    <w:name w:val="Opsomming open rondje 1e niveau Nibud"/>
    <w:basedOn w:val="ZsysbasisNibud"/>
    <w:uiPriority w:val="4"/>
    <w:rsid w:val="00647A67"/>
    <w:pPr>
      <w:numPr>
        <w:numId w:val="30"/>
      </w:numPr>
    </w:pPr>
  </w:style>
  <w:style w:type="paragraph" w:customStyle="1" w:styleId="Opsommingopenrondje2eniveauNibud">
    <w:name w:val="Opsomming open rondje 2e niveau Nibud"/>
    <w:basedOn w:val="ZsysbasisNibud"/>
    <w:uiPriority w:val="4"/>
    <w:rsid w:val="00647A67"/>
    <w:pPr>
      <w:numPr>
        <w:ilvl w:val="1"/>
        <w:numId w:val="30"/>
      </w:numPr>
    </w:pPr>
  </w:style>
  <w:style w:type="paragraph" w:customStyle="1" w:styleId="Opsommingopenrondje3eniveauNibud">
    <w:name w:val="Opsomming open rondje 3e niveau Nibud"/>
    <w:basedOn w:val="ZsysbasisNibud"/>
    <w:uiPriority w:val="4"/>
    <w:rsid w:val="00647A67"/>
    <w:pPr>
      <w:numPr>
        <w:ilvl w:val="2"/>
        <w:numId w:val="30"/>
      </w:numPr>
    </w:pPr>
  </w:style>
  <w:style w:type="numbering" w:customStyle="1" w:styleId="OpsommingopenrondjeNibud">
    <w:name w:val="Opsomming open rondje Nibud"/>
    <w:uiPriority w:val="4"/>
    <w:semiHidden/>
    <w:rsid w:val="00647A67"/>
    <w:pPr>
      <w:numPr>
        <w:numId w:val="3"/>
      </w:numPr>
    </w:pPr>
  </w:style>
  <w:style w:type="paragraph" w:customStyle="1" w:styleId="Opsommingstreepje1eniveauNibud">
    <w:name w:val="Opsomming streepje 1e niveau Nibud"/>
    <w:basedOn w:val="ZsysbasisNibud"/>
    <w:uiPriority w:val="4"/>
    <w:qFormat/>
    <w:rsid w:val="00B01DA1"/>
    <w:pPr>
      <w:numPr>
        <w:numId w:val="29"/>
      </w:numPr>
    </w:pPr>
  </w:style>
  <w:style w:type="paragraph" w:customStyle="1" w:styleId="Opsommingstreepje2eniveauNibud">
    <w:name w:val="Opsomming streepje 2e niveau Nibud"/>
    <w:basedOn w:val="ZsysbasisNibud"/>
    <w:uiPriority w:val="4"/>
    <w:qFormat/>
    <w:rsid w:val="00B01DA1"/>
    <w:pPr>
      <w:numPr>
        <w:ilvl w:val="1"/>
        <w:numId w:val="29"/>
      </w:numPr>
    </w:pPr>
  </w:style>
  <w:style w:type="paragraph" w:customStyle="1" w:styleId="Opsommingstreepje3eniveauNibud">
    <w:name w:val="Opsomming streepje 3e niveau Nibud"/>
    <w:basedOn w:val="ZsysbasisNibud"/>
    <w:uiPriority w:val="4"/>
    <w:qFormat/>
    <w:rsid w:val="00B01DA1"/>
    <w:pPr>
      <w:numPr>
        <w:ilvl w:val="2"/>
        <w:numId w:val="29"/>
      </w:numPr>
    </w:pPr>
  </w:style>
  <w:style w:type="numbering" w:customStyle="1" w:styleId="OpsommingstreepjeNibud">
    <w:name w:val="Opsomming streepje Nibud"/>
    <w:uiPriority w:val="4"/>
    <w:semiHidden/>
    <w:rsid w:val="00B01DA1"/>
    <w:pPr>
      <w:numPr>
        <w:numId w:val="4"/>
      </w:numPr>
    </w:pPr>
  </w:style>
  <w:style w:type="character" w:styleId="Titelvanboek">
    <w:name w:val="Book Title"/>
    <w:basedOn w:val="Standaardalinea-lettertype"/>
    <w:uiPriority w:val="98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8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98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98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semiHidden/>
    <w:rsid w:val="00E07762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76C" w:themeColor="accent4"/>
          <w:left w:val="nil"/>
          <w:bottom w:val="single" w:sz="8" w:space="0" w:color="EEA76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semiHidden/>
    <w:rsid w:val="00E07762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88B5" w:themeColor="accent3"/>
          <w:left w:val="nil"/>
          <w:bottom w:val="single" w:sz="8" w:space="0" w:color="6B88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semiHidden/>
    <w:rsid w:val="00E07762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6C0A" w:themeColor="accent2"/>
          <w:left w:val="nil"/>
          <w:bottom w:val="single" w:sz="8" w:space="0" w:color="E36C0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</w:style>
  <w:style w:type="table" w:styleId="Lichtraster-accent6">
    <w:name w:val="Light Grid Accent 6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1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H w:val="nil"/>
          <w:insideV w:val="single" w:sz="8" w:space="0" w:color="F9E2C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</w:tcPr>
    </w:tblStylePr>
    <w:tblStylePr w:type="band1Vert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  <w:shd w:val="clear" w:color="auto" w:fill="FDF7F2" w:themeFill="accent6" w:themeFillTint="3F"/>
      </w:tcPr>
    </w:tblStylePr>
    <w:tblStylePr w:type="band2Horz">
      <w:tblPr/>
      <w:tcPr>
        <w:tcBorders>
          <w:top w:val="single" w:sz="8" w:space="0" w:color="F9E2CE" w:themeColor="accent6"/>
          <w:left w:val="single" w:sz="8" w:space="0" w:color="F9E2CE" w:themeColor="accent6"/>
          <w:bottom w:val="single" w:sz="8" w:space="0" w:color="F9E2CE" w:themeColor="accent6"/>
          <w:right w:val="single" w:sz="8" w:space="0" w:color="F9E2CE" w:themeColor="accent6"/>
          <w:insideV w:val="single" w:sz="8" w:space="0" w:color="F9E2CE" w:themeColor="accent6"/>
        </w:tcBorders>
      </w:tcPr>
    </w:tblStylePr>
  </w:style>
  <w:style w:type="table" w:styleId="Lichtraster-accent5">
    <w:name w:val="Light Grid Accent 5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1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H w:val="nil"/>
          <w:insideV w:val="single" w:sz="8" w:space="0" w:color="CED7E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</w:tcPr>
    </w:tblStylePr>
    <w:tblStylePr w:type="band1Vert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  <w:shd w:val="clear" w:color="auto" w:fill="F2F5F8" w:themeFill="accent5" w:themeFillTint="3F"/>
      </w:tcPr>
    </w:tblStylePr>
    <w:tblStylePr w:type="band2Horz">
      <w:tblPr/>
      <w:tcPr>
        <w:tcBorders>
          <w:top w:val="single" w:sz="8" w:space="0" w:color="CED7E6" w:themeColor="accent5"/>
          <w:left w:val="single" w:sz="8" w:space="0" w:color="CED7E6" w:themeColor="accent5"/>
          <w:bottom w:val="single" w:sz="8" w:space="0" w:color="CED7E6" w:themeColor="accent5"/>
          <w:right w:val="single" w:sz="8" w:space="0" w:color="CED7E6" w:themeColor="accent5"/>
          <w:insideV w:val="single" w:sz="8" w:space="0" w:color="CED7E6" w:themeColor="accent5"/>
        </w:tcBorders>
      </w:tcPr>
    </w:tblStylePr>
  </w:style>
  <w:style w:type="table" w:styleId="Lichtraster-accent4">
    <w:name w:val="Light Grid Accent 4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1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H w:val="nil"/>
          <w:insideV w:val="single" w:sz="8" w:space="0" w:color="EEA76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</w:tcPr>
    </w:tblStylePr>
    <w:tblStylePr w:type="band1Vert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  <w:shd w:val="clear" w:color="auto" w:fill="FAE9DA" w:themeFill="accent4" w:themeFillTint="3F"/>
      </w:tcPr>
    </w:tblStylePr>
    <w:tblStylePr w:type="band2Horz">
      <w:tblPr/>
      <w:tcPr>
        <w:tcBorders>
          <w:top w:val="single" w:sz="8" w:space="0" w:color="EEA76C" w:themeColor="accent4"/>
          <w:left w:val="single" w:sz="8" w:space="0" w:color="EEA76C" w:themeColor="accent4"/>
          <w:bottom w:val="single" w:sz="8" w:space="0" w:color="EEA76C" w:themeColor="accent4"/>
          <w:right w:val="single" w:sz="8" w:space="0" w:color="EEA76C" w:themeColor="accent4"/>
          <w:insideV w:val="single" w:sz="8" w:space="0" w:color="EEA76C" w:themeColor="accent4"/>
        </w:tcBorders>
      </w:tcPr>
    </w:tblStylePr>
  </w:style>
  <w:style w:type="table" w:styleId="Lichtraster-accent3">
    <w:name w:val="Light Grid Accent 3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1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H w:val="nil"/>
          <w:insideV w:val="single" w:sz="8" w:space="0" w:color="6B88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</w:tcPr>
    </w:tblStylePr>
    <w:tblStylePr w:type="band1Vert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  <w:shd w:val="clear" w:color="auto" w:fill="DAE1EC" w:themeFill="accent3" w:themeFillTint="3F"/>
      </w:tcPr>
    </w:tblStylePr>
    <w:tblStylePr w:type="band2Horz">
      <w:tblPr/>
      <w:tcPr>
        <w:tcBorders>
          <w:top w:val="single" w:sz="8" w:space="0" w:color="6B88B5" w:themeColor="accent3"/>
          <w:left w:val="single" w:sz="8" w:space="0" w:color="6B88B5" w:themeColor="accent3"/>
          <w:bottom w:val="single" w:sz="8" w:space="0" w:color="6B88B5" w:themeColor="accent3"/>
          <w:right w:val="single" w:sz="8" w:space="0" w:color="6B88B5" w:themeColor="accent3"/>
          <w:insideV w:val="single" w:sz="8" w:space="0" w:color="6B88B5" w:themeColor="accent3"/>
        </w:tcBorders>
      </w:tcPr>
    </w:tblStylePr>
  </w:style>
  <w:style w:type="table" w:styleId="Lichtraster-accent2">
    <w:name w:val="Light Grid Accent 2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1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H w:val="nil"/>
          <w:insideV w:val="single" w:sz="8" w:space="0" w:color="E36C0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</w:tcPr>
    </w:tblStylePr>
    <w:tblStylePr w:type="band1Vert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  <w:shd w:val="clear" w:color="auto" w:fill="FCDABE" w:themeFill="accent2" w:themeFillTint="3F"/>
      </w:tcPr>
    </w:tblStylePr>
    <w:tblStylePr w:type="band2Horz">
      <w:tblPr/>
      <w:tcPr>
        <w:tcBorders>
          <w:top w:val="single" w:sz="8" w:space="0" w:color="E36C0A" w:themeColor="accent2"/>
          <w:left w:val="single" w:sz="8" w:space="0" w:color="E36C0A" w:themeColor="accent2"/>
          <w:bottom w:val="single" w:sz="8" w:space="0" w:color="E36C0A" w:themeColor="accent2"/>
          <w:right w:val="single" w:sz="8" w:space="0" w:color="E36C0A" w:themeColor="accent2"/>
          <w:insideV w:val="single" w:sz="8" w:space="0" w:color="E36C0A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B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4A7C8" w:themeFill="accent5" w:themeFillShade="CC"/>
      </w:tcPr>
    </w:tblStylePr>
    <w:tblStylePr w:type="lastRow">
      <w:rPr>
        <w:b/>
        <w:bCs/>
        <w:color w:val="94A7C8" w:themeColor="accent5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AFA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FB17C" w:themeFill="accent6" w:themeFillShade="CC"/>
      </w:tcPr>
    </w:tblStylePr>
    <w:tblStylePr w:type="lastRow">
      <w:rPr>
        <w:b/>
        <w:bCs/>
        <w:color w:val="EFB17C" w:themeColor="accent6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DF6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6A99" w:themeFill="accent3" w:themeFillShade="CC"/>
      </w:tcPr>
    </w:tblStylePr>
    <w:tblStylePr w:type="lastRow">
      <w:rPr>
        <w:b/>
        <w:bCs/>
        <w:color w:val="4C6A99" w:themeColor="accent3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0F3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812D" w:themeFill="accent4" w:themeFillShade="CC"/>
      </w:tcPr>
    </w:tblStylePr>
    <w:tblStylePr w:type="lastRow">
      <w:rPr>
        <w:b/>
        <w:bCs/>
        <w:color w:val="E6812D" w:themeColor="accent4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FEF0E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DCE9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CED7E6" w:themeColor="accent5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B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5812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5812B" w:themeColor="accent6" w:themeShade="99"/>
          <w:insideV w:val="nil"/>
        </w:tcBorders>
        <w:shd w:val="clear" w:color="auto" w:fill="E5812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812B" w:themeFill="accent6" w:themeFillShade="99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0E6" w:themeFill="accent6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F9E2CE" w:themeColor="accent6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78AB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78AB" w:themeColor="accent5" w:themeShade="99"/>
          <w:insideV w:val="nil"/>
        </w:tcBorders>
        <w:shd w:val="clear" w:color="auto" w:fill="5A78AB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8AB" w:themeFill="accent5" w:themeFillShade="99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6EAF2" w:themeFill="accent5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4">
    <w:name w:val="Colorful Shading Accent 4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6B88B5" w:themeColor="accent3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6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95F1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95F15" w:themeColor="accent4" w:themeShade="99"/>
          <w:insideV w:val="nil"/>
        </w:tcBorders>
        <w:shd w:val="clear" w:color="auto" w:fill="B95F1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5F15" w:themeFill="accent4" w:themeFillShade="99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6D2B5" w:themeFill="accent4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EA76C" w:themeColor="accent4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3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4F7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4F73" w:themeColor="accent3" w:themeShade="99"/>
          <w:insideV w:val="nil"/>
        </w:tcBorders>
        <w:shd w:val="clear" w:color="auto" w:fill="394F7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4F73" w:themeFill="accent3" w:themeFillShade="99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0E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740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74006" w:themeColor="accent2" w:themeShade="99"/>
          <w:insideV w:val="nil"/>
        </w:tcBorders>
        <w:shd w:val="clear" w:color="auto" w:fill="8740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4006" w:themeFill="accent2" w:themeFillShade="99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9B47C" w:themeFill="accent2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9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4214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4214F" w:themeColor="accent1" w:themeShade="99"/>
          <w:insideV w:val="nil"/>
        </w:tcBorders>
        <w:shd w:val="clear" w:color="auto" w:fill="04214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214F" w:themeFill="accent1" w:themeFillShade="99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5191F4" w:themeFill="accen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raster-accent6">
    <w:name w:val="Colorful Grid Accent 6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</w:rPr>
      <w:tblPr/>
      <w:tcPr>
        <w:shd w:val="clear" w:color="auto" w:fill="FCF3EB" w:themeFill="accent6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CF3E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CA568" w:themeFill="accent6" w:themeFillShade="BF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</w:rPr>
      <w:tblPr/>
      <w:tcPr>
        <w:shd w:val="clear" w:color="auto" w:fill="EBEEF5" w:themeFill="accent5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EBEEF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859BC1" w:themeFill="accent5" w:themeFillShade="BF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</w:rPr>
      <w:tblPr/>
      <w:tcPr>
        <w:shd w:val="clear" w:color="auto" w:fill="F8DBC4" w:themeFill="accent4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8DB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5771E" w:themeFill="accent4" w:themeFillShade="BF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</w:rPr>
      <w:tblPr/>
      <w:tcPr>
        <w:shd w:val="clear" w:color="auto" w:fill="C3CFE1" w:themeFill="accent3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C3CF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8638F" w:themeFill="accent3" w:themeFillShade="BF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</w:rPr>
      <w:tblPr/>
      <w:tcPr>
        <w:shd w:val="clear" w:color="auto" w:fill="FAC396" w:themeFill="accent2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FAC39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95007" w:themeFill="accent2" w:themeFillShade="BF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</w:rPr>
      <w:tblPr/>
      <w:tcPr>
        <w:shd w:val="clear" w:color="auto" w:fill="73A6F6" w:themeFill="accen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73A6F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62A62" w:themeFill="accent1" w:themeFillShade="BF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E2C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9E2C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E2C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E2C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7F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F7F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ED7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ED7E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ED7E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ED7E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5F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5F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A76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EA76C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A76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A76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9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9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B88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B88B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B88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B88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1EC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1EC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36C0A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36C0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36C0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AB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AB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8398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8398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8398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8398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8C8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bottom w:val="single" w:sz="8" w:space="0" w:color="F9E2C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E2CE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E2CE" w:themeColor="accent6"/>
          <w:bottom w:val="single" w:sz="8" w:space="0" w:color="F9E2CE" w:themeColor="accent6"/>
        </w:tcBorders>
      </w:tc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shd w:val="clear" w:color="auto" w:fill="FDF7F2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bottom w:val="single" w:sz="8" w:space="0" w:color="CED7E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ED7E6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ED7E6" w:themeColor="accent5"/>
          <w:bottom w:val="single" w:sz="8" w:space="0" w:color="CED7E6" w:themeColor="accent5"/>
        </w:tcBorders>
      </w:tc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shd w:val="clear" w:color="auto" w:fill="F2F5F8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bottom w:val="single" w:sz="8" w:space="0" w:color="EEA76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A76C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A76C" w:themeColor="accent4"/>
          <w:bottom w:val="single" w:sz="8" w:space="0" w:color="EEA76C" w:themeColor="accent4"/>
        </w:tcBorders>
      </w:tc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shd w:val="clear" w:color="auto" w:fill="FAE9DA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bottom w:val="single" w:sz="8" w:space="0" w:color="6B88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B88B5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B88B5" w:themeColor="accent3"/>
          <w:bottom w:val="single" w:sz="8" w:space="0" w:color="6B88B5" w:themeColor="accent3"/>
        </w:tcBorders>
      </w:tc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shd w:val="clear" w:color="auto" w:fill="DAE1EC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rsid w:val="00E07762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bottom w:val="single" w:sz="8" w:space="0" w:color="E36C0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36C0A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36C0A" w:themeColor="accent2"/>
          <w:bottom w:val="single" w:sz="8" w:space="0" w:color="E36C0A" w:themeColor="accent2"/>
        </w:tcBorders>
      </w:tc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shd w:val="clear" w:color="auto" w:fill="FCDABE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  <w:shd w:val="clear" w:color="auto" w:fill="F9E2C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E9DA" w:themeColor="accent6" w:themeTint="BF"/>
          <w:left w:val="single" w:sz="8" w:space="0" w:color="FAE9DA" w:themeColor="accent6" w:themeTint="BF"/>
          <w:bottom w:val="single" w:sz="8" w:space="0" w:color="FAE9DA" w:themeColor="accent6" w:themeTint="BF"/>
          <w:right w:val="single" w:sz="8" w:space="0" w:color="FAE9D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7F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F7F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  <w:shd w:val="clear" w:color="auto" w:fill="CED7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E0EC" w:themeColor="accent5" w:themeTint="BF"/>
          <w:left w:val="single" w:sz="8" w:space="0" w:color="DAE0EC" w:themeColor="accent5" w:themeTint="BF"/>
          <w:bottom w:val="single" w:sz="8" w:space="0" w:color="DAE0EC" w:themeColor="accent5" w:themeTint="BF"/>
          <w:right w:val="single" w:sz="8" w:space="0" w:color="DAE0E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F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5F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  <w:shd w:val="clear" w:color="auto" w:fill="EEA76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BC90" w:themeColor="accent4" w:themeTint="BF"/>
          <w:left w:val="single" w:sz="8" w:space="0" w:color="F2BC90" w:themeColor="accent4" w:themeTint="BF"/>
          <w:bottom w:val="single" w:sz="8" w:space="0" w:color="F2BC90" w:themeColor="accent4" w:themeTint="BF"/>
          <w:right w:val="single" w:sz="8" w:space="0" w:color="F2BC9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9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9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  <w:shd w:val="clear" w:color="auto" w:fill="6B88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5C7" w:themeColor="accent3" w:themeTint="BF"/>
          <w:left w:val="single" w:sz="8" w:space="0" w:color="90A5C7" w:themeColor="accent3" w:themeTint="BF"/>
          <w:bottom w:val="single" w:sz="8" w:space="0" w:color="90A5C7" w:themeColor="accent3" w:themeTint="BF"/>
          <w:right w:val="single" w:sz="8" w:space="0" w:color="90A5C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1E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1E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  <w:shd w:val="clear" w:color="auto" w:fill="E36C0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F3B" w:themeColor="accent2" w:themeTint="BF"/>
          <w:left w:val="single" w:sz="8" w:space="0" w:color="F68F3B" w:themeColor="accent2" w:themeTint="BF"/>
          <w:bottom w:val="single" w:sz="8" w:space="0" w:color="F68F3B" w:themeColor="accent2" w:themeTint="BF"/>
          <w:right w:val="single" w:sz="8" w:space="0" w:color="F68F3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AB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AB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F7F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E2C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E2C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F0E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F0E6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5F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D7E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ED7E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EAF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EAF2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9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76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A76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2B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2B5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1EC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B88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B88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5C3D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5C3DA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AB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6C0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47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47C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8C8F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8398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191F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191F4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F9E2CE" w:themeColor="accent6"/>
        <w:left w:val="single" w:sz="8" w:space="0" w:color="F9E2CE" w:themeColor="accent6"/>
        <w:bottom w:val="single" w:sz="8" w:space="0" w:color="F9E2CE" w:themeColor="accent6"/>
        <w:right w:val="single" w:sz="8" w:space="0" w:color="F9E2CE" w:themeColor="accent6"/>
        <w:insideH w:val="single" w:sz="8" w:space="0" w:color="F9E2CE" w:themeColor="accent6"/>
        <w:insideV w:val="single" w:sz="8" w:space="0" w:color="F9E2CE" w:themeColor="accent6"/>
      </w:tblBorders>
    </w:tblPr>
    <w:tcPr>
      <w:shd w:val="clear" w:color="auto" w:fill="FDF7F2" w:themeFill="accent6" w:themeFillTint="3F"/>
    </w:tcPr>
    <w:tblStylePr w:type="firstRow">
      <w:rPr>
        <w:b/>
        <w:bCs/>
        <w:color w:val="4A4A49" w:themeColor="text1"/>
      </w:rPr>
      <w:tblPr/>
      <w:tcPr>
        <w:shd w:val="clear" w:color="auto" w:fill="FEFBF9" w:themeFill="accent6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9F5" w:themeFill="accent6" w:themeFillTint="33"/>
      </w:tc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tcBorders>
          <w:insideH w:val="single" w:sz="6" w:space="0" w:color="F9E2CE" w:themeColor="accent6"/>
          <w:insideV w:val="single" w:sz="6" w:space="0" w:color="F9E2CE" w:themeColor="accent6"/>
        </w:tcBorders>
        <w:shd w:val="clear" w:color="auto" w:fill="FCF0E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CED7E6" w:themeColor="accent5"/>
        <w:left w:val="single" w:sz="8" w:space="0" w:color="CED7E6" w:themeColor="accent5"/>
        <w:bottom w:val="single" w:sz="8" w:space="0" w:color="CED7E6" w:themeColor="accent5"/>
        <w:right w:val="single" w:sz="8" w:space="0" w:color="CED7E6" w:themeColor="accent5"/>
        <w:insideH w:val="single" w:sz="8" w:space="0" w:color="CED7E6" w:themeColor="accent5"/>
        <w:insideV w:val="single" w:sz="8" w:space="0" w:color="CED7E6" w:themeColor="accent5"/>
      </w:tblBorders>
    </w:tblPr>
    <w:tcPr>
      <w:shd w:val="clear" w:color="auto" w:fill="F2F5F8" w:themeFill="accent5" w:themeFillTint="3F"/>
    </w:tcPr>
    <w:tblStylePr w:type="firstRow">
      <w:rPr>
        <w:b/>
        <w:bCs/>
        <w:color w:val="4A4A49" w:themeColor="text1"/>
      </w:rPr>
      <w:tblPr/>
      <w:tcPr>
        <w:shd w:val="clear" w:color="auto" w:fill="FAFAFC" w:themeFill="accent5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6FA" w:themeFill="accent5" w:themeFillTint="33"/>
      </w:tc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tcBorders>
          <w:insideH w:val="single" w:sz="6" w:space="0" w:color="CED7E6" w:themeColor="accent5"/>
          <w:insideV w:val="single" w:sz="6" w:space="0" w:color="CED7E6" w:themeColor="accent5"/>
        </w:tcBorders>
        <w:shd w:val="clear" w:color="auto" w:fill="E6EAF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EA76C" w:themeColor="accent4"/>
        <w:left w:val="single" w:sz="8" w:space="0" w:color="EEA76C" w:themeColor="accent4"/>
        <w:bottom w:val="single" w:sz="8" w:space="0" w:color="EEA76C" w:themeColor="accent4"/>
        <w:right w:val="single" w:sz="8" w:space="0" w:color="EEA76C" w:themeColor="accent4"/>
        <w:insideH w:val="single" w:sz="8" w:space="0" w:color="EEA76C" w:themeColor="accent4"/>
        <w:insideV w:val="single" w:sz="8" w:space="0" w:color="EEA76C" w:themeColor="accent4"/>
      </w:tblBorders>
    </w:tblPr>
    <w:tcPr>
      <w:shd w:val="clear" w:color="auto" w:fill="FAE9DA" w:themeFill="accent4" w:themeFillTint="3F"/>
    </w:tcPr>
    <w:tblStylePr w:type="firstRow">
      <w:rPr>
        <w:b/>
        <w:bCs/>
        <w:color w:val="4A4A49" w:themeColor="text1"/>
      </w:rPr>
      <w:tblPr/>
      <w:tcPr>
        <w:shd w:val="clear" w:color="auto" w:fill="FDF6F0" w:themeFill="accent4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DE1" w:themeFill="accent4" w:themeFillTint="33"/>
      </w:tc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tcBorders>
          <w:insideH w:val="single" w:sz="6" w:space="0" w:color="EEA76C" w:themeColor="accent4"/>
          <w:insideV w:val="single" w:sz="6" w:space="0" w:color="EEA76C" w:themeColor="accent4"/>
        </w:tcBorders>
        <w:shd w:val="clear" w:color="auto" w:fill="F6D2B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6B88B5" w:themeColor="accent3"/>
        <w:left w:val="single" w:sz="8" w:space="0" w:color="6B88B5" w:themeColor="accent3"/>
        <w:bottom w:val="single" w:sz="8" w:space="0" w:color="6B88B5" w:themeColor="accent3"/>
        <w:right w:val="single" w:sz="8" w:space="0" w:color="6B88B5" w:themeColor="accent3"/>
        <w:insideH w:val="single" w:sz="8" w:space="0" w:color="6B88B5" w:themeColor="accent3"/>
        <w:insideV w:val="single" w:sz="8" w:space="0" w:color="6B88B5" w:themeColor="accent3"/>
      </w:tblBorders>
    </w:tblPr>
    <w:tcPr>
      <w:shd w:val="clear" w:color="auto" w:fill="DAE1EC" w:themeFill="accent3" w:themeFillTint="3F"/>
    </w:tcPr>
    <w:tblStylePr w:type="firstRow">
      <w:rPr>
        <w:b/>
        <w:bCs/>
        <w:color w:val="4A4A49" w:themeColor="text1"/>
      </w:rPr>
      <w:tblPr/>
      <w:tcPr>
        <w:shd w:val="clear" w:color="auto" w:fill="F0F3F7" w:themeFill="accent3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F0" w:themeFill="accent3" w:themeFillTint="33"/>
      </w:tc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tcBorders>
          <w:insideH w:val="single" w:sz="6" w:space="0" w:color="6B88B5" w:themeColor="accent3"/>
          <w:insideV w:val="single" w:sz="6" w:space="0" w:color="6B88B5" w:themeColor="accent3"/>
        </w:tcBorders>
        <w:shd w:val="clear" w:color="auto" w:fill="B5C3D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E36C0A" w:themeColor="accent2"/>
        <w:left w:val="single" w:sz="8" w:space="0" w:color="E36C0A" w:themeColor="accent2"/>
        <w:bottom w:val="single" w:sz="8" w:space="0" w:color="E36C0A" w:themeColor="accent2"/>
        <w:right w:val="single" w:sz="8" w:space="0" w:color="E36C0A" w:themeColor="accent2"/>
        <w:insideH w:val="single" w:sz="8" w:space="0" w:color="E36C0A" w:themeColor="accent2"/>
        <w:insideV w:val="single" w:sz="8" w:space="0" w:color="E36C0A" w:themeColor="accent2"/>
      </w:tblBorders>
    </w:tblPr>
    <w:tcPr>
      <w:shd w:val="clear" w:color="auto" w:fill="FCDABE" w:themeFill="accent2" w:themeFillTint="3F"/>
    </w:tcPr>
    <w:tblStylePr w:type="firstRow">
      <w:rPr>
        <w:b/>
        <w:bCs/>
        <w:color w:val="4A4A49" w:themeColor="text1"/>
      </w:rPr>
      <w:tblPr/>
      <w:tcPr>
        <w:shd w:val="clear" w:color="auto" w:fill="FEF0E5" w:themeFill="accent2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1CA" w:themeFill="accent2" w:themeFillTint="33"/>
      </w:tc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tcBorders>
          <w:insideH w:val="single" w:sz="6" w:space="0" w:color="E36C0A" w:themeColor="accent2"/>
          <w:insideV w:val="single" w:sz="6" w:space="0" w:color="E36C0A" w:themeColor="accent2"/>
        </w:tcBorders>
        <w:shd w:val="clear" w:color="auto" w:fill="F9B47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cPr>
      <w:shd w:val="clear" w:color="auto" w:fill="A8C8F9" w:themeFill="accent1" w:themeFillTint="3F"/>
    </w:tcPr>
    <w:tblStylePr w:type="firstRow">
      <w:rPr>
        <w:b/>
        <w:bCs/>
        <w:color w:val="4A4A49" w:themeColor="text1"/>
      </w:rPr>
      <w:tblPr/>
      <w:tcPr>
        <w:shd w:val="clear" w:color="auto" w:fill="DCE9FD" w:themeFill="accen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D2FA" w:themeFill="accent1" w:themeFillTint="33"/>
      </w:tc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tcBorders>
          <w:insideH w:val="single" w:sz="6" w:space="0" w:color="083984" w:themeColor="accent1"/>
          <w:insideV w:val="single" w:sz="6" w:space="0" w:color="083984" w:themeColor="accent1"/>
        </w:tcBorders>
        <w:shd w:val="clear" w:color="auto" w:fill="5191F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AE9DA" w:themeColor="accent6" w:themeTint="BF"/>
        <w:left w:val="single" w:sz="8" w:space="0" w:color="FAE9DA" w:themeColor="accent6" w:themeTint="BF"/>
        <w:bottom w:val="single" w:sz="8" w:space="0" w:color="FAE9DA" w:themeColor="accent6" w:themeTint="BF"/>
        <w:right w:val="single" w:sz="8" w:space="0" w:color="FAE9DA" w:themeColor="accent6" w:themeTint="BF"/>
        <w:insideH w:val="single" w:sz="8" w:space="0" w:color="FAE9DA" w:themeColor="accent6" w:themeTint="BF"/>
        <w:insideV w:val="single" w:sz="8" w:space="0" w:color="FAE9DA" w:themeColor="accent6" w:themeTint="BF"/>
      </w:tblBorders>
    </w:tblPr>
    <w:tcPr>
      <w:shd w:val="clear" w:color="auto" w:fill="FDF7F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E9D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E6" w:themeFill="accent6" w:themeFillTint="7F"/>
      </w:tcPr>
    </w:tblStylePr>
    <w:tblStylePr w:type="band1Horz">
      <w:tblPr/>
      <w:tcPr>
        <w:shd w:val="clear" w:color="auto" w:fill="FCF0E6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AE0EC" w:themeColor="accent5" w:themeTint="BF"/>
        <w:left w:val="single" w:sz="8" w:space="0" w:color="DAE0EC" w:themeColor="accent5" w:themeTint="BF"/>
        <w:bottom w:val="single" w:sz="8" w:space="0" w:color="DAE0EC" w:themeColor="accent5" w:themeTint="BF"/>
        <w:right w:val="single" w:sz="8" w:space="0" w:color="DAE0EC" w:themeColor="accent5" w:themeTint="BF"/>
        <w:insideH w:val="single" w:sz="8" w:space="0" w:color="DAE0EC" w:themeColor="accent5" w:themeTint="BF"/>
        <w:insideV w:val="single" w:sz="8" w:space="0" w:color="DAE0EC" w:themeColor="accent5" w:themeTint="BF"/>
      </w:tblBorders>
    </w:tblPr>
    <w:tcPr>
      <w:shd w:val="clear" w:color="auto" w:fill="F2F5F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E0E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AF2" w:themeFill="accent5" w:themeFillTint="7F"/>
      </w:tcPr>
    </w:tblStylePr>
    <w:tblStylePr w:type="band1Horz">
      <w:tblPr/>
      <w:tcPr>
        <w:shd w:val="clear" w:color="auto" w:fill="E6EAF2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2BC90" w:themeColor="accent4" w:themeTint="BF"/>
        <w:left w:val="single" w:sz="8" w:space="0" w:color="F2BC90" w:themeColor="accent4" w:themeTint="BF"/>
        <w:bottom w:val="single" w:sz="8" w:space="0" w:color="F2BC90" w:themeColor="accent4" w:themeTint="BF"/>
        <w:right w:val="single" w:sz="8" w:space="0" w:color="F2BC90" w:themeColor="accent4" w:themeTint="BF"/>
        <w:insideH w:val="single" w:sz="8" w:space="0" w:color="F2BC90" w:themeColor="accent4" w:themeTint="BF"/>
        <w:insideV w:val="single" w:sz="8" w:space="0" w:color="F2BC90" w:themeColor="accent4" w:themeTint="BF"/>
      </w:tblBorders>
    </w:tblPr>
    <w:tcPr>
      <w:shd w:val="clear" w:color="auto" w:fill="FAE9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BC9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2B5" w:themeFill="accent4" w:themeFillTint="7F"/>
      </w:tcPr>
    </w:tblStylePr>
    <w:tblStylePr w:type="band1Horz">
      <w:tblPr/>
      <w:tcPr>
        <w:shd w:val="clear" w:color="auto" w:fill="F6D2B5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0A5C7" w:themeColor="accent3" w:themeTint="BF"/>
        <w:left w:val="single" w:sz="8" w:space="0" w:color="90A5C7" w:themeColor="accent3" w:themeTint="BF"/>
        <w:bottom w:val="single" w:sz="8" w:space="0" w:color="90A5C7" w:themeColor="accent3" w:themeTint="BF"/>
        <w:right w:val="single" w:sz="8" w:space="0" w:color="90A5C7" w:themeColor="accent3" w:themeTint="BF"/>
        <w:insideH w:val="single" w:sz="8" w:space="0" w:color="90A5C7" w:themeColor="accent3" w:themeTint="BF"/>
        <w:insideV w:val="single" w:sz="8" w:space="0" w:color="90A5C7" w:themeColor="accent3" w:themeTint="BF"/>
      </w:tblBorders>
    </w:tblPr>
    <w:tcPr>
      <w:shd w:val="clear" w:color="auto" w:fill="DAE1EC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0A5C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C3DA" w:themeFill="accent3" w:themeFillTint="7F"/>
      </w:tcPr>
    </w:tblStylePr>
    <w:tblStylePr w:type="band1Horz">
      <w:tblPr/>
      <w:tcPr>
        <w:shd w:val="clear" w:color="auto" w:fill="B5C3DA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68F3B" w:themeColor="accent2" w:themeTint="BF"/>
        <w:left w:val="single" w:sz="8" w:space="0" w:color="F68F3B" w:themeColor="accent2" w:themeTint="BF"/>
        <w:bottom w:val="single" w:sz="8" w:space="0" w:color="F68F3B" w:themeColor="accent2" w:themeTint="BF"/>
        <w:right w:val="single" w:sz="8" w:space="0" w:color="F68F3B" w:themeColor="accent2" w:themeTint="BF"/>
        <w:insideH w:val="single" w:sz="8" w:space="0" w:color="F68F3B" w:themeColor="accent2" w:themeTint="BF"/>
        <w:insideV w:val="single" w:sz="8" w:space="0" w:color="F68F3B" w:themeColor="accent2" w:themeTint="BF"/>
      </w:tblBorders>
    </w:tblPr>
    <w:tcPr>
      <w:shd w:val="clear" w:color="auto" w:fill="FCDAB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F3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47C" w:themeFill="accent2" w:themeFillTint="7F"/>
      </w:tcPr>
    </w:tblStylePr>
    <w:tblStylePr w:type="band1Horz">
      <w:tblPr/>
      <w:tcPr>
        <w:shd w:val="clear" w:color="auto" w:fill="F9B47C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  <w:insideV w:val="single" w:sz="8" w:space="0" w:color="0D5EDB" w:themeColor="accent1" w:themeTint="BF"/>
      </w:tblBorders>
    </w:tblPr>
    <w:tcPr>
      <w:shd w:val="clear" w:color="auto" w:fill="A8C8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5ED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191F4" w:themeFill="accent1" w:themeFillTint="7F"/>
      </w:tcPr>
    </w:tblStylePr>
    <w:tblStylePr w:type="band1Horz">
      <w:tblPr/>
      <w:tcPr>
        <w:shd w:val="clear" w:color="auto" w:fill="5191F4" w:themeFill="accent1" w:themeFillTint="7F"/>
      </w:tcPr>
    </w:tblStylePr>
  </w:style>
  <w:style w:type="table" w:styleId="Donkerelijst-accent6">
    <w:name w:val="Dark List Accent 6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C96A1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CA56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A568" w:themeFill="accent6" w:themeFillShade="BF"/>
      </w:tcPr>
    </w:tblStylePr>
  </w:style>
  <w:style w:type="table" w:styleId="Donkerelijst-accent5">
    <w:name w:val="Dark List Accent 5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9638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9BC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9BC1" w:themeFill="accent5" w:themeFillShade="BF"/>
      </w:tcPr>
    </w:tblStylePr>
  </w:style>
  <w:style w:type="table" w:styleId="Donkerelijst-accent4">
    <w:name w:val="Dark List Accent 4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4F1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577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771E" w:themeFill="accent4" w:themeFillShade="BF"/>
      </w:tcPr>
    </w:tblStylePr>
  </w:style>
  <w:style w:type="table" w:styleId="Donkerelijst-accent3">
    <w:name w:val="Dark List Accent 3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425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8638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638F" w:themeFill="accent3" w:themeFillShade="BF"/>
      </w:tcPr>
    </w:tblStylePr>
  </w:style>
  <w:style w:type="table" w:styleId="Donkerelijst-accent2">
    <w:name w:val="Dark List Accent 2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0350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9500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5007" w:themeFill="accent2" w:themeFillShade="BF"/>
      </w:tcPr>
    </w:tblStylePr>
  </w:style>
  <w:style w:type="table" w:styleId="Donkerelijst-accent1">
    <w:name w:val="Dark List Accent 1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41C4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62A6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A62" w:themeFill="accent1" w:themeFillShade="BF"/>
      </w:tcPr>
    </w:tblStylePr>
  </w:style>
  <w:style w:type="paragraph" w:styleId="Bibliografie">
    <w:name w:val="Bibliography"/>
    <w:basedOn w:val="ZsysbasisNibud"/>
    <w:next w:val="BasistekstNibud"/>
    <w:uiPriority w:val="98"/>
    <w:semiHidden/>
    <w:rsid w:val="00E07762"/>
  </w:style>
  <w:style w:type="paragraph" w:styleId="Citaat">
    <w:name w:val="Quote"/>
    <w:basedOn w:val="ZsysbasisNibud"/>
    <w:next w:val="BasistekstNibud"/>
    <w:link w:val="CitaatChar"/>
    <w:uiPriority w:val="98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4A4A49" w:themeColor="text1"/>
      <w:sz w:val="18"/>
      <w:szCs w:val="18"/>
    </w:rPr>
  </w:style>
  <w:style w:type="paragraph" w:styleId="Duidelijkcitaat">
    <w:name w:val="Intense Quote"/>
    <w:basedOn w:val="ZsysbasisNibud"/>
    <w:next w:val="BasistekstNibud"/>
    <w:link w:val="DuidelijkcitaatChar"/>
    <w:uiPriority w:val="98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Nibud"/>
    <w:basedOn w:val="Standaardalinea-lettertype"/>
    <w:uiPriority w:val="4"/>
    <w:rsid w:val="00E07762"/>
    <w:rPr>
      <w:vertAlign w:val="superscript"/>
    </w:rPr>
  </w:style>
  <w:style w:type="paragraph" w:styleId="Geenafstand">
    <w:name w:val="No Spacing"/>
    <w:basedOn w:val="ZsysbasisNibud"/>
    <w:next w:val="BasistekstNibud"/>
    <w:uiPriority w:val="98"/>
    <w:semiHidden/>
    <w:rsid w:val="00D27D0E"/>
  </w:style>
  <w:style w:type="character" w:styleId="HTMLCode">
    <w:name w:val="HTML Code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8"/>
    <w:semiHidden/>
    <w:rsid w:val="00E07762"/>
    <w:rPr>
      <w:i/>
      <w:iCs/>
    </w:rPr>
  </w:style>
  <w:style w:type="character" w:styleId="HTMLVariable">
    <w:name w:val="HTML Variable"/>
    <w:basedOn w:val="Standaardalinea-lettertype"/>
    <w:uiPriority w:val="98"/>
    <w:semiHidden/>
    <w:rsid w:val="00E07762"/>
    <w:rPr>
      <w:i/>
      <w:iCs/>
    </w:rPr>
  </w:style>
  <w:style w:type="character" w:styleId="HTML-acroniem">
    <w:name w:val="HTML Acronym"/>
    <w:basedOn w:val="Standaardalinea-lettertype"/>
    <w:uiPriority w:val="98"/>
    <w:semiHidden/>
    <w:rsid w:val="00E07762"/>
  </w:style>
  <w:style w:type="character" w:styleId="HTML-citaat">
    <w:name w:val="HTML Cite"/>
    <w:basedOn w:val="Standaardalinea-lettertype"/>
    <w:uiPriority w:val="98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8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Nibud"/>
    <w:next w:val="BasistekstNibud"/>
    <w:uiPriority w:val="98"/>
    <w:semiHidden/>
    <w:unhideWhenUsed/>
    <w:rsid w:val="00FC3FA5"/>
    <w:pPr>
      <w:keepLines/>
      <w:spacing w:before="480"/>
    </w:pPr>
    <w:rPr>
      <w:rFonts w:eastAsiaTheme="majorEastAsia" w:cstheme="majorBidi"/>
      <w:sz w:val="28"/>
      <w:szCs w:val="28"/>
    </w:rPr>
  </w:style>
  <w:style w:type="paragraph" w:styleId="Lijstalinea">
    <w:name w:val="List Paragraph"/>
    <w:basedOn w:val="ZsysbasisNibud"/>
    <w:next w:val="BasistekstNibud"/>
    <w:uiPriority w:val="98"/>
    <w:semiHidden/>
    <w:rsid w:val="00E7078D"/>
    <w:pPr>
      <w:ind w:left="720"/>
    </w:pPr>
  </w:style>
  <w:style w:type="character" w:styleId="Nadruk">
    <w:name w:val="Emphasis"/>
    <w:basedOn w:val="Standaardalinea-lettertype"/>
    <w:uiPriority w:val="98"/>
    <w:semiHidden/>
    <w:rsid w:val="00E07762"/>
    <w:rPr>
      <w:i/>
      <w:iCs/>
    </w:rPr>
  </w:style>
  <w:style w:type="character" w:styleId="Regelnummer">
    <w:name w:val="line number"/>
    <w:basedOn w:val="Standaardalinea-lettertype"/>
    <w:uiPriority w:val="98"/>
    <w:semiHidden/>
    <w:rsid w:val="00E07762"/>
  </w:style>
  <w:style w:type="numbering" w:customStyle="1" w:styleId="KopnummeringNibud">
    <w:name w:val="Kopnummering Nibud"/>
    <w:uiPriority w:val="4"/>
    <w:semiHidden/>
    <w:rsid w:val="00866B64"/>
    <w:pPr>
      <w:numPr>
        <w:numId w:val="9"/>
      </w:numPr>
    </w:pPr>
  </w:style>
  <w:style w:type="paragraph" w:customStyle="1" w:styleId="ZsyseenpuntNibud">
    <w:name w:val="Zsyseenpunt Nibud"/>
    <w:basedOn w:val="ZsysbasisNibud"/>
    <w:uiPriority w:val="4"/>
    <w:semiHidden/>
    <w:rsid w:val="00CF62AF"/>
    <w:pPr>
      <w:spacing w:line="20" w:lineRule="exact"/>
    </w:pPr>
    <w:rPr>
      <w:sz w:val="2"/>
    </w:rPr>
  </w:style>
  <w:style w:type="paragraph" w:customStyle="1" w:styleId="ZsysbasisdocumentgegevensNibud">
    <w:name w:val="Zsysbasisdocumentgegevens Nibud"/>
    <w:basedOn w:val="ZsysbasisNibud"/>
    <w:next w:val="BasistekstNibud"/>
    <w:link w:val="ZsysbasisdocumentgegevensNibudChar"/>
    <w:uiPriority w:val="4"/>
    <w:semiHidden/>
    <w:rsid w:val="009F2CC2"/>
    <w:pPr>
      <w:spacing w:line="260" w:lineRule="exact"/>
    </w:pPr>
    <w:rPr>
      <w:noProof/>
    </w:rPr>
  </w:style>
  <w:style w:type="paragraph" w:customStyle="1" w:styleId="DocumentgegevenskopjeNibud">
    <w:name w:val="Documentgegevens kopje Nibud"/>
    <w:basedOn w:val="ZsysbasisdocumentgegevensNibud"/>
    <w:uiPriority w:val="4"/>
    <w:rsid w:val="00756C31"/>
  </w:style>
  <w:style w:type="paragraph" w:customStyle="1" w:styleId="DocumentgegevensNibud">
    <w:name w:val="Documentgegevens Nibud"/>
    <w:basedOn w:val="ZsysbasisdocumentgegevensNibud"/>
    <w:uiPriority w:val="4"/>
    <w:rsid w:val="00756C31"/>
  </w:style>
  <w:style w:type="paragraph" w:customStyle="1" w:styleId="DocumentgegevensdatumNibud">
    <w:name w:val="Documentgegevens datum Nibud"/>
    <w:basedOn w:val="ZsysbasisdocumentgegevensNibud"/>
    <w:uiPriority w:val="4"/>
    <w:rsid w:val="00756C31"/>
  </w:style>
  <w:style w:type="paragraph" w:customStyle="1" w:styleId="DocumentgegevensonderwerpNibud">
    <w:name w:val="Documentgegevens onderwerp Nibud"/>
    <w:basedOn w:val="ZsysbasisdocumentgegevensNibud"/>
    <w:uiPriority w:val="4"/>
    <w:rsid w:val="00C87372"/>
    <w:rPr>
      <w:noProof w:val="0"/>
    </w:rPr>
  </w:style>
  <w:style w:type="paragraph" w:customStyle="1" w:styleId="DocumentgegevenskenmerkNibud">
    <w:name w:val="Documentgegevens kenmerk Nibud"/>
    <w:basedOn w:val="ZsysbasisdocumentgegevensNibud"/>
    <w:uiPriority w:val="4"/>
    <w:rsid w:val="00756C31"/>
  </w:style>
  <w:style w:type="paragraph" w:customStyle="1" w:styleId="PaginanummeronevenNibud">
    <w:name w:val="Paginanummer oneven Nibud"/>
    <w:basedOn w:val="ZsysbasisdocumentgegevensNibud"/>
    <w:link w:val="PaginanummeronevenNibudChar"/>
    <w:uiPriority w:val="4"/>
    <w:rsid w:val="007A1D8A"/>
    <w:rPr>
      <w:color w:val="083984" w:themeColor="accent1"/>
      <w:sz w:val="16"/>
    </w:rPr>
  </w:style>
  <w:style w:type="paragraph" w:customStyle="1" w:styleId="AfzendergegevensNibud">
    <w:name w:val="Afzendergegevens Nibud"/>
    <w:basedOn w:val="ZsysbasisdocumentgegevensNibud"/>
    <w:uiPriority w:val="4"/>
    <w:rsid w:val="00135E7B"/>
  </w:style>
  <w:style w:type="paragraph" w:customStyle="1" w:styleId="AfzendergegevenskopjeNibud">
    <w:name w:val="Afzendergegevens kopje Nibud"/>
    <w:basedOn w:val="ZsysbasisdocumentgegevensNibud"/>
    <w:uiPriority w:val="4"/>
    <w:rsid w:val="00135E7B"/>
  </w:style>
  <w:style w:type="numbering" w:customStyle="1" w:styleId="OpsommingtekenNibud">
    <w:name w:val="Opsomming teken Nibud"/>
    <w:uiPriority w:val="4"/>
    <w:semiHidden/>
    <w:rsid w:val="00647A67"/>
    <w:pPr>
      <w:numPr>
        <w:numId w:val="10"/>
      </w:numPr>
    </w:pPr>
  </w:style>
  <w:style w:type="paragraph" w:customStyle="1" w:styleId="AlineavoorafbeeldingNibud">
    <w:name w:val="Alinea voor afbeelding Nibud"/>
    <w:basedOn w:val="ZsysbasisNibud"/>
    <w:next w:val="BasistekstNibud"/>
    <w:uiPriority w:val="4"/>
    <w:qFormat/>
    <w:rsid w:val="00BB239A"/>
  </w:style>
  <w:style w:type="paragraph" w:customStyle="1" w:styleId="TitelNibud">
    <w:name w:val="Titel Nibud"/>
    <w:basedOn w:val="ZsysbasisNibud"/>
    <w:next w:val="BasistekstNibud"/>
    <w:uiPriority w:val="4"/>
    <w:qFormat/>
    <w:rsid w:val="00C97517"/>
    <w:pPr>
      <w:keepLines/>
      <w:spacing w:after="320" w:line="1060" w:lineRule="atLeast"/>
    </w:pPr>
    <w:rPr>
      <w:color w:val="083984" w:themeColor="accent1"/>
      <w:sz w:val="86"/>
    </w:rPr>
  </w:style>
  <w:style w:type="paragraph" w:customStyle="1" w:styleId="SubtitelNibud">
    <w:name w:val="Subtitel Nibud"/>
    <w:basedOn w:val="ZsysbasisNibud"/>
    <w:next w:val="BasistekstNibud"/>
    <w:uiPriority w:val="4"/>
    <w:qFormat/>
    <w:rsid w:val="00C97517"/>
    <w:pPr>
      <w:keepLines/>
      <w:spacing w:line="480" w:lineRule="atLeast"/>
    </w:pPr>
    <w:rPr>
      <w:color w:val="083984" w:themeColor="accent1"/>
      <w:sz w:val="40"/>
    </w:rPr>
  </w:style>
  <w:style w:type="numbering" w:customStyle="1" w:styleId="BijlagenummeringNibud">
    <w:name w:val="Bijlagenummering Nibud"/>
    <w:uiPriority w:val="4"/>
    <w:semiHidden/>
    <w:rsid w:val="00C14171"/>
    <w:pPr>
      <w:numPr>
        <w:numId w:val="11"/>
      </w:numPr>
    </w:pPr>
  </w:style>
  <w:style w:type="paragraph" w:customStyle="1" w:styleId="Bijlagekop1Nibud">
    <w:name w:val="Bijlage kop 1 Nibud"/>
    <w:basedOn w:val="ZsysbasisNibud"/>
    <w:next w:val="BasistekstNibud"/>
    <w:uiPriority w:val="4"/>
    <w:qFormat/>
    <w:rsid w:val="00EB678E"/>
    <w:pPr>
      <w:keepNext/>
      <w:keepLines/>
      <w:pageBreakBefore/>
      <w:numPr>
        <w:numId w:val="34"/>
      </w:numPr>
      <w:spacing w:after="300" w:line="340" w:lineRule="atLeast"/>
      <w:outlineLvl w:val="0"/>
    </w:pPr>
    <w:rPr>
      <w:bCs/>
      <w:color w:val="083984" w:themeColor="accent1"/>
      <w:sz w:val="28"/>
      <w:szCs w:val="32"/>
    </w:rPr>
  </w:style>
  <w:style w:type="paragraph" w:customStyle="1" w:styleId="Bijlagekop2Nibud">
    <w:name w:val="Bijlage kop 2 Nibud"/>
    <w:basedOn w:val="ZsysbasisNibud"/>
    <w:next w:val="BasistekstNibud"/>
    <w:uiPriority w:val="4"/>
    <w:qFormat/>
    <w:rsid w:val="00EB678E"/>
    <w:pPr>
      <w:keepNext/>
      <w:keepLines/>
      <w:numPr>
        <w:ilvl w:val="1"/>
        <w:numId w:val="34"/>
      </w:numPr>
      <w:spacing w:before="260"/>
      <w:ind w:left="567" w:hanging="567"/>
      <w:outlineLvl w:val="1"/>
    </w:pPr>
    <w:rPr>
      <w:bCs/>
      <w:iCs/>
      <w:color w:val="083984" w:themeColor="accent1"/>
      <w:szCs w:val="28"/>
    </w:rPr>
  </w:style>
  <w:style w:type="paragraph" w:styleId="Onderwerpvanopmerking">
    <w:name w:val="annotation subject"/>
    <w:basedOn w:val="ZsysbasisNibud"/>
    <w:next w:val="BasistekstNibud"/>
    <w:link w:val="OnderwerpvanopmerkingChar"/>
    <w:uiPriority w:val="98"/>
    <w:semiHidden/>
    <w:rsid w:val="00E7078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="Verdana" w:hAnsi="Verdana" w:cs="Maiandra GD"/>
      <w:b/>
      <w:bCs/>
      <w:color w:val="4A4A49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NibudChar"/>
    <w:link w:val="Plattetekst"/>
    <w:semiHidden/>
    <w:rsid w:val="00E7078D"/>
    <w:rPr>
      <w:rFonts w:ascii="Verdana" w:hAnsi="Verdana" w:cs="Maiandra GD"/>
      <w:color w:val="4A4A49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Nibud"/>
    <w:next w:val="BasistekstNibud"/>
    <w:link w:val="Plattetekstinspringen2Char"/>
    <w:uiPriority w:val="98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Nibud"/>
    <w:next w:val="BasistekstNibud"/>
    <w:link w:val="Plattetekstinspringen3Char"/>
    <w:uiPriority w:val="98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basedOn w:val="Standaard"/>
    <w:next w:val="Standaard"/>
    <w:uiPriority w:val="98"/>
    <w:semiHidden/>
    <w:rsid w:val="00DD2A9E"/>
  </w:style>
  <w:style w:type="table" w:customStyle="1" w:styleId="TabelzonderopmaakNibud">
    <w:name w:val="Tabel zonder opmaak Nibud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Nibud">
    <w:name w:val="Zsysbasistoc Nibud"/>
    <w:basedOn w:val="ZsysbasisNibud"/>
    <w:next w:val="BasistekstNibud"/>
    <w:uiPriority w:val="4"/>
    <w:semiHidden/>
    <w:rsid w:val="00DE4991"/>
    <w:pPr>
      <w:ind w:left="709" w:right="567" w:hanging="709"/>
    </w:pPr>
  </w:style>
  <w:style w:type="numbering" w:customStyle="1" w:styleId="AgendapuntlijstNibud">
    <w:name w:val="Agendapunt (lijst) Nibud"/>
    <w:uiPriority w:val="4"/>
    <w:semiHidden/>
    <w:rsid w:val="001C6232"/>
    <w:pPr>
      <w:numPr>
        <w:numId w:val="22"/>
      </w:numPr>
    </w:pPr>
  </w:style>
  <w:style w:type="paragraph" w:customStyle="1" w:styleId="AgendapuntNibud">
    <w:name w:val="Agendapunt Nibud"/>
    <w:basedOn w:val="ZsysbasisNibud"/>
    <w:uiPriority w:val="4"/>
    <w:rsid w:val="001C6232"/>
    <w:pPr>
      <w:numPr>
        <w:numId w:val="23"/>
      </w:numPr>
    </w:pPr>
  </w:style>
  <w:style w:type="paragraph" w:customStyle="1" w:styleId="ZsysbasistabeltekstNibud">
    <w:name w:val="Zsysbasistabeltekst Nibud"/>
    <w:basedOn w:val="ZsysbasisNibud"/>
    <w:next w:val="TabeltekstNibud"/>
    <w:uiPriority w:val="4"/>
    <w:semiHidden/>
    <w:rsid w:val="007702E8"/>
  </w:style>
  <w:style w:type="paragraph" w:customStyle="1" w:styleId="TabeltekstNibud">
    <w:name w:val="Tabeltekst Nibud"/>
    <w:basedOn w:val="ZsysbasistabeltekstNibud"/>
    <w:uiPriority w:val="4"/>
    <w:rsid w:val="00312D26"/>
  </w:style>
  <w:style w:type="paragraph" w:customStyle="1" w:styleId="TabelkopjeNibud">
    <w:name w:val="Tabelkopje Nibud"/>
    <w:basedOn w:val="ZsysbasistabeltekstNibud"/>
    <w:uiPriority w:val="4"/>
    <w:rsid w:val="00F96F4C"/>
    <w:rPr>
      <w:color w:val="FFFFFF"/>
    </w:rPr>
  </w:style>
  <w:style w:type="paragraph" w:customStyle="1" w:styleId="Zsysframepag11Nibud">
    <w:name w:val="Zsysframepag1_1 Nibud"/>
    <w:next w:val="BasistekstNibud"/>
    <w:uiPriority w:val="4"/>
    <w:semiHidden/>
    <w:rsid w:val="00727B68"/>
    <w:pPr>
      <w:framePr w:w="11907" w:h="2029" w:wrap="around" w:vAnchor="page" w:hAnchor="page" w:x="1" w:y="14797"/>
    </w:pPr>
    <w:rPr>
      <w:rFonts w:ascii="Verdana" w:hAnsi="Verdana" w:cs="Maiandra GD"/>
      <w:color w:val="4A4A49" w:themeColor="text1"/>
      <w:sz w:val="18"/>
      <w:szCs w:val="18"/>
    </w:rPr>
  </w:style>
  <w:style w:type="paragraph" w:customStyle="1" w:styleId="AuteurNibud">
    <w:name w:val="Auteur Nibud"/>
    <w:basedOn w:val="ZsysbasisNibud"/>
    <w:uiPriority w:val="4"/>
    <w:rsid w:val="00C97517"/>
    <w:pPr>
      <w:spacing w:line="480" w:lineRule="atLeast"/>
    </w:pPr>
    <w:rPr>
      <w:i/>
      <w:color w:val="083984" w:themeColor="accent1"/>
      <w:sz w:val="40"/>
    </w:rPr>
  </w:style>
  <w:style w:type="character" w:customStyle="1" w:styleId="AccentoranjeNibud">
    <w:name w:val="Accent oranje Nibud"/>
    <w:basedOn w:val="Standaardalinea-lettertype"/>
    <w:uiPriority w:val="4"/>
    <w:rsid w:val="00C97517"/>
    <w:rPr>
      <w:color w:val="E36C0A" w:themeColor="accent2"/>
    </w:rPr>
  </w:style>
  <w:style w:type="paragraph" w:customStyle="1" w:styleId="QuoteNibud">
    <w:name w:val="Quote Nibud"/>
    <w:basedOn w:val="ZsysbasisNibud"/>
    <w:next w:val="BasistekstNibud"/>
    <w:uiPriority w:val="4"/>
    <w:rsid w:val="00F96F4C"/>
    <w:pPr>
      <w:spacing w:before="240" w:after="520" w:line="320" w:lineRule="atLeast"/>
      <w:jc w:val="center"/>
    </w:pPr>
    <w:rPr>
      <w:i/>
      <w:color w:val="083984" w:themeColor="accent1"/>
      <w:sz w:val="22"/>
    </w:rPr>
  </w:style>
  <w:style w:type="paragraph" w:customStyle="1" w:styleId="TitelfiguurNibud">
    <w:name w:val="Titel figuur Nibud"/>
    <w:basedOn w:val="ZsysbasisNibud"/>
    <w:next w:val="BasistekstNibud"/>
    <w:uiPriority w:val="4"/>
    <w:rsid w:val="00F96F4C"/>
    <w:pPr>
      <w:numPr>
        <w:numId w:val="37"/>
      </w:numPr>
    </w:pPr>
    <w:rPr>
      <w:color w:val="083984" w:themeColor="accent1"/>
    </w:rPr>
  </w:style>
  <w:style w:type="paragraph" w:customStyle="1" w:styleId="TiteltabelNibud">
    <w:name w:val="Titel tabel Nibud"/>
    <w:basedOn w:val="ZsysbasisNibud"/>
    <w:next w:val="BasistekstNibud"/>
    <w:link w:val="TiteltabelNibudChar"/>
    <w:uiPriority w:val="4"/>
    <w:rsid w:val="00F4470F"/>
    <w:pPr>
      <w:keepNext/>
      <w:numPr>
        <w:numId w:val="39"/>
      </w:numPr>
    </w:pPr>
    <w:rPr>
      <w:sz w:val="16"/>
    </w:rPr>
  </w:style>
  <w:style w:type="numbering" w:customStyle="1" w:styleId="LijstFiguurtitelNibud">
    <w:name w:val="Lijst Figuurtitel Nibud"/>
    <w:uiPriority w:val="4"/>
    <w:semiHidden/>
    <w:rsid w:val="00F96F4C"/>
    <w:pPr>
      <w:numPr>
        <w:numId w:val="31"/>
      </w:numPr>
    </w:pPr>
  </w:style>
  <w:style w:type="numbering" w:customStyle="1" w:styleId="LijsttabeltitelNibud">
    <w:name w:val="Lijst tabeltitel Nibud"/>
    <w:uiPriority w:val="4"/>
    <w:semiHidden/>
    <w:rsid w:val="00072AAA"/>
    <w:pPr>
      <w:numPr>
        <w:numId w:val="32"/>
      </w:numPr>
    </w:pPr>
  </w:style>
  <w:style w:type="paragraph" w:customStyle="1" w:styleId="VoettekstevenNibud">
    <w:name w:val="Voettekst even Nibud"/>
    <w:basedOn w:val="ZsysbasisdocumentgegevensNibud"/>
    <w:next w:val="VoettekstonevenNibud"/>
    <w:link w:val="VoettekstevenNibudChar"/>
    <w:uiPriority w:val="4"/>
    <w:rsid w:val="007A1D8A"/>
    <w:rPr>
      <w:color w:val="083984" w:themeColor="accent1"/>
      <w:sz w:val="16"/>
    </w:rPr>
  </w:style>
  <w:style w:type="character" w:customStyle="1" w:styleId="ZsysbasisdocumentgegevensNibudChar">
    <w:name w:val="Zsysbasisdocumentgegevens Nibud Char"/>
    <w:basedOn w:val="ZsysbasisNibudChar"/>
    <w:link w:val="ZsysbasisdocumentgegevensNibud"/>
    <w:semiHidden/>
    <w:rsid w:val="009F2CC2"/>
    <w:rPr>
      <w:rFonts w:ascii="Verdana" w:hAnsi="Verdana" w:cs="Maiandra GD"/>
      <w:noProof/>
      <w:color w:val="4A4A49" w:themeColor="text1"/>
      <w:sz w:val="18"/>
      <w:szCs w:val="18"/>
    </w:rPr>
  </w:style>
  <w:style w:type="character" w:customStyle="1" w:styleId="VoettekstonevenNibudChar">
    <w:name w:val="Voettekst oneven Nibud Char"/>
    <w:basedOn w:val="ZsysbasisdocumentgegevensNibudChar"/>
    <w:link w:val="Voettekst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VoettekstevenNibudChar">
    <w:name w:val="Voettekst even Nibud Char"/>
    <w:basedOn w:val="VoettekstonevenNibudChar"/>
    <w:link w:val="Voettekst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itelbinnenbladNibud">
    <w:name w:val="Titel binnenblad Nibud"/>
    <w:basedOn w:val="ZsysbasisNibud"/>
    <w:next w:val="BasistekstNibud"/>
    <w:uiPriority w:val="4"/>
    <w:rsid w:val="00484EAA"/>
    <w:pPr>
      <w:spacing w:line="340" w:lineRule="atLeast"/>
    </w:pPr>
    <w:rPr>
      <w:color w:val="083984" w:themeColor="accent1"/>
      <w:sz w:val="28"/>
    </w:rPr>
  </w:style>
  <w:style w:type="paragraph" w:customStyle="1" w:styleId="SubtitelbinnenbladNibud">
    <w:name w:val="Subtitel binnenblad Nibud"/>
    <w:basedOn w:val="ZsysbasisNibud"/>
    <w:next w:val="BasistekstNibud"/>
    <w:uiPriority w:val="4"/>
    <w:rsid w:val="00484EAA"/>
    <w:pPr>
      <w:spacing w:line="300" w:lineRule="atLeast"/>
    </w:pPr>
    <w:rPr>
      <w:color w:val="E36C0A" w:themeColor="accent2"/>
      <w:sz w:val="24"/>
    </w:rPr>
  </w:style>
  <w:style w:type="paragraph" w:customStyle="1" w:styleId="AuteursbinnenbladNibud">
    <w:name w:val="Auteurs binnenblad Nibud"/>
    <w:basedOn w:val="ZsysbasisNibud"/>
    <w:uiPriority w:val="4"/>
    <w:rsid w:val="00484EAA"/>
    <w:pPr>
      <w:spacing w:line="280" w:lineRule="atLeast"/>
    </w:pPr>
    <w:rPr>
      <w:i/>
      <w:color w:val="083984" w:themeColor="accent1"/>
    </w:rPr>
  </w:style>
  <w:style w:type="paragraph" w:customStyle="1" w:styleId="ColofonNibud">
    <w:name w:val="Colofon Nibud"/>
    <w:basedOn w:val="ZsysbasisNibud"/>
    <w:uiPriority w:val="4"/>
    <w:rsid w:val="00862AD1"/>
    <w:pPr>
      <w:spacing w:line="260" w:lineRule="exact"/>
    </w:pPr>
    <w:rPr>
      <w:color w:val="083984" w:themeColor="accent1"/>
    </w:rPr>
  </w:style>
  <w:style w:type="paragraph" w:customStyle="1" w:styleId="KopinhoudsopgaveNibud">
    <w:name w:val="Kop inhoudsopgave Nibud"/>
    <w:basedOn w:val="ZsysbasisNibud"/>
    <w:next w:val="BasistekstNibud"/>
    <w:uiPriority w:val="4"/>
    <w:rsid w:val="00E93CC8"/>
    <w:pPr>
      <w:spacing w:after="200" w:line="340" w:lineRule="atLeast"/>
    </w:pPr>
    <w:rPr>
      <w:color w:val="083984" w:themeColor="accent1"/>
      <w:sz w:val="28"/>
    </w:rPr>
  </w:style>
  <w:style w:type="paragraph" w:customStyle="1" w:styleId="PaginanummerevenNibud">
    <w:name w:val="Paginanummer even Nibud"/>
    <w:basedOn w:val="ZsysbasisdocumentgegevensNibud"/>
    <w:next w:val="PaginanummeronevenNibud"/>
    <w:link w:val="PaginanummerevenNibudChar"/>
    <w:uiPriority w:val="4"/>
    <w:rsid w:val="007A1D8A"/>
    <w:pPr>
      <w:jc w:val="right"/>
    </w:pPr>
    <w:rPr>
      <w:color w:val="083984" w:themeColor="accent1"/>
      <w:sz w:val="16"/>
    </w:rPr>
  </w:style>
  <w:style w:type="character" w:customStyle="1" w:styleId="PaginanummeronevenNibudChar">
    <w:name w:val="Paginanummer oneven Nibud Char"/>
    <w:basedOn w:val="ZsysbasisdocumentgegevensNibudChar"/>
    <w:link w:val="Paginanummeron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character" w:customStyle="1" w:styleId="PaginanummerevenNibudChar">
    <w:name w:val="Paginanummer even Nibud Char"/>
    <w:basedOn w:val="PaginanummeronevenNibudChar"/>
    <w:link w:val="PaginanummerevenNibud"/>
    <w:rsid w:val="007A1D8A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TussenkopNibud">
    <w:name w:val="Tussenkop Nibud"/>
    <w:basedOn w:val="ZsysbasisNibud"/>
    <w:next w:val="BasistekstNibud"/>
    <w:uiPriority w:val="4"/>
    <w:rsid w:val="009A7B87"/>
    <w:pPr>
      <w:keepNext/>
      <w:spacing w:before="260"/>
    </w:pPr>
    <w:rPr>
      <w:color w:val="083984" w:themeColor="accent1"/>
    </w:rPr>
  </w:style>
  <w:style w:type="table" w:customStyle="1" w:styleId="TabelstijloranjeNibud">
    <w:name w:val="Tabelstijl oranje Nibud"/>
    <w:basedOn w:val="Standaardtabel"/>
    <w:uiPriority w:val="99"/>
    <w:rsid w:val="005E6C9A"/>
    <w:pPr>
      <w:spacing w:line="240" w:lineRule="auto"/>
    </w:pPr>
    <w:tblPr>
      <w:tblStyleRowBandSize w:val="1"/>
      <w:tblCellMar>
        <w:top w:w="11" w:type="dxa"/>
        <w:left w:w="0" w:type="dxa"/>
        <w:bottom w:w="11" w:type="dxa"/>
        <w:right w:w="28" w:type="dxa"/>
      </w:tblCellMar>
    </w:tblPr>
    <w:tblStylePr w:type="firstRow">
      <w:tblPr/>
      <w:tcPr>
        <w:shd w:val="clear" w:color="auto" w:fill="E36C0A" w:themeFill="accent2"/>
      </w:tcPr>
    </w:tblStylePr>
    <w:tblStylePr w:type="band1Horz">
      <w:tblPr/>
      <w:tcPr>
        <w:shd w:val="clear" w:color="auto" w:fill="F5C49E"/>
      </w:tcPr>
    </w:tblStylePr>
    <w:tblStylePr w:type="band2Horz">
      <w:tblPr/>
      <w:tcPr>
        <w:shd w:val="clear" w:color="auto" w:fill="FAE3CF"/>
      </w:tcPr>
    </w:tblStylePr>
  </w:style>
  <w:style w:type="table" w:customStyle="1" w:styleId="TabelstijlblauwNibud">
    <w:name w:val="Tabelstijl blauw Nibud"/>
    <w:basedOn w:val="Standaardtabel"/>
    <w:uiPriority w:val="99"/>
    <w:rsid w:val="005E6C9A"/>
    <w:pPr>
      <w:spacing w:line="240" w:lineRule="auto"/>
    </w:pPr>
    <w:tblPr>
      <w:tblStyleRowBandSize w:val="1"/>
      <w:tblCellMar>
        <w:left w:w="0" w:type="dxa"/>
        <w:right w:w="28" w:type="dxa"/>
      </w:tblCellMar>
    </w:tblPr>
    <w:tblStylePr w:type="firstRow">
      <w:tblPr/>
      <w:tcPr>
        <w:shd w:val="clear" w:color="auto" w:fill="083885"/>
      </w:tcPr>
    </w:tblStylePr>
    <w:tblStylePr w:type="band1Horz">
      <w:tblPr/>
      <w:tcPr>
        <w:shd w:val="clear" w:color="auto" w:fill="9CB0CF"/>
      </w:tcPr>
    </w:tblStylePr>
    <w:tblStylePr w:type="band2Horz">
      <w:tblPr/>
      <w:tcPr>
        <w:shd w:val="clear" w:color="auto" w:fill="CFD6E6"/>
      </w:tcPr>
    </w:tblStylePr>
  </w:style>
  <w:style w:type="paragraph" w:customStyle="1" w:styleId="TabeltekstblauwNibud">
    <w:name w:val="Tabeltekst blauw Nibud"/>
    <w:basedOn w:val="ZsysbasisNibud"/>
    <w:uiPriority w:val="4"/>
    <w:rsid w:val="003349CA"/>
    <w:rPr>
      <w:color w:val="083984" w:themeColor="accent1"/>
    </w:rPr>
  </w:style>
  <w:style w:type="character" w:customStyle="1" w:styleId="TiteltabelNibudChar">
    <w:name w:val="Titel tabel Nibud Char"/>
    <w:basedOn w:val="ZsysbasisNibudChar"/>
    <w:link w:val="TiteltabelNibud"/>
    <w:rsid w:val="00F4470F"/>
    <w:rPr>
      <w:rFonts w:ascii="Verdana" w:hAnsi="Verdana" w:cs="Maiandra GD"/>
      <w:color w:val="4A4A49" w:themeColor="text1"/>
      <w:sz w:val="16"/>
      <w:szCs w:val="18"/>
    </w:rPr>
  </w:style>
  <w:style w:type="paragraph" w:customStyle="1" w:styleId="TiteltabelvariantNibud">
    <w:name w:val="Titel tabel variant Nibud"/>
    <w:basedOn w:val="ZsysbasisNibud"/>
    <w:next w:val="BasistekstNibud"/>
    <w:link w:val="TiteltabelvariantNibudChar"/>
    <w:uiPriority w:val="4"/>
    <w:rsid w:val="00EB7B6C"/>
    <w:pPr>
      <w:keepNext/>
    </w:pPr>
    <w:rPr>
      <w:color w:val="083984" w:themeColor="accent1"/>
      <w:sz w:val="16"/>
    </w:rPr>
  </w:style>
  <w:style w:type="character" w:customStyle="1" w:styleId="TiteltabelvariantNibudChar">
    <w:name w:val="Titel tabel variant Nibud Char"/>
    <w:basedOn w:val="TiteltabelNibudChar"/>
    <w:link w:val="TiteltabelvariantNibud"/>
    <w:rsid w:val="00EB7B6C"/>
    <w:rPr>
      <w:rFonts w:ascii="Verdana" w:hAnsi="Verdana" w:cs="Maiandra GD"/>
      <w:color w:val="083984" w:themeColor="accent1"/>
      <w:sz w:val="16"/>
      <w:szCs w:val="18"/>
    </w:rPr>
  </w:style>
  <w:style w:type="paragraph" w:customStyle="1" w:styleId="CopyrightNibud">
    <w:name w:val="Copyright Nibud"/>
    <w:basedOn w:val="ZsysbasisdocumentgegevensNibud"/>
    <w:uiPriority w:val="4"/>
    <w:rsid w:val="008F5C16"/>
    <w:rPr>
      <w:color w:val="083984" w:themeColor="accent1"/>
      <w:sz w:val="16"/>
    </w:rPr>
  </w:style>
  <w:style w:type="paragraph" w:customStyle="1" w:styleId="PaginanummerNibud">
    <w:name w:val="Paginanummer Nibud"/>
    <w:basedOn w:val="ZsysbasisdocumentgegevensNibud"/>
    <w:link w:val="PaginanummerNibudChar"/>
    <w:uiPriority w:val="4"/>
    <w:rsid w:val="00974DE0"/>
    <w:rPr>
      <w:color w:val="083984" w:themeColor="accent1"/>
      <w:sz w:val="16"/>
    </w:rPr>
  </w:style>
  <w:style w:type="character" w:customStyle="1" w:styleId="PaginanummerNibudChar">
    <w:name w:val="Paginanummer Nibud Char"/>
    <w:basedOn w:val="ZsysbasisdocumentgegevensNibudChar"/>
    <w:link w:val="PaginanummerNibud"/>
    <w:rsid w:val="00974DE0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VoettekstNibud">
    <w:name w:val="Voettekst Nibud"/>
    <w:basedOn w:val="ZsysbasisdocumentgegevensNibud"/>
    <w:link w:val="VoettekstNibudChar"/>
    <w:uiPriority w:val="4"/>
    <w:rsid w:val="00983BB6"/>
    <w:pPr>
      <w:jc w:val="right"/>
    </w:pPr>
    <w:rPr>
      <w:color w:val="083984" w:themeColor="accent1"/>
      <w:sz w:val="16"/>
    </w:rPr>
  </w:style>
  <w:style w:type="character" w:customStyle="1" w:styleId="VoettekstNibudChar">
    <w:name w:val="Voettekst Nibud Char"/>
    <w:basedOn w:val="ZsysbasisdocumentgegevensNibudChar"/>
    <w:link w:val="VoettekstNibud"/>
    <w:rsid w:val="00983BB6"/>
    <w:rPr>
      <w:rFonts w:ascii="Verdana" w:hAnsi="Verdana" w:cs="Maiandra GD"/>
      <w:noProof/>
      <w:color w:val="083984" w:themeColor="accent1"/>
      <w:sz w:val="16"/>
      <w:szCs w:val="18"/>
    </w:rPr>
  </w:style>
  <w:style w:type="paragraph" w:customStyle="1" w:styleId="DatumtitelbladNibud">
    <w:name w:val="Datum titelblad Nibud"/>
    <w:basedOn w:val="ZsysbasisNibud"/>
    <w:next w:val="BasistekstNibud"/>
    <w:link w:val="DatumtitelbladNibudChar"/>
    <w:uiPriority w:val="4"/>
    <w:rsid w:val="00CB5C0C"/>
    <w:pPr>
      <w:spacing w:line="260" w:lineRule="exact"/>
    </w:pPr>
    <w:rPr>
      <w:color w:val="083984" w:themeColor="accent1"/>
    </w:rPr>
  </w:style>
  <w:style w:type="character" w:customStyle="1" w:styleId="BasistekstNibudChar">
    <w:name w:val="Basistekst Nibud Char"/>
    <w:basedOn w:val="ZsysbasisNibudChar"/>
    <w:link w:val="BasistekstNibud"/>
    <w:rsid w:val="00CB5C0C"/>
    <w:rPr>
      <w:rFonts w:ascii="Verdana" w:hAnsi="Verdana" w:cs="Maiandra GD"/>
      <w:color w:val="4A4A49" w:themeColor="text1"/>
      <w:sz w:val="18"/>
      <w:szCs w:val="18"/>
    </w:rPr>
  </w:style>
  <w:style w:type="character" w:customStyle="1" w:styleId="DatumtitelbladNibudChar">
    <w:name w:val="Datum titelblad Nibud Char"/>
    <w:basedOn w:val="BasistekstNibudChar"/>
    <w:link w:val="DatumtitelbladNibud"/>
    <w:rsid w:val="00CB5C0C"/>
    <w:rPr>
      <w:rFonts w:ascii="Verdana" w:hAnsi="Verdana" w:cs="Maiandra GD"/>
      <w:color w:val="083984" w:themeColor="accent1"/>
      <w:sz w:val="18"/>
      <w:szCs w:val="18"/>
    </w:rPr>
  </w:style>
  <w:style w:type="character" w:customStyle="1" w:styleId="Vermelding1">
    <w:name w:val="Vermeldin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character" w:customStyle="1" w:styleId="Slimmehyperlink1">
    <w:name w:val="Slimme hyperlink1"/>
    <w:basedOn w:val="Standaardalinea-lettertype"/>
    <w:uiPriority w:val="98"/>
    <w:semiHidden/>
    <w:unhideWhenUsed/>
    <w:rsid w:val="00AC0A0B"/>
    <w:rPr>
      <w:u w:val="dotted"/>
    </w:rPr>
  </w:style>
  <w:style w:type="character" w:customStyle="1" w:styleId="Onopgelostemelding1">
    <w:name w:val="Onopgeloste melding1"/>
    <w:basedOn w:val="Standaardalinea-lettertype"/>
    <w:uiPriority w:val="98"/>
    <w:semiHidden/>
    <w:unhideWhenUsed/>
    <w:rsid w:val="00AC0A0B"/>
    <w:rPr>
      <w:color w:val="605E5C"/>
      <w:shd w:val="clear" w:color="auto" w:fill="E1DFDD"/>
    </w:rPr>
  </w:style>
  <w:style w:type="character" w:customStyle="1" w:styleId="Hashtag1">
    <w:name w:val="Hashtag1"/>
    <w:basedOn w:val="Standaardalinea-lettertype"/>
    <w:uiPriority w:val="98"/>
    <w:semiHidden/>
    <w:unhideWhenUsed/>
    <w:rsid w:val="00AC0A0B"/>
    <w:rPr>
      <w:color w:val="2B579A"/>
      <w:shd w:val="clear" w:color="auto" w:fill="E1DFDD"/>
    </w:rPr>
  </w:style>
  <w:style w:type="table" w:styleId="Donkerelijst">
    <w:name w:val="Dark List"/>
    <w:basedOn w:val="Standaardtabel"/>
    <w:uiPriority w:val="70"/>
    <w:semiHidden/>
    <w:unhideWhenUsed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2424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73736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</w:style>
  <w:style w:type="table" w:styleId="Gemiddeldraster1">
    <w:name w:val="Medium Grid 1"/>
    <w:basedOn w:val="Standaardtabel"/>
    <w:uiPriority w:val="67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  <w:insideV w:val="single" w:sz="8" w:space="0" w:color="777776" w:themeColor="text1" w:themeTint="BF"/>
      </w:tblBorders>
    </w:tblPr>
    <w:tcPr>
      <w:shd w:val="clear" w:color="auto" w:fill="D2D2D1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776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cPr>
      <w:shd w:val="clear" w:color="auto" w:fill="D2D2D1" w:themeFill="text1" w:themeFillTint="3F"/>
    </w:tcPr>
    <w:tblStylePr w:type="firstRow">
      <w:rPr>
        <w:b/>
        <w:bCs/>
        <w:color w:val="4A4A49" w:themeColor="text1"/>
      </w:rPr>
      <w:tblPr/>
      <w:tcPr>
        <w:shd w:val="clear" w:color="auto" w:fill="EDEDED" w:themeFill="text1" w:themeFillTint="19"/>
      </w:tcPr>
    </w:tblStylePr>
    <w:tblStylePr w:type="lastRow">
      <w:rPr>
        <w:b/>
        <w:bCs/>
        <w:color w:val="4A4A49" w:themeColor="text1"/>
      </w:rPr>
      <w:tblPr/>
      <w:tcPr>
        <w:tcBorders>
          <w:top w:val="single" w:sz="12" w:space="0" w:color="4A4A49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A4A49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A" w:themeFill="text1" w:themeFillTint="33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tcBorders>
          <w:insideH w:val="single" w:sz="6" w:space="0" w:color="4A4A49" w:themeColor="text1"/>
          <w:insideV w:val="single" w:sz="6" w:space="0" w:color="4A4A49" w:themeColor="text1"/>
        </w:tcBorders>
        <w:shd w:val="clear" w:color="auto" w:fill="A5A5A3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D2D1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4A49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A5A3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A5A3" w:themeFill="text1" w:themeFillTint="7F"/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777776" w:themeColor="text1" w:themeTint="BF"/>
        <w:left w:val="single" w:sz="8" w:space="0" w:color="777776" w:themeColor="text1" w:themeTint="BF"/>
        <w:bottom w:val="single" w:sz="8" w:space="0" w:color="777776" w:themeColor="text1" w:themeTint="BF"/>
        <w:right w:val="single" w:sz="8" w:space="0" w:color="777776" w:themeColor="text1" w:themeTint="BF"/>
        <w:insideH w:val="single" w:sz="8" w:space="0" w:color="777776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776" w:themeColor="text1" w:themeTint="BF"/>
          <w:left w:val="single" w:sz="8" w:space="0" w:color="777776" w:themeColor="text1" w:themeTint="BF"/>
          <w:bottom w:val="single" w:sz="8" w:space="0" w:color="777776" w:themeColor="text1" w:themeTint="BF"/>
          <w:right w:val="single" w:sz="8" w:space="0" w:color="777776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2D1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D5EDB" w:themeColor="accent1" w:themeTint="BF"/>
        <w:left w:val="single" w:sz="8" w:space="0" w:color="0D5EDB" w:themeColor="accent1" w:themeTint="BF"/>
        <w:bottom w:val="single" w:sz="8" w:space="0" w:color="0D5EDB" w:themeColor="accent1" w:themeTint="BF"/>
        <w:right w:val="single" w:sz="8" w:space="0" w:color="0D5EDB" w:themeColor="accent1" w:themeTint="BF"/>
        <w:insideH w:val="single" w:sz="8" w:space="0" w:color="0D5ED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5EDB" w:themeColor="accent1" w:themeTint="BF"/>
          <w:left w:val="single" w:sz="8" w:space="0" w:color="0D5EDB" w:themeColor="accent1" w:themeTint="BF"/>
          <w:bottom w:val="single" w:sz="8" w:space="0" w:color="0D5EDB" w:themeColor="accent1" w:themeTint="BF"/>
          <w:right w:val="single" w:sz="8" w:space="0" w:color="0D5ED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C8F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A4A49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8398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A4A49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A4A49" w:themeColor="text1"/>
          <w:bottom w:val="single" w:sz="8" w:space="0" w:color="4A4A49" w:themeColor="text1"/>
        </w:tcBorders>
      </w:tcPr>
    </w:tblStylePr>
    <w:tblStylePr w:type="band1Vert">
      <w:tblPr/>
      <w:tcPr>
        <w:shd w:val="clear" w:color="auto" w:fill="D2D2D1" w:themeFill="text1" w:themeFillTint="3F"/>
      </w:tcPr>
    </w:tblStylePr>
    <w:tblStylePr w:type="band1Horz">
      <w:tblPr/>
      <w:tcPr>
        <w:shd w:val="clear" w:color="auto" w:fill="D2D2D1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8398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83984" w:themeColor="accent1"/>
          <w:bottom w:val="single" w:sz="8" w:space="0" w:color="083984" w:themeColor="accent1"/>
        </w:tcBorders>
      </w:tcPr>
    </w:tblStylePr>
    <w:tblStylePr w:type="band1Vert">
      <w:tblPr/>
      <w:tcPr>
        <w:shd w:val="clear" w:color="auto" w:fill="A8C8F9" w:themeFill="accent1" w:themeFillTint="3F"/>
      </w:tcPr>
    </w:tblStylePr>
    <w:tblStylePr w:type="band1Horz">
      <w:tblPr/>
      <w:tcPr>
        <w:shd w:val="clear" w:color="auto" w:fill="A8C8F9" w:themeFill="accent1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72336A"/>
    <w:pPr>
      <w:spacing w:line="240" w:lineRule="auto"/>
    </w:pPr>
    <w:rPr>
      <w:rFonts w:asciiTheme="majorHAnsi" w:eastAsiaTheme="majorEastAsia" w:hAnsiTheme="majorHAnsi" w:cstheme="majorBidi"/>
      <w:color w:val="4A4A49" w:themeColor="text1"/>
    </w:r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A4A49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A4A49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A4A49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2D1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73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</w:rPr>
      <w:tblPr/>
      <w:tcPr>
        <w:shd w:val="clear" w:color="auto" w:fill="B6B6B5" w:themeFill="text1" w:themeFillTint="66"/>
      </w:tcPr>
    </w:tblStylePr>
    <w:tblStylePr w:type="lastRow">
      <w:rPr>
        <w:b/>
        <w:bCs/>
        <w:color w:val="4A4A49" w:themeColor="text1"/>
      </w:rPr>
      <w:tblPr/>
      <w:tcPr>
        <w:shd w:val="clear" w:color="auto" w:fill="B6B6B5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373736" w:themeFill="text1" w:themeFillShade="BF"/>
      </w:tcPr>
    </w:tblStylePr>
    <w:tblStylePr w:type="band1Vert">
      <w:tblPr/>
      <w:tcPr>
        <w:shd w:val="clear" w:color="auto" w:fill="A5A5A3" w:themeFill="text1" w:themeFillTint="7F"/>
      </w:tcPr>
    </w:tblStylePr>
    <w:tblStylePr w:type="band1Horz">
      <w:tblPr/>
      <w:tcPr>
        <w:shd w:val="clear" w:color="auto" w:fill="A5A5A3" w:themeFill="text1" w:themeFillTint="7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24" w:space="0" w:color="E36C0A" w:themeColor="accent2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6C0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2C2B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2C2B" w:themeColor="text1" w:themeShade="99"/>
          <w:insideV w:val="nil"/>
        </w:tcBorders>
        <w:shd w:val="clear" w:color="auto" w:fill="2C2C2B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6" w:themeFill="text1" w:themeFillShade="BF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A5A5A3" w:themeFill="text1" w:themeFillTint="7F"/>
      </w:tcPr>
    </w:tblStylePr>
    <w:tblStylePr w:type="neCell">
      <w:rPr>
        <w:color w:val="4A4A49" w:themeColor="text1"/>
      </w:rPr>
    </w:tblStylePr>
    <w:tblStylePr w:type="nwCell">
      <w:rPr>
        <w:color w:val="4A4A49" w:themeColor="text1"/>
      </w:rPr>
    </w:tblStylePr>
  </w:style>
  <w:style w:type="table" w:styleId="Kleurrijkelijst">
    <w:name w:val="Colorful List"/>
    <w:basedOn w:val="Standaardtabel"/>
    <w:uiPriority w:val="72"/>
    <w:semiHidden/>
    <w:unhideWhenUsed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cPr>
      <w:shd w:val="clear" w:color="auto" w:fill="EDEDED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5608" w:themeFill="accent2" w:themeFillShade="CC"/>
      </w:tcPr>
    </w:tblStylePr>
    <w:tblStylePr w:type="lastRow">
      <w:rPr>
        <w:b/>
        <w:bCs/>
        <w:color w:val="B55608" w:themeColor="accent2" w:themeShade="CC"/>
      </w:rPr>
      <w:tblPr/>
      <w:tcPr>
        <w:tcBorders>
          <w:top w:val="single" w:sz="12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chtraster">
    <w:name w:val="Light Grid"/>
    <w:basedOn w:val="Standaardtabel"/>
    <w:uiPriority w:val="62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  <w:insideH w:val="single" w:sz="8" w:space="0" w:color="4A4A49" w:themeColor="text1"/>
        <w:insideV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1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H w:val="nil"/>
          <w:insideV w:val="single" w:sz="8" w:space="0" w:color="4A4A49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  <w:shd w:val="clear" w:color="auto" w:fill="D2D2D1" w:themeFill="text1" w:themeFillTint="3F"/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  <w:shd w:val="clear" w:color="auto" w:fill="D2D2D1" w:themeFill="text1" w:themeFillTint="3F"/>
      </w:tcPr>
    </w:tblStylePr>
    <w:tblStylePr w:type="band2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  <w:insideV w:val="single" w:sz="8" w:space="0" w:color="4A4A49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  <w:insideH w:val="single" w:sz="8" w:space="0" w:color="083984" w:themeColor="accent1"/>
        <w:insideV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1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H w:val="nil"/>
          <w:insideV w:val="single" w:sz="8" w:space="0" w:color="08398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  <w:shd w:val="clear" w:color="auto" w:fill="A8C8F9" w:themeFill="accent1" w:themeFillTint="3F"/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  <w:shd w:val="clear" w:color="auto" w:fill="A8C8F9" w:themeFill="accent1" w:themeFillTint="3F"/>
      </w:tcPr>
    </w:tblStylePr>
    <w:tblStylePr w:type="band2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  <w:insideV w:val="single" w:sz="8" w:space="0" w:color="083984" w:themeColor="accent1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72336A"/>
    <w:pPr>
      <w:spacing w:line="240" w:lineRule="auto"/>
    </w:pPr>
    <w:rPr>
      <w:color w:val="373736" w:themeColor="text1" w:themeShade="BF"/>
    </w:rPr>
    <w:tblPr>
      <w:tblStyleRowBandSize w:val="1"/>
      <w:tblStyleColBandSize w:val="1"/>
      <w:tblBorders>
        <w:top w:val="single" w:sz="8" w:space="0" w:color="4A4A49" w:themeColor="text1"/>
        <w:bottom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4A49" w:themeColor="text1"/>
          <w:left w:val="nil"/>
          <w:bottom w:val="single" w:sz="8" w:space="0" w:color="4A4A49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2D1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8" w:space="0" w:color="083984" w:themeColor="accent1"/>
        <w:bottom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83984" w:themeColor="accent1"/>
          <w:left w:val="nil"/>
          <w:bottom w:val="single" w:sz="8" w:space="0" w:color="08398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C8F9" w:themeFill="accent1" w:themeFillTint="3F"/>
      </w:tcPr>
    </w:tblStylePr>
  </w:style>
  <w:style w:type="table" w:styleId="Lichtelijst">
    <w:name w:val="Light List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4A4A49" w:themeColor="text1"/>
        <w:left w:val="single" w:sz="8" w:space="0" w:color="4A4A49" w:themeColor="text1"/>
        <w:bottom w:val="single" w:sz="8" w:space="0" w:color="4A4A49" w:themeColor="text1"/>
        <w:right w:val="single" w:sz="8" w:space="0" w:color="4A4A49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  <w:tblStylePr w:type="band1Horz">
      <w:tblPr/>
      <w:tcPr>
        <w:tcBorders>
          <w:top w:val="single" w:sz="8" w:space="0" w:color="4A4A49" w:themeColor="text1"/>
          <w:left w:val="single" w:sz="8" w:space="0" w:color="4A4A49" w:themeColor="text1"/>
          <w:bottom w:val="single" w:sz="8" w:space="0" w:color="4A4A49" w:themeColor="text1"/>
          <w:right w:val="single" w:sz="8" w:space="0" w:color="4A4A49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72336A"/>
    <w:pPr>
      <w:spacing w:line="240" w:lineRule="auto"/>
    </w:pPr>
    <w:tblPr>
      <w:tblStyleRowBandSize w:val="1"/>
      <w:tblStyleColBandSize w:val="1"/>
      <w:tblBorders>
        <w:top w:val="single" w:sz="8" w:space="0" w:color="083984" w:themeColor="accent1"/>
        <w:left w:val="single" w:sz="8" w:space="0" w:color="083984" w:themeColor="accent1"/>
        <w:bottom w:val="single" w:sz="8" w:space="0" w:color="083984" w:themeColor="accent1"/>
        <w:right w:val="single" w:sz="8" w:space="0" w:color="08398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  <w:tblStylePr w:type="band1Horz">
      <w:tblPr/>
      <w:tcPr>
        <w:tcBorders>
          <w:top w:val="single" w:sz="8" w:space="0" w:color="083984" w:themeColor="accent1"/>
          <w:left w:val="single" w:sz="8" w:space="0" w:color="083984" w:themeColor="accent1"/>
          <w:bottom w:val="single" w:sz="8" w:space="0" w:color="083984" w:themeColor="accent1"/>
          <w:right w:val="single" w:sz="8" w:space="0" w:color="083984" w:themeColor="accent1"/>
        </w:tcBorders>
      </w:tcPr>
    </w:tblStylePr>
  </w:style>
  <w:style w:type="table" w:styleId="Lijsttabel1licht">
    <w:name w:val="List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2">
    <w:name w:val="List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bottom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2-Accent1">
    <w:name w:val="List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bottom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2-Accent2">
    <w:name w:val="List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bottom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2-Accent3">
    <w:name w:val="List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bottom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2-Accent4">
    <w:name w:val="List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bottom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2-Accent5">
    <w:name w:val="List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bottom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2-Accent6">
    <w:name w:val="List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bottom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3">
    <w:name w:val="List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4A4A49" w:themeColor="text1"/>
        <w:left w:val="single" w:sz="4" w:space="0" w:color="4A4A49" w:themeColor="text1"/>
        <w:bottom w:val="single" w:sz="4" w:space="0" w:color="4A4A49" w:themeColor="text1"/>
        <w:right w:val="single" w:sz="4" w:space="0" w:color="4A4A49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A4A49" w:themeColor="text1"/>
          <w:right w:val="single" w:sz="4" w:space="0" w:color="4A4A49" w:themeColor="text1"/>
        </w:tcBorders>
      </w:tcPr>
    </w:tblStylePr>
    <w:tblStylePr w:type="band1Horz">
      <w:tblPr/>
      <w:tcPr>
        <w:tcBorders>
          <w:top w:val="single" w:sz="4" w:space="0" w:color="4A4A49" w:themeColor="text1"/>
          <w:bottom w:val="single" w:sz="4" w:space="0" w:color="4A4A49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A4A49" w:themeColor="text1"/>
          <w:left w:val="nil"/>
        </w:tcBorders>
      </w:tcPr>
    </w:tblStylePr>
    <w:tblStylePr w:type="swCell">
      <w:tblPr/>
      <w:tcPr>
        <w:tcBorders>
          <w:top w:val="double" w:sz="4" w:space="0" w:color="4A4A49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083984" w:themeColor="accent1"/>
        <w:left w:val="single" w:sz="4" w:space="0" w:color="083984" w:themeColor="accent1"/>
        <w:bottom w:val="single" w:sz="4" w:space="0" w:color="083984" w:themeColor="accent1"/>
        <w:right w:val="single" w:sz="4" w:space="0" w:color="08398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83984" w:themeColor="accent1"/>
          <w:right w:val="single" w:sz="4" w:space="0" w:color="083984" w:themeColor="accent1"/>
        </w:tcBorders>
      </w:tcPr>
    </w:tblStylePr>
    <w:tblStylePr w:type="band1Horz">
      <w:tblPr/>
      <w:tcPr>
        <w:tcBorders>
          <w:top w:val="single" w:sz="4" w:space="0" w:color="083984" w:themeColor="accent1"/>
          <w:bottom w:val="single" w:sz="4" w:space="0" w:color="08398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83984" w:themeColor="accent1"/>
          <w:left w:val="nil"/>
        </w:tcBorders>
      </w:tcPr>
    </w:tblStylePr>
    <w:tblStylePr w:type="swCell">
      <w:tblPr/>
      <w:tcPr>
        <w:tcBorders>
          <w:top w:val="double" w:sz="4" w:space="0" w:color="083984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36C0A" w:themeColor="accent2"/>
        <w:left w:val="single" w:sz="4" w:space="0" w:color="E36C0A" w:themeColor="accent2"/>
        <w:bottom w:val="single" w:sz="4" w:space="0" w:color="E36C0A" w:themeColor="accent2"/>
        <w:right w:val="single" w:sz="4" w:space="0" w:color="E36C0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6C0A" w:themeColor="accent2"/>
          <w:right w:val="single" w:sz="4" w:space="0" w:color="E36C0A" w:themeColor="accent2"/>
        </w:tcBorders>
      </w:tcPr>
    </w:tblStylePr>
    <w:tblStylePr w:type="band1Horz">
      <w:tblPr/>
      <w:tcPr>
        <w:tcBorders>
          <w:top w:val="single" w:sz="4" w:space="0" w:color="E36C0A" w:themeColor="accent2"/>
          <w:bottom w:val="single" w:sz="4" w:space="0" w:color="E36C0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6C0A" w:themeColor="accent2"/>
          <w:left w:val="nil"/>
        </w:tcBorders>
      </w:tcPr>
    </w:tblStylePr>
    <w:tblStylePr w:type="swCell">
      <w:tblPr/>
      <w:tcPr>
        <w:tcBorders>
          <w:top w:val="double" w:sz="4" w:space="0" w:color="E36C0A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6B88B5" w:themeColor="accent3"/>
        <w:left w:val="single" w:sz="4" w:space="0" w:color="6B88B5" w:themeColor="accent3"/>
        <w:bottom w:val="single" w:sz="4" w:space="0" w:color="6B88B5" w:themeColor="accent3"/>
        <w:right w:val="single" w:sz="4" w:space="0" w:color="6B88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B88B5" w:themeColor="accent3"/>
          <w:right w:val="single" w:sz="4" w:space="0" w:color="6B88B5" w:themeColor="accent3"/>
        </w:tcBorders>
      </w:tcPr>
    </w:tblStylePr>
    <w:tblStylePr w:type="band1Horz">
      <w:tblPr/>
      <w:tcPr>
        <w:tcBorders>
          <w:top w:val="single" w:sz="4" w:space="0" w:color="6B88B5" w:themeColor="accent3"/>
          <w:bottom w:val="single" w:sz="4" w:space="0" w:color="6B88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B88B5" w:themeColor="accent3"/>
          <w:left w:val="nil"/>
        </w:tcBorders>
      </w:tcPr>
    </w:tblStylePr>
    <w:tblStylePr w:type="swCell">
      <w:tblPr/>
      <w:tcPr>
        <w:tcBorders>
          <w:top w:val="double" w:sz="4" w:space="0" w:color="6B88B5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EA76C" w:themeColor="accent4"/>
        <w:left w:val="single" w:sz="4" w:space="0" w:color="EEA76C" w:themeColor="accent4"/>
        <w:bottom w:val="single" w:sz="4" w:space="0" w:color="EEA76C" w:themeColor="accent4"/>
        <w:right w:val="single" w:sz="4" w:space="0" w:color="EEA76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A76C" w:themeColor="accent4"/>
          <w:right w:val="single" w:sz="4" w:space="0" w:color="EEA76C" w:themeColor="accent4"/>
        </w:tcBorders>
      </w:tcPr>
    </w:tblStylePr>
    <w:tblStylePr w:type="band1Horz">
      <w:tblPr/>
      <w:tcPr>
        <w:tcBorders>
          <w:top w:val="single" w:sz="4" w:space="0" w:color="EEA76C" w:themeColor="accent4"/>
          <w:bottom w:val="single" w:sz="4" w:space="0" w:color="EEA76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A76C" w:themeColor="accent4"/>
          <w:left w:val="nil"/>
        </w:tcBorders>
      </w:tcPr>
    </w:tblStylePr>
    <w:tblStylePr w:type="swCell">
      <w:tblPr/>
      <w:tcPr>
        <w:tcBorders>
          <w:top w:val="double" w:sz="4" w:space="0" w:color="EEA76C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ED7E6" w:themeColor="accent5"/>
        <w:left w:val="single" w:sz="4" w:space="0" w:color="CED7E6" w:themeColor="accent5"/>
        <w:bottom w:val="single" w:sz="4" w:space="0" w:color="CED7E6" w:themeColor="accent5"/>
        <w:right w:val="single" w:sz="4" w:space="0" w:color="CED7E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ED7E6" w:themeColor="accent5"/>
          <w:right w:val="single" w:sz="4" w:space="0" w:color="CED7E6" w:themeColor="accent5"/>
        </w:tcBorders>
      </w:tcPr>
    </w:tblStylePr>
    <w:tblStylePr w:type="band1Horz">
      <w:tblPr/>
      <w:tcPr>
        <w:tcBorders>
          <w:top w:val="single" w:sz="4" w:space="0" w:color="CED7E6" w:themeColor="accent5"/>
          <w:bottom w:val="single" w:sz="4" w:space="0" w:color="CED7E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ED7E6" w:themeColor="accent5"/>
          <w:left w:val="nil"/>
        </w:tcBorders>
      </w:tcPr>
    </w:tblStylePr>
    <w:tblStylePr w:type="swCell">
      <w:tblPr/>
      <w:tcPr>
        <w:tcBorders>
          <w:top w:val="double" w:sz="4" w:space="0" w:color="CED7E6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9E2CE" w:themeColor="accent6"/>
        <w:left w:val="single" w:sz="4" w:space="0" w:color="F9E2CE" w:themeColor="accent6"/>
        <w:bottom w:val="single" w:sz="4" w:space="0" w:color="F9E2CE" w:themeColor="accent6"/>
        <w:right w:val="single" w:sz="4" w:space="0" w:color="F9E2C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E2CE" w:themeColor="accent6"/>
          <w:right w:val="single" w:sz="4" w:space="0" w:color="F9E2CE" w:themeColor="accent6"/>
        </w:tcBorders>
      </w:tcPr>
    </w:tblStylePr>
    <w:tblStylePr w:type="band1Horz">
      <w:tblPr/>
      <w:tcPr>
        <w:tcBorders>
          <w:top w:val="single" w:sz="4" w:space="0" w:color="F9E2CE" w:themeColor="accent6"/>
          <w:bottom w:val="single" w:sz="4" w:space="0" w:color="F9E2C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E2CE" w:themeColor="accent6"/>
          <w:left w:val="nil"/>
        </w:tcBorders>
      </w:tcPr>
    </w:tblStylePr>
    <w:tblStylePr w:type="swCell">
      <w:tblPr/>
      <w:tcPr>
        <w:tcBorders>
          <w:top w:val="double" w:sz="4" w:space="0" w:color="F9E2CE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4-Accent1">
    <w:name w:val="List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4-Accent2">
    <w:name w:val="List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4-Accent3">
    <w:name w:val="List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4-Accent4">
    <w:name w:val="List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4-Accent5">
    <w:name w:val="List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4-Accent6">
    <w:name w:val="List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5donker">
    <w:name w:val="List Table 5 Dark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A4A49" w:themeColor="text1"/>
        <w:left w:val="single" w:sz="24" w:space="0" w:color="4A4A49" w:themeColor="text1"/>
        <w:bottom w:val="single" w:sz="24" w:space="0" w:color="4A4A49" w:themeColor="text1"/>
        <w:right w:val="single" w:sz="24" w:space="0" w:color="4A4A49" w:themeColor="text1"/>
      </w:tblBorders>
    </w:tblPr>
    <w:tcPr>
      <w:shd w:val="clear" w:color="auto" w:fill="4A4A49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83984" w:themeColor="accent1"/>
        <w:left w:val="single" w:sz="24" w:space="0" w:color="083984" w:themeColor="accent1"/>
        <w:bottom w:val="single" w:sz="24" w:space="0" w:color="083984" w:themeColor="accent1"/>
        <w:right w:val="single" w:sz="24" w:space="0" w:color="083984" w:themeColor="accent1"/>
      </w:tblBorders>
    </w:tblPr>
    <w:tcPr>
      <w:shd w:val="clear" w:color="auto" w:fill="08398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36C0A" w:themeColor="accent2"/>
        <w:left w:val="single" w:sz="24" w:space="0" w:color="E36C0A" w:themeColor="accent2"/>
        <w:bottom w:val="single" w:sz="24" w:space="0" w:color="E36C0A" w:themeColor="accent2"/>
        <w:right w:val="single" w:sz="24" w:space="0" w:color="E36C0A" w:themeColor="accent2"/>
      </w:tblBorders>
    </w:tblPr>
    <w:tcPr>
      <w:shd w:val="clear" w:color="auto" w:fill="E36C0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B88B5" w:themeColor="accent3"/>
        <w:left w:val="single" w:sz="24" w:space="0" w:color="6B88B5" w:themeColor="accent3"/>
        <w:bottom w:val="single" w:sz="24" w:space="0" w:color="6B88B5" w:themeColor="accent3"/>
        <w:right w:val="single" w:sz="24" w:space="0" w:color="6B88B5" w:themeColor="accent3"/>
      </w:tblBorders>
    </w:tblPr>
    <w:tcPr>
      <w:shd w:val="clear" w:color="auto" w:fill="6B88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A76C" w:themeColor="accent4"/>
        <w:left w:val="single" w:sz="24" w:space="0" w:color="EEA76C" w:themeColor="accent4"/>
        <w:bottom w:val="single" w:sz="24" w:space="0" w:color="EEA76C" w:themeColor="accent4"/>
        <w:right w:val="single" w:sz="24" w:space="0" w:color="EEA76C" w:themeColor="accent4"/>
      </w:tblBorders>
    </w:tblPr>
    <w:tcPr>
      <w:shd w:val="clear" w:color="auto" w:fill="EEA76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ED7E6" w:themeColor="accent5"/>
        <w:left w:val="single" w:sz="24" w:space="0" w:color="CED7E6" w:themeColor="accent5"/>
        <w:bottom w:val="single" w:sz="24" w:space="0" w:color="CED7E6" w:themeColor="accent5"/>
        <w:right w:val="single" w:sz="24" w:space="0" w:color="CED7E6" w:themeColor="accent5"/>
      </w:tblBorders>
    </w:tblPr>
    <w:tcPr>
      <w:shd w:val="clear" w:color="auto" w:fill="CED7E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semiHidden/>
    <w:rsid w:val="0072336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9E2CE" w:themeColor="accent6"/>
        <w:left w:val="single" w:sz="24" w:space="0" w:color="F9E2CE" w:themeColor="accent6"/>
        <w:bottom w:val="single" w:sz="24" w:space="0" w:color="F9E2CE" w:themeColor="accent6"/>
        <w:right w:val="single" w:sz="24" w:space="0" w:color="F9E2CE" w:themeColor="accent6"/>
      </w:tblBorders>
    </w:tblPr>
    <w:tcPr>
      <w:shd w:val="clear" w:color="auto" w:fill="F9E2C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4A4A49" w:themeColor="text1"/>
        <w:bottom w:val="single" w:sz="4" w:space="0" w:color="4A4A49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A4A49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083984" w:themeColor="accent1"/>
        <w:bottom w:val="single" w:sz="4" w:space="0" w:color="08398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8398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E36C0A" w:themeColor="accent2"/>
        <w:bottom w:val="single" w:sz="4" w:space="0" w:color="E36C0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36C0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6B88B5" w:themeColor="accent3"/>
        <w:bottom w:val="single" w:sz="4" w:space="0" w:color="6B88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B88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EEA76C" w:themeColor="accent4"/>
        <w:bottom w:val="single" w:sz="4" w:space="0" w:color="EEA76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EA76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CED7E6" w:themeColor="accent5"/>
        <w:bottom w:val="single" w:sz="4" w:space="0" w:color="CED7E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ED7E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9E2CE" w:themeColor="accent6"/>
        <w:bottom w:val="single" w:sz="4" w:space="0" w:color="F9E2CE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9E2C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Lijsttabel7kleurrijk">
    <w:name w:val="List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A4A49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A4A49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A4A49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A4A49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8398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8398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8398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8398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36C0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36C0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36C0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36C0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B88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B88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B88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B88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A76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A76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A76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A76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ED7E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ED7E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ED7E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ED7E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E2C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E2C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E2C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E2C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41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4A4A3" w:themeColor="text1" w:themeTint="80"/>
        <w:bottom w:val="single" w:sz="4" w:space="0" w:color="A4A4A3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4A4A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2Vert">
      <w:tblPr/>
      <w:tcPr>
        <w:tcBorders>
          <w:left w:val="single" w:sz="4" w:space="0" w:color="A4A4A3" w:themeColor="text1" w:themeTint="80"/>
          <w:right w:val="single" w:sz="4" w:space="0" w:color="A4A4A3" w:themeColor="text1" w:themeTint="80"/>
        </w:tcBorders>
      </w:tcPr>
    </w:tblStylePr>
    <w:tblStylePr w:type="band1Horz">
      <w:tblPr/>
      <w:tcPr>
        <w:tcBorders>
          <w:top w:val="single" w:sz="4" w:space="0" w:color="A4A4A3" w:themeColor="text1" w:themeTint="80"/>
          <w:bottom w:val="single" w:sz="4" w:space="0" w:color="A4A4A3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4A4A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4A4A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semiHidden/>
    <w:rsid w:val="0072336A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4A4A3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4A4A3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4A4A3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4A4A3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B6B6B5" w:themeColor="text1" w:themeTint="66"/>
        <w:left w:val="single" w:sz="4" w:space="0" w:color="B6B6B5" w:themeColor="text1" w:themeTint="66"/>
        <w:bottom w:val="single" w:sz="4" w:space="0" w:color="B6B6B5" w:themeColor="text1" w:themeTint="66"/>
        <w:right w:val="single" w:sz="4" w:space="0" w:color="B6B6B5" w:themeColor="text1" w:themeTint="66"/>
        <w:insideH w:val="single" w:sz="4" w:space="0" w:color="B6B6B5" w:themeColor="text1" w:themeTint="66"/>
        <w:insideV w:val="single" w:sz="4" w:space="0" w:color="B6B6B5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73A6F6" w:themeColor="accent1" w:themeTint="66"/>
        <w:left w:val="single" w:sz="4" w:space="0" w:color="73A6F6" w:themeColor="accent1" w:themeTint="66"/>
        <w:bottom w:val="single" w:sz="4" w:space="0" w:color="73A6F6" w:themeColor="accent1" w:themeTint="66"/>
        <w:right w:val="single" w:sz="4" w:space="0" w:color="73A6F6" w:themeColor="accent1" w:themeTint="66"/>
        <w:insideH w:val="single" w:sz="4" w:space="0" w:color="73A6F6" w:themeColor="accent1" w:themeTint="66"/>
        <w:insideV w:val="single" w:sz="4" w:space="0" w:color="73A6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2" w:themeTint="66"/>
        <w:left w:val="single" w:sz="4" w:space="0" w:color="FAC396" w:themeColor="accent2" w:themeTint="66"/>
        <w:bottom w:val="single" w:sz="4" w:space="0" w:color="FAC396" w:themeColor="accent2" w:themeTint="66"/>
        <w:right w:val="single" w:sz="4" w:space="0" w:color="FAC396" w:themeColor="accent2" w:themeTint="66"/>
        <w:insideH w:val="single" w:sz="4" w:space="0" w:color="FAC396" w:themeColor="accent2" w:themeTint="66"/>
        <w:insideV w:val="single" w:sz="4" w:space="0" w:color="FAC39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C3CFE1" w:themeColor="accent3" w:themeTint="66"/>
        <w:left w:val="single" w:sz="4" w:space="0" w:color="C3CFE1" w:themeColor="accent3" w:themeTint="66"/>
        <w:bottom w:val="single" w:sz="4" w:space="0" w:color="C3CFE1" w:themeColor="accent3" w:themeTint="66"/>
        <w:right w:val="single" w:sz="4" w:space="0" w:color="C3CFE1" w:themeColor="accent3" w:themeTint="66"/>
        <w:insideH w:val="single" w:sz="4" w:space="0" w:color="C3CFE1" w:themeColor="accent3" w:themeTint="66"/>
        <w:insideV w:val="single" w:sz="4" w:space="0" w:color="C3CFE1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DBC4" w:themeColor="accent4" w:themeTint="66"/>
        <w:left w:val="single" w:sz="4" w:space="0" w:color="F8DBC4" w:themeColor="accent4" w:themeTint="66"/>
        <w:bottom w:val="single" w:sz="4" w:space="0" w:color="F8DBC4" w:themeColor="accent4" w:themeTint="66"/>
        <w:right w:val="single" w:sz="4" w:space="0" w:color="F8DBC4" w:themeColor="accent4" w:themeTint="66"/>
        <w:insideH w:val="single" w:sz="4" w:space="0" w:color="F8DBC4" w:themeColor="accent4" w:themeTint="66"/>
        <w:insideV w:val="single" w:sz="4" w:space="0" w:color="F8DBC4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BEEF5" w:themeColor="accent5" w:themeTint="66"/>
        <w:left w:val="single" w:sz="4" w:space="0" w:color="EBEEF5" w:themeColor="accent5" w:themeTint="66"/>
        <w:bottom w:val="single" w:sz="4" w:space="0" w:color="EBEEF5" w:themeColor="accent5" w:themeTint="66"/>
        <w:right w:val="single" w:sz="4" w:space="0" w:color="EBEEF5" w:themeColor="accent5" w:themeTint="66"/>
        <w:insideH w:val="single" w:sz="4" w:space="0" w:color="EBEEF5" w:themeColor="accent5" w:themeTint="66"/>
        <w:insideV w:val="single" w:sz="4" w:space="0" w:color="EBEEF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CF3EB" w:themeColor="accent6" w:themeTint="66"/>
        <w:left w:val="single" w:sz="4" w:space="0" w:color="FCF3EB" w:themeColor="accent6" w:themeTint="66"/>
        <w:bottom w:val="single" w:sz="4" w:space="0" w:color="FCF3EB" w:themeColor="accent6" w:themeTint="66"/>
        <w:right w:val="single" w:sz="4" w:space="0" w:color="FCF3EB" w:themeColor="accent6" w:themeTint="66"/>
        <w:insideH w:val="single" w:sz="4" w:space="0" w:color="FCF3EB" w:themeColor="accent6" w:themeTint="66"/>
        <w:insideV w:val="single" w:sz="4" w:space="0" w:color="FCF3E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929291" w:themeColor="text1" w:themeTint="99"/>
        <w:bottom w:val="single" w:sz="2" w:space="0" w:color="929291" w:themeColor="text1" w:themeTint="99"/>
        <w:insideH w:val="single" w:sz="2" w:space="0" w:color="929291" w:themeColor="text1" w:themeTint="99"/>
        <w:insideV w:val="single" w:sz="2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9291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9291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2-Accent1">
    <w:name w:val="Grid Table 2 Accent 1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2D7AF2" w:themeColor="accent1" w:themeTint="99"/>
        <w:bottom w:val="single" w:sz="2" w:space="0" w:color="2D7AF2" w:themeColor="accent1" w:themeTint="99"/>
        <w:insideH w:val="single" w:sz="2" w:space="0" w:color="2D7AF2" w:themeColor="accent1" w:themeTint="99"/>
        <w:insideV w:val="single" w:sz="2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7AF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7AF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2-Accent2">
    <w:name w:val="Grid Table 2 Accent 2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8A561" w:themeColor="accent2" w:themeTint="99"/>
        <w:bottom w:val="single" w:sz="2" w:space="0" w:color="F8A561" w:themeColor="accent2" w:themeTint="99"/>
        <w:insideH w:val="single" w:sz="2" w:space="0" w:color="F8A561" w:themeColor="accent2" w:themeTint="99"/>
        <w:insideV w:val="single" w:sz="2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8A56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8A56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2-Accent3">
    <w:name w:val="Grid Table 2 Accent 3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A6B7D2" w:themeColor="accent3" w:themeTint="99"/>
        <w:bottom w:val="single" w:sz="2" w:space="0" w:color="A6B7D2" w:themeColor="accent3" w:themeTint="99"/>
        <w:insideH w:val="single" w:sz="2" w:space="0" w:color="A6B7D2" w:themeColor="accent3" w:themeTint="99"/>
        <w:insideV w:val="single" w:sz="2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6B7D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6B7D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2-Accent4">
    <w:name w:val="Grid Table 2 Accent 4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4C9A6" w:themeColor="accent4" w:themeTint="99"/>
        <w:bottom w:val="single" w:sz="2" w:space="0" w:color="F4C9A6" w:themeColor="accent4" w:themeTint="99"/>
        <w:insideH w:val="single" w:sz="2" w:space="0" w:color="F4C9A6" w:themeColor="accent4" w:themeTint="99"/>
        <w:insideV w:val="single" w:sz="2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C9A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9A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2-Accent5">
    <w:name w:val="Grid Table 2 Accent 5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E1E6F0" w:themeColor="accent5" w:themeTint="99"/>
        <w:bottom w:val="single" w:sz="2" w:space="0" w:color="E1E6F0" w:themeColor="accent5" w:themeTint="99"/>
        <w:insideH w:val="single" w:sz="2" w:space="0" w:color="E1E6F0" w:themeColor="accent5" w:themeTint="99"/>
        <w:insideV w:val="single" w:sz="2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E6F0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1E6F0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2-Accent6">
    <w:name w:val="Grid Table 2 Accent 6"/>
    <w:basedOn w:val="Standaardtabel"/>
    <w:uiPriority w:val="47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2" w:space="0" w:color="FBEDE1" w:themeColor="accent6" w:themeTint="99"/>
        <w:bottom w:val="single" w:sz="2" w:space="0" w:color="FBEDE1" w:themeColor="accent6" w:themeTint="99"/>
        <w:insideH w:val="single" w:sz="2" w:space="0" w:color="FBEDE1" w:themeColor="accent6" w:themeTint="99"/>
        <w:insideV w:val="single" w:sz="2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BEDE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EDE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3">
    <w:name w:val="Grid Table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4A49" w:themeColor="text1"/>
          <w:left w:val="single" w:sz="4" w:space="0" w:color="4A4A49" w:themeColor="text1"/>
          <w:bottom w:val="single" w:sz="4" w:space="0" w:color="4A4A49" w:themeColor="text1"/>
          <w:right w:val="single" w:sz="4" w:space="0" w:color="4A4A49" w:themeColor="text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</w:rPr>
      <w:tblPr/>
      <w:tcPr>
        <w:tcBorders>
          <w:top w:val="double" w:sz="4" w:space="0" w:color="4A4A49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4-Accent1">
    <w:name w:val="Grid Table 4 Accent 1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3984" w:themeColor="accent1"/>
          <w:left w:val="single" w:sz="4" w:space="0" w:color="083984" w:themeColor="accent1"/>
          <w:bottom w:val="single" w:sz="4" w:space="0" w:color="083984" w:themeColor="accent1"/>
          <w:right w:val="single" w:sz="4" w:space="0" w:color="083984" w:themeColor="accent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</w:rPr>
      <w:tblPr/>
      <w:tcPr>
        <w:tcBorders>
          <w:top w:val="double" w:sz="4" w:space="0" w:color="08398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4-Accent2">
    <w:name w:val="Grid Table 4 Accent 2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6C0A" w:themeColor="accent2"/>
          <w:left w:val="single" w:sz="4" w:space="0" w:color="E36C0A" w:themeColor="accent2"/>
          <w:bottom w:val="single" w:sz="4" w:space="0" w:color="E36C0A" w:themeColor="accent2"/>
          <w:right w:val="single" w:sz="4" w:space="0" w:color="E36C0A" w:themeColor="accent2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</w:rPr>
      <w:tblPr/>
      <w:tcPr>
        <w:tcBorders>
          <w:top w:val="double" w:sz="4" w:space="0" w:color="E36C0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4-Accent3">
    <w:name w:val="Grid Table 4 Accent 3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B88B5" w:themeColor="accent3"/>
          <w:left w:val="single" w:sz="4" w:space="0" w:color="6B88B5" w:themeColor="accent3"/>
          <w:bottom w:val="single" w:sz="4" w:space="0" w:color="6B88B5" w:themeColor="accent3"/>
          <w:right w:val="single" w:sz="4" w:space="0" w:color="6B88B5" w:themeColor="accent3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</w:rPr>
      <w:tblPr/>
      <w:tcPr>
        <w:tcBorders>
          <w:top w:val="double" w:sz="4" w:space="0" w:color="6B88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4-Accent4">
    <w:name w:val="Grid Table 4 Accent 4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76C" w:themeColor="accent4"/>
          <w:left w:val="single" w:sz="4" w:space="0" w:color="EEA76C" w:themeColor="accent4"/>
          <w:bottom w:val="single" w:sz="4" w:space="0" w:color="EEA76C" w:themeColor="accent4"/>
          <w:right w:val="single" w:sz="4" w:space="0" w:color="EEA76C" w:themeColor="accent4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</w:rPr>
      <w:tblPr/>
      <w:tcPr>
        <w:tcBorders>
          <w:top w:val="double" w:sz="4" w:space="0" w:color="EEA76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4-Accent5">
    <w:name w:val="Grid Table 4 Accent 5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ED7E6" w:themeColor="accent5"/>
          <w:left w:val="single" w:sz="4" w:space="0" w:color="CED7E6" w:themeColor="accent5"/>
          <w:bottom w:val="single" w:sz="4" w:space="0" w:color="CED7E6" w:themeColor="accent5"/>
          <w:right w:val="single" w:sz="4" w:space="0" w:color="CED7E6" w:themeColor="accent5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</w:rPr>
      <w:tblPr/>
      <w:tcPr>
        <w:tcBorders>
          <w:top w:val="double" w:sz="4" w:space="0" w:color="CED7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4-Accent6">
    <w:name w:val="Grid Table 4 Accent 6"/>
    <w:basedOn w:val="Standaardtabel"/>
    <w:uiPriority w:val="49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E2CE" w:themeColor="accent6"/>
          <w:left w:val="single" w:sz="4" w:space="0" w:color="F9E2CE" w:themeColor="accent6"/>
          <w:bottom w:val="single" w:sz="4" w:space="0" w:color="F9E2CE" w:themeColor="accent6"/>
          <w:right w:val="single" w:sz="4" w:space="0" w:color="F9E2CE" w:themeColor="accent6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</w:rPr>
      <w:tblPr/>
      <w:tcPr>
        <w:tcBorders>
          <w:top w:val="double" w:sz="4" w:space="0" w:color="F9E2C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5donker">
    <w:name w:val="Grid Table 5 Dark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A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4A49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A4A49" w:themeFill="text1"/>
      </w:tcPr>
    </w:tblStylePr>
    <w:tblStylePr w:type="band1Vert">
      <w:tblPr/>
      <w:tcPr>
        <w:shd w:val="clear" w:color="auto" w:fill="B6B6B5" w:themeFill="text1" w:themeFillTint="66"/>
      </w:tcPr>
    </w:tblStylePr>
    <w:tblStylePr w:type="band1Horz">
      <w:tblPr/>
      <w:tcPr>
        <w:shd w:val="clear" w:color="auto" w:fill="B6B6B5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D2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8398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83984" w:themeFill="accent1"/>
      </w:tcPr>
    </w:tblStylePr>
    <w:tblStylePr w:type="band1Vert">
      <w:tblPr/>
      <w:tcPr>
        <w:shd w:val="clear" w:color="auto" w:fill="73A6F6" w:themeFill="accent1" w:themeFillTint="66"/>
      </w:tcPr>
    </w:tblStylePr>
    <w:tblStylePr w:type="band1Horz">
      <w:tblPr/>
      <w:tcPr>
        <w:shd w:val="clear" w:color="auto" w:fill="73A6F6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1C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6C0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6C0A" w:themeFill="accent2"/>
      </w:tcPr>
    </w:tblStylePr>
    <w:tblStylePr w:type="band1Vert">
      <w:tblPr/>
      <w:tcPr>
        <w:shd w:val="clear" w:color="auto" w:fill="FAC396" w:themeFill="accent2" w:themeFillTint="66"/>
      </w:tcPr>
    </w:tblStylePr>
    <w:tblStylePr w:type="band1Horz">
      <w:tblPr/>
      <w:tcPr>
        <w:shd w:val="clear" w:color="auto" w:fill="FAC396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6F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B88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B88B5" w:themeFill="accent3"/>
      </w:tcPr>
    </w:tblStylePr>
    <w:tblStylePr w:type="band1Vert">
      <w:tblPr/>
      <w:tcPr>
        <w:shd w:val="clear" w:color="auto" w:fill="C3CFE1" w:themeFill="accent3" w:themeFillTint="66"/>
      </w:tcPr>
    </w:tblStylePr>
    <w:tblStylePr w:type="band1Horz">
      <w:tblPr/>
      <w:tcPr>
        <w:shd w:val="clear" w:color="auto" w:fill="C3CFE1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DE1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76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A76C" w:themeFill="accent4"/>
      </w:tcPr>
    </w:tblStylePr>
    <w:tblStylePr w:type="band1Vert">
      <w:tblPr/>
      <w:tcPr>
        <w:shd w:val="clear" w:color="auto" w:fill="F8DBC4" w:themeFill="accent4" w:themeFillTint="66"/>
      </w:tcPr>
    </w:tblStylePr>
    <w:tblStylePr w:type="band1Horz">
      <w:tblPr/>
      <w:tcPr>
        <w:shd w:val="clear" w:color="auto" w:fill="F8DBC4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6F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ED7E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ED7E6" w:themeFill="accent5"/>
      </w:tcPr>
    </w:tblStylePr>
    <w:tblStylePr w:type="band1Vert">
      <w:tblPr/>
      <w:tcPr>
        <w:shd w:val="clear" w:color="auto" w:fill="EBEEF5" w:themeFill="accent5" w:themeFillTint="66"/>
      </w:tcPr>
    </w:tblStylePr>
    <w:tblStylePr w:type="band1Horz">
      <w:tblPr/>
      <w:tcPr>
        <w:shd w:val="clear" w:color="auto" w:fill="EBEEF5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semiHidden/>
    <w:rsid w:val="0072336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F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E2C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E2CE" w:themeFill="accent6"/>
      </w:tcPr>
    </w:tblStylePr>
    <w:tblStylePr w:type="band1Vert">
      <w:tblPr/>
      <w:tcPr>
        <w:shd w:val="clear" w:color="auto" w:fill="FCF3EB" w:themeFill="accent6" w:themeFillTint="66"/>
      </w:tcPr>
    </w:tblStylePr>
    <w:tblStylePr w:type="band1Horz">
      <w:tblPr/>
      <w:tcPr>
        <w:shd w:val="clear" w:color="auto" w:fill="FCF3EB" w:themeFill="accent6" w:themeFillTint="66"/>
      </w:tcPr>
    </w:tblStylePr>
  </w:style>
  <w:style w:type="table" w:styleId="Rastertabel6kleurrijk">
    <w:name w:val="Grid Table 6 Colorful"/>
    <w:basedOn w:val="Standaardtabel"/>
    <w:uiPriority w:val="51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29291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929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2D7A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D7A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8A5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8A5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6B7D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6B7D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4C9A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9A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1E6F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1E6F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BED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ED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</w:style>
  <w:style w:type="table" w:styleId="Rastertabel7kleurrijk">
    <w:name w:val="Grid Table 7 Colorful"/>
    <w:basedOn w:val="Standaardtabel"/>
    <w:uiPriority w:val="52"/>
    <w:semiHidden/>
    <w:rsid w:val="0072336A"/>
    <w:pPr>
      <w:spacing w:line="240" w:lineRule="auto"/>
    </w:pPr>
    <w:rPr>
      <w:color w:val="4A4A49" w:themeColor="text1"/>
    </w:rPr>
    <w:tblPr>
      <w:tblStyleRowBandSize w:val="1"/>
      <w:tblStyleColBandSize w:val="1"/>
      <w:tblBorders>
        <w:top w:val="single" w:sz="4" w:space="0" w:color="929291" w:themeColor="text1" w:themeTint="99"/>
        <w:left w:val="single" w:sz="4" w:space="0" w:color="929291" w:themeColor="text1" w:themeTint="99"/>
        <w:bottom w:val="single" w:sz="4" w:space="0" w:color="929291" w:themeColor="text1" w:themeTint="99"/>
        <w:right w:val="single" w:sz="4" w:space="0" w:color="929291" w:themeColor="text1" w:themeTint="99"/>
        <w:insideH w:val="single" w:sz="4" w:space="0" w:color="929291" w:themeColor="text1" w:themeTint="99"/>
        <w:insideV w:val="single" w:sz="4" w:space="0" w:color="92929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A" w:themeFill="text1" w:themeFillTint="33"/>
      </w:tcPr>
    </w:tblStylePr>
    <w:tblStylePr w:type="band1Horz">
      <w:tblPr/>
      <w:tcPr>
        <w:shd w:val="clear" w:color="auto" w:fill="DBDBDA" w:themeFill="text1" w:themeFillTint="33"/>
      </w:tcPr>
    </w:tblStylePr>
    <w:tblStylePr w:type="neCell">
      <w:tblPr/>
      <w:tcPr>
        <w:tcBorders>
          <w:bottom w:val="single" w:sz="4" w:space="0" w:color="929291" w:themeColor="text1" w:themeTint="99"/>
        </w:tcBorders>
      </w:tcPr>
    </w:tblStylePr>
    <w:tblStylePr w:type="nwCell">
      <w:tblPr/>
      <w:tcPr>
        <w:tcBorders>
          <w:bottom w:val="single" w:sz="4" w:space="0" w:color="929291" w:themeColor="text1" w:themeTint="99"/>
        </w:tcBorders>
      </w:tcPr>
    </w:tblStylePr>
    <w:tblStylePr w:type="seCell">
      <w:tblPr/>
      <w:tcPr>
        <w:tcBorders>
          <w:top w:val="single" w:sz="4" w:space="0" w:color="929291" w:themeColor="text1" w:themeTint="99"/>
        </w:tcBorders>
      </w:tcPr>
    </w:tblStylePr>
    <w:tblStylePr w:type="swCell">
      <w:tblPr/>
      <w:tcPr>
        <w:tcBorders>
          <w:top w:val="single" w:sz="4" w:space="0" w:color="929291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semiHidden/>
    <w:rsid w:val="0072336A"/>
    <w:pPr>
      <w:spacing w:line="240" w:lineRule="auto"/>
    </w:pPr>
    <w:rPr>
      <w:color w:val="062A62" w:themeColor="accent1" w:themeShade="BF"/>
    </w:rPr>
    <w:tblPr>
      <w:tblStyleRowBandSize w:val="1"/>
      <w:tblStyleColBandSize w:val="1"/>
      <w:tblBorders>
        <w:top w:val="single" w:sz="4" w:space="0" w:color="2D7AF2" w:themeColor="accent1" w:themeTint="99"/>
        <w:left w:val="single" w:sz="4" w:space="0" w:color="2D7AF2" w:themeColor="accent1" w:themeTint="99"/>
        <w:bottom w:val="single" w:sz="4" w:space="0" w:color="2D7AF2" w:themeColor="accent1" w:themeTint="99"/>
        <w:right w:val="single" w:sz="4" w:space="0" w:color="2D7AF2" w:themeColor="accent1" w:themeTint="99"/>
        <w:insideH w:val="single" w:sz="4" w:space="0" w:color="2D7AF2" w:themeColor="accent1" w:themeTint="99"/>
        <w:insideV w:val="single" w:sz="4" w:space="0" w:color="2D7A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D2FA" w:themeFill="accent1" w:themeFillTint="33"/>
      </w:tcPr>
    </w:tblStylePr>
    <w:tblStylePr w:type="band1Horz">
      <w:tblPr/>
      <w:tcPr>
        <w:shd w:val="clear" w:color="auto" w:fill="B9D2FA" w:themeFill="accent1" w:themeFillTint="33"/>
      </w:tcPr>
    </w:tblStylePr>
    <w:tblStylePr w:type="neCell">
      <w:tblPr/>
      <w:tcPr>
        <w:tcBorders>
          <w:bottom w:val="single" w:sz="4" w:space="0" w:color="2D7AF2" w:themeColor="accent1" w:themeTint="99"/>
        </w:tcBorders>
      </w:tcPr>
    </w:tblStylePr>
    <w:tblStylePr w:type="nwCell">
      <w:tblPr/>
      <w:tcPr>
        <w:tcBorders>
          <w:bottom w:val="single" w:sz="4" w:space="0" w:color="2D7AF2" w:themeColor="accent1" w:themeTint="99"/>
        </w:tcBorders>
      </w:tcPr>
    </w:tblStylePr>
    <w:tblStylePr w:type="seCell">
      <w:tblPr/>
      <w:tcPr>
        <w:tcBorders>
          <w:top w:val="single" w:sz="4" w:space="0" w:color="2D7AF2" w:themeColor="accent1" w:themeTint="99"/>
        </w:tcBorders>
      </w:tcPr>
    </w:tblStylePr>
    <w:tblStylePr w:type="swCell">
      <w:tblPr/>
      <w:tcPr>
        <w:tcBorders>
          <w:top w:val="single" w:sz="4" w:space="0" w:color="2D7AF2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semiHidden/>
    <w:rsid w:val="0072336A"/>
    <w:pPr>
      <w:spacing w:line="240" w:lineRule="auto"/>
    </w:pPr>
    <w:rPr>
      <w:color w:val="A95007" w:themeColor="accent2" w:themeShade="BF"/>
    </w:rPr>
    <w:tblPr>
      <w:tblStyleRowBandSize w:val="1"/>
      <w:tblStyleColBandSize w:val="1"/>
      <w:tblBorders>
        <w:top w:val="single" w:sz="4" w:space="0" w:color="F8A561" w:themeColor="accent2" w:themeTint="99"/>
        <w:left w:val="single" w:sz="4" w:space="0" w:color="F8A561" w:themeColor="accent2" w:themeTint="99"/>
        <w:bottom w:val="single" w:sz="4" w:space="0" w:color="F8A561" w:themeColor="accent2" w:themeTint="99"/>
        <w:right w:val="single" w:sz="4" w:space="0" w:color="F8A561" w:themeColor="accent2" w:themeTint="99"/>
        <w:insideH w:val="single" w:sz="4" w:space="0" w:color="F8A561" w:themeColor="accent2" w:themeTint="99"/>
        <w:insideV w:val="single" w:sz="4" w:space="0" w:color="F8A5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1CA" w:themeFill="accent2" w:themeFillTint="33"/>
      </w:tcPr>
    </w:tblStylePr>
    <w:tblStylePr w:type="band1Horz">
      <w:tblPr/>
      <w:tcPr>
        <w:shd w:val="clear" w:color="auto" w:fill="FCE1CA" w:themeFill="accent2" w:themeFillTint="33"/>
      </w:tcPr>
    </w:tblStylePr>
    <w:tblStylePr w:type="neCell">
      <w:tblPr/>
      <w:tcPr>
        <w:tcBorders>
          <w:bottom w:val="single" w:sz="4" w:space="0" w:color="F8A561" w:themeColor="accent2" w:themeTint="99"/>
        </w:tcBorders>
      </w:tcPr>
    </w:tblStylePr>
    <w:tblStylePr w:type="nwCell">
      <w:tblPr/>
      <w:tcPr>
        <w:tcBorders>
          <w:bottom w:val="single" w:sz="4" w:space="0" w:color="F8A561" w:themeColor="accent2" w:themeTint="99"/>
        </w:tcBorders>
      </w:tcPr>
    </w:tblStylePr>
    <w:tblStylePr w:type="seCell">
      <w:tblPr/>
      <w:tcPr>
        <w:tcBorders>
          <w:top w:val="single" w:sz="4" w:space="0" w:color="F8A561" w:themeColor="accent2" w:themeTint="99"/>
        </w:tcBorders>
      </w:tcPr>
    </w:tblStylePr>
    <w:tblStylePr w:type="swCell">
      <w:tblPr/>
      <w:tcPr>
        <w:tcBorders>
          <w:top w:val="single" w:sz="4" w:space="0" w:color="F8A561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semiHidden/>
    <w:rsid w:val="0072336A"/>
    <w:pPr>
      <w:spacing w:line="240" w:lineRule="auto"/>
    </w:pPr>
    <w:rPr>
      <w:color w:val="48638F" w:themeColor="accent3" w:themeShade="BF"/>
    </w:rPr>
    <w:tblPr>
      <w:tblStyleRowBandSize w:val="1"/>
      <w:tblStyleColBandSize w:val="1"/>
      <w:tblBorders>
        <w:top w:val="single" w:sz="4" w:space="0" w:color="A6B7D2" w:themeColor="accent3" w:themeTint="99"/>
        <w:left w:val="single" w:sz="4" w:space="0" w:color="A6B7D2" w:themeColor="accent3" w:themeTint="99"/>
        <w:bottom w:val="single" w:sz="4" w:space="0" w:color="A6B7D2" w:themeColor="accent3" w:themeTint="99"/>
        <w:right w:val="single" w:sz="4" w:space="0" w:color="A6B7D2" w:themeColor="accent3" w:themeTint="99"/>
        <w:insideH w:val="single" w:sz="4" w:space="0" w:color="A6B7D2" w:themeColor="accent3" w:themeTint="99"/>
        <w:insideV w:val="single" w:sz="4" w:space="0" w:color="A6B7D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6F0" w:themeFill="accent3" w:themeFillTint="33"/>
      </w:tcPr>
    </w:tblStylePr>
    <w:tblStylePr w:type="band1Horz">
      <w:tblPr/>
      <w:tcPr>
        <w:shd w:val="clear" w:color="auto" w:fill="E1E6F0" w:themeFill="accent3" w:themeFillTint="33"/>
      </w:tcPr>
    </w:tblStylePr>
    <w:tblStylePr w:type="neCell">
      <w:tblPr/>
      <w:tcPr>
        <w:tcBorders>
          <w:bottom w:val="single" w:sz="4" w:space="0" w:color="A6B7D2" w:themeColor="accent3" w:themeTint="99"/>
        </w:tcBorders>
      </w:tcPr>
    </w:tblStylePr>
    <w:tblStylePr w:type="nwCell">
      <w:tblPr/>
      <w:tcPr>
        <w:tcBorders>
          <w:bottom w:val="single" w:sz="4" w:space="0" w:color="A6B7D2" w:themeColor="accent3" w:themeTint="99"/>
        </w:tcBorders>
      </w:tcPr>
    </w:tblStylePr>
    <w:tblStylePr w:type="seCell">
      <w:tblPr/>
      <w:tcPr>
        <w:tcBorders>
          <w:top w:val="single" w:sz="4" w:space="0" w:color="A6B7D2" w:themeColor="accent3" w:themeTint="99"/>
        </w:tcBorders>
      </w:tcPr>
    </w:tblStylePr>
    <w:tblStylePr w:type="swCell">
      <w:tblPr/>
      <w:tcPr>
        <w:tcBorders>
          <w:top w:val="single" w:sz="4" w:space="0" w:color="A6B7D2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semiHidden/>
    <w:rsid w:val="0072336A"/>
    <w:pPr>
      <w:spacing w:line="240" w:lineRule="auto"/>
    </w:pPr>
    <w:rPr>
      <w:color w:val="E5771E" w:themeColor="accent4" w:themeShade="BF"/>
    </w:rPr>
    <w:tblPr>
      <w:tblStyleRowBandSize w:val="1"/>
      <w:tblStyleColBandSize w:val="1"/>
      <w:tblBorders>
        <w:top w:val="single" w:sz="4" w:space="0" w:color="F4C9A6" w:themeColor="accent4" w:themeTint="99"/>
        <w:left w:val="single" w:sz="4" w:space="0" w:color="F4C9A6" w:themeColor="accent4" w:themeTint="99"/>
        <w:bottom w:val="single" w:sz="4" w:space="0" w:color="F4C9A6" w:themeColor="accent4" w:themeTint="99"/>
        <w:right w:val="single" w:sz="4" w:space="0" w:color="F4C9A6" w:themeColor="accent4" w:themeTint="99"/>
        <w:insideH w:val="single" w:sz="4" w:space="0" w:color="F4C9A6" w:themeColor="accent4" w:themeTint="99"/>
        <w:insideV w:val="single" w:sz="4" w:space="0" w:color="F4C9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DE1" w:themeFill="accent4" w:themeFillTint="33"/>
      </w:tcPr>
    </w:tblStylePr>
    <w:tblStylePr w:type="band1Horz">
      <w:tblPr/>
      <w:tcPr>
        <w:shd w:val="clear" w:color="auto" w:fill="FBEDE1" w:themeFill="accent4" w:themeFillTint="33"/>
      </w:tcPr>
    </w:tblStylePr>
    <w:tblStylePr w:type="neCell">
      <w:tblPr/>
      <w:tcPr>
        <w:tcBorders>
          <w:bottom w:val="single" w:sz="4" w:space="0" w:color="F4C9A6" w:themeColor="accent4" w:themeTint="99"/>
        </w:tcBorders>
      </w:tcPr>
    </w:tblStylePr>
    <w:tblStylePr w:type="nwCell">
      <w:tblPr/>
      <w:tcPr>
        <w:tcBorders>
          <w:bottom w:val="single" w:sz="4" w:space="0" w:color="F4C9A6" w:themeColor="accent4" w:themeTint="99"/>
        </w:tcBorders>
      </w:tcPr>
    </w:tblStylePr>
    <w:tblStylePr w:type="seCell">
      <w:tblPr/>
      <w:tcPr>
        <w:tcBorders>
          <w:top w:val="single" w:sz="4" w:space="0" w:color="F4C9A6" w:themeColor="accent4" w:themeTint="99"/>
        </w:tcBorders>
      </w:tcPr>
    </w:tblStylePr>
    <w:tblStylePr w:type="swCell">
      <w:tblPr/>
      <w:tcPr>
        <w:tcBorders>
          <w:top w:val="single" w:sz="4" w:space="0" w:color="F4C9A6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semiHidden/>
    <w:rsid w:val="0072336A"/>
    <w:pPr>
      <w:spacing w:line="240" w:lineRule="auto"/>
    </w:pPr>
    <w:rPr>
      <w:color w:val="859BC1" w:themeColor="accent5" w:themeShade="BF"/>
    </w:rPr>
    <w:tblPr>
      <w:tblStyleRowBandSize w:val="1"/>
      <w:tblStyleColBandSize w:val="1"/>
      <w:tblBorders>
        <w:top w:val="single" w:sz="4" w:space="0" w:color="E1E6F0" w:themeColor="accent5" w:themeTint="99"/>
        <w:left w:val="single" w:sz="4" w:space="0" w:color="E1E6F0" w:themeColor="accent5" w:themeTint="99"/>
        <w:bottom w:val="single" w:sz="4" w:space="0" w:color="E1E6F0" w:themeColor="accent5" w:themeTint="99"/>
        <w:right w:val="single" w:sz="4" w:space="0" w:color="E1E6F0" w:themeColor="accent5" w:themeTint="99"/>
        <w:insideH w:val="single" w:sz="4" w:space="0" w:color="E1E6F0" w:themeColor="accent5" w:themeTint="99"/>
        <w:insideV w:val="single" w:sz="4" w:space="0" w:color="E1E6F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6FA" w:themeFill="accent5" w:themeFillTint="33"/>
      </w:tcPr>
    </w:tblStylePr>
    <w:tblStylePr w:type="band1Horz">
      <w:tblPr/>
      <w:tcPr>
        <w:shd w:val="clear" w:color="auto" w:fill="F5F6FA" w:themeFill="accent5" w:themeFillTint="33"/>
      </w:tcPr>
    </w:tblStylePr>
    <w:tblStylePr w:type="neCell">
      <w:tblPr/>
      <w:tcPr>
        <w:tcBorders>
          <w:bottom w:val="single" w:sz="4" w:space="0" w:color="E1E6F0" w:themeColor="accent5" w:themeTint="99"/>
        </w:tcBorders>
      </w:tcPr>
    </w:tblStylePr>
    <w:tblStylePr w:type="nwCell">
      <w:tblPr/>
      <w:tcPr>
        <w:tcBorders>
          <w:bottom w:val="single" w:sz="4" w:space="0" w:color="E1E6F0" w:themeColor="accent5" w:themeTint="99"/>
        </w:tcBorders>
      </w:tcPr>
    </w:tblStylePr>
    <w:tblStylePr w:type="seCell">
      <w:tblPr/>
      <w:tcPr>
        <w:tcBorders>
          <w:top w:val="single" w:sz="4" w:space="0" w:color="E1E6F0" w:themeColor="accent5" w:themeTint="99"/>
        </w:tcBorders>
      </w:tcPr>
    </w:tblStylePr>
    <w:tblStylePr w:type="swCell">
      <w:tblPr/>
      <w:tcPr>
        <w:tcBorders>
          <w:top w:val="single" w:sz="4" w:space="0" w:color="E1E6F0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semiHidden/>
    <w:rsid w:val="0072336A"/>
    <w:pPr>
      <w:spacing w:line="240" w:lineRule="auto"/>
    </w:pPr>
    <w:rPr>
      <w:color w:val="ECA568" w:themeColor="accent6" w:themeShade="BF"/>
    </w:rPr>
    <w:tblPr>
      <w:tblStyleRowBandSize w:val="1"/>
      <w:tblStyleColBandSize w:val="1"/>
      <w:tblBorders>
        <w:top w:val="single" w:sz="4" w:space="0" w:color="FBEDE1" w:themeColor="accent6" w:themeTint="99"/>
        <w:left w:val="single" w:sz="4" w:space="0" w:color="FBEDE1" w:themeColor="accent6" w:themeTint="99"/>
        <w:bottom w:val="single" w:sz="4" w:space="0" w:color="FBEDE1" w:themeColor="accent6" w:themeTint="99"/>
        <w:right w:val="single" w:sz="4" w:space="0" w:color="FBEDE1" w:themeColor="accent6" w:themeTint="99"/>
        <w:insideH w:val="single" w:sz="4" w:space="0" w:color="FBEDE1" w:themeColor="accent6" w:themeTint="99"/>
        <w:insideV w:val="single" w:sz="4" w:space="0" w:color="FBED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5" w:themeFill="accent6" w:themeFillTint="33"/>
      </w:tcPr>
    </w:tblStylePr>
    <w:tblStylePr w:type="band1Horz">
      <w:tblPr/>
      <w:tcPr>
        <w:shd w:val="clear" w:color="auto" w:fill="FDF9F5" w:themeFill="accent6" w:themeFillTint="33"/>
      </w:tcPr>
    </w:tblStylePr>
    <w:tblStylePr w:type="neCell">
      <w:tblPr/>
      <w:tcPr>
        <w:tcBorders>
          <w:bottom w:val="single" w:sz="4" w:space="0" w:color="FBEDE1" w:themeColor="accent6" w:themeTint="99"/>
        </w:tcBorders>
      </w:tcPr>
    </w:tblStylePr>
    <w:tblStylePr w:type="nwCell">
      <w:tblPr/>
      <w:tcPr>
        <w:tcBorders>
          <w:bottom w:val="single" w:sz="4" w:space="0" w:color="FBEDE1" w:themeColor="accent6" w:themeTint="99"/>
        </w:tcBorders>
      </w:tcPr>
    </w:tblStylePr>
    <w:tblStylePr w:type="seCell">
      <w:tblPr/>
      <w:tcPr>
        <w:tcBorders>
          <w:top w:val="single" w:sz="4" w:space="0" w:color="FBEDE1" w:themeColor="accent6" w:themeTint="99"/>
        </w:tcBorders>
      </w:tcPr>
    </w:tblStylePr>
    <w:tblStylePr w:type="swCell">
      <w:tblPr/>
      <w:tcPr>
        <w:tcBorders>
          <w:top w:val="single" w:sz="4" w:space="0" w:color="FBEDE1" w:themeColor="accent6" w:themeTint="99"/>
        </w:tcBorders>
      </w:tcPr>
    </w:tblStylePr>
  </w:style>
  <w:style w:type="table" w:styleId="Tabelrasterlicht">
    <w:name w:val="Grid Table Light"/>
    <w:basedOn w:val="Standaardtabel"/>
    <w:uiPriority w:val="40"/>
    <w:semiHidden/>
    <w:rsid w:val="0072336A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leuren Word Nibud">
      <a:dk1>
        <a:srgbClr val="4A4A49"/>
      </a:dk1>
      <a:lt1>
        <a:sysClr val="window" lastClr="FFFFFF"/>
      </a:lt1>
      <a:dk2>
        <a:srgbClr val="000000"/>
      </a:dk2>
      <a:lt2>
        <a:srgbClr val="FFFFFF"/>
      </a:lt2>
      <a:accent1>
        <a:srgbClr val="083984"/>
      </a:accent1>
      <a:accent2>
        <a:srgbClr val="E36C0A"/>
      </a:accent2>
      <a:accent3>
        <a:srgbClr val="6B88B5"/>
      </a:accent3>
      <a:accent4>
        <a:srgbClr val="EEA76C"/>
      </a:accent4>
      <a:accent5>
        <a:srgbClr val="CED7E6"/>
      </a:accent5>
      <a:accent6>
        <a:srgbClr val="F9E2CE"/>
      </a:accent6>
      <a:hlink>
        <a:srgbClr val="000000"/>
      </a:hlink>
      <a:folHlink>
        <a:srgbClr val="000000"/>
      </a:folHlink>
    </a:clrScheme>
    <a:fontScheme name="Lettertypen Nibud Museo">
      <a:majorFont>
        <a:latin typeface="Museo Sans 500"/>
        <a:ea typeface=""/>
        <a:cs typeface=""/>
      </a:majorFont>
      <a:minorFont>
        <a:latin typeface="Museo Sans 500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uw 1">
      <a:srgbClr val="083885"/>
    </a:custClr>
    <a:custClr name="blauw 2">
      <a:srgbClr val="38619E"/>
    </a:custClr>
    <a:custClr name="blauw 3">
      <a:srgbClr val="6B87B5"/>
    </a:custClr>
    <a:custClr name="blauw 4">
      <a:srgbClr val="9CB0CF"/>
    </a:custClr>
    <a:custClr name="blauw 5">
      <a:srgbClr val="CFD6E6"/>
    </a:custClr>
    <a:custClr name="oranje 1">
      <a:srgbClr val="E36B0A"/>
    </a:custClr>
    <a:custClr name="oranje 2">
      <a:srgbClr val="E88A3B"/>
    </a:custClr>
    <a:custClr name="oranje 3">
      <a:srgbClr val="EDA66B"/>
    </a:custClr>
    <a:custClr name="oranje 4">
      <a:srgbClr val="F5C49E"/>
    </a:custClr>
    <a:custClr name="oranje 5">
      <a:srgbClr val="FAE3CF"/>
    </a:custClr>
    <a:custClr name="grijs 1">
      <a:srgbClr val="707070"/>
    </a:custClr>
    <a:custClr name="grijs 2">
      <a:srgbClr val="9E9E9C"/>
    </a:custClr>
    <a:custClr name="grijs 3">
      <a:srgbClr val="C7C7C7"/>
    </a:custClr>
    <a:custClr name="grijs 4">
      <a:srgbClr val="EDEDED"/>
    </a:custClr>
    <a:custClr name="grijs 5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5A52A29D232D4C94DD6EB32806832C" ma:contentTypeVersion="2" ma:contentTypeDescription="Een nieuw document maken." ma:contentTypeScope="" ma:versionID="0eb75ef62f8045415c680b7fea794dfb">
  <xsd:schema xmlns:xsd="http://www.w3.org/2001/XMLSchema" xmlns:xs="http://www.w3.org/2001/XMLSchema" xmlns:p="http://schemas.microsoft.com/office/2006/metadata/properties" xmlns:ns2="9c140797-017e-48af-96e9-9f4388f2de2c" targetNamespace="http://schemas.microsoft.com/office/2006/metadata/properties" ma:root="true" ma:fieldsID="29e6583ec2678ce56bb1327bfc74a570" ns2:_="">
    <xsd:import namespace="9c140797-017e-48af-96e9-9f4388f2de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40797-017e-48af-96e9-9f4388f2de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ju xmlns="http://www.joulesunlimited.com/ccmappings">
  <Datum/>
  <Titel/>
  <Subtitel/>
  <Auteur_28_1_29_/>
  <Auteur_28_2_29_/>
  <Auteur_28_3_29_/>
  <Auteur_28_4_29_/>
  <Auteur_28_5_29_/>
  <Auteur_28_6_29_/>
  <Auteur_28_7_29_/>
  <Auteur_28_8_29_/>
</ju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CDAD83-9B4D-45BB-AA00-B24621DBAA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725875-1553-446E-87EA-E9D093AB5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40797-017e-48af-96e9-9f4388f2de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C8FA1-40C0-420A-817F-F0A5E80685A8}">
  <ds:schemaRefs>
    <ds:schemaRef ds:uri="http://www.joulesunlimited.com/ccmappings"/>
  </ds:schemaRefs>
</ds:datastoreItem>
</file>

<file path=customXml/itemProps4.xml><?xml version="1.0" encoding="utf-8"?>
<ds:datastoreItem xmlns:ds="http://schemas.openxmlformats.org/officeDocument/2006/customXml" ds:itemID="{04E1908D-7A5E-4B91-99BA-B93583FDB50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B69F18C-5CCE-4D21-B452-54F40102CB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981</Characters>
  <Application>Microsoft Office Word</Application>
  <DocSecurity>0</DocSecurity>
  <Lines>8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Vermeer</dc:creator>
  <cp:keywords/>
  <dc:description/>
  <cp:lastModifiedBy>Velthuijsen, Kitty van</cp:lastModifiedBy>
  <cp:revision>2</cp:revision>
  <cp:lastPrinted>2009-10-06T11:51:00Z</cp:lastPrinted>
  <dcterms:created xsi:type="dcterms:W3CDTF">2022-07-12T10:56:00Z</dcterms:created>
  <dcterms:modified xsi:type="dcterms:W3CDTF">2022-07-12T10:56:00Z</dcterms:modified>
</cp:coreProperties>
</file>