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46D" w:rsidRPr="00D6346D" w:rsidRDefault="00D6346D" w:rsidP="00583C5E">
      <w:pPr>
        <w:pStyle w:val="BasistekstNibud"/>
        <w:spacing w:line="276" w:lineRule="auto"/>
        <w:rPr>
          <w:i/>
          <w:iCs/>
        </w:rPr>
      </w:pPr>
      <w:r w:rsidRPr="00D6346D">
        <w:t>&lt;</w:t>
      </w:r>
      <w:r w:rsidRPr="00D6346D">
        <w:rPr>
          <w:i/>
          <w:iCs/>
        </w:rPr>
        <w:t>uw naam&gt;</w:t>
      </w:r>
    </w:p>
    <w:p w:rsidR="00D6346D" w:rsidRPr="00D6346D" w:rsidRDefault="00D6346D" w:rsidP="00583C5E">
      <w:pPr>
        <w:pStyle w:val="BasistekstNibud"/>
        <w:spacing w:line="276" w:lineRule="auto"/>
        <w:rPr>
          <w:i/>
          <w:iCs/>
        </w:rPr>
      </w:pPr>
      <w:r w:rsidRPr="00D6346D">
        <w:rPr>
          <w:i/>
          <w:iCs/>
        </w:rPr>
        <w:t>&lt;adres&gt;</w:t>
      </w:r>
    </w:p>
    <w:p w:rsidR="00D6346D" w:rsidRPr="00D6346D" w:rsidRDefault="00D6346D" w:rsidP="00583C5E">
      <w:pPr>
        <w:pStyle w:val="BasistekstNibud"/>
        <w:spacing w:line="276" w:lineRule="auto"/>
        <w:rPr>
          <w:i/>
          <w:iCs/>
        </w:rPr>
      </w:pPr>
      <w:r w:rsidRPr="00D6346D">
        <w:rPr>
          <w:i/>
          <w:iCs/>
        </w:rPr>
        <w:t>&lt;postcode en woonplaats&gt;</w:t>
      </w:r>
      <w:r w:rsidRPr="00D6346D">
        <w:rPr>
          <w:i/>
          <w:iCs/>
        </w:rPr>
        <w:br/>
        <w:t>&lt;e-mail&gt;</w:t>
      </w:r>
    </w:p>
    <w:p w:rsidR="00D6346D" w:rsidRPr="00D6346D" w:rsidRDefault="00D6346D" w:rsidP="00583C5E">
      <w:pPr>
        <w:pStyle w:val="BasistekstNibud"/>
        <w:spacing w:line="276" w:lineRule="auto"/>
      </w:pPr>
      <w:r w:rsidRPr="00D6346D">
        <w:rPr>
          <w:i/>
          <w:iCs/>
        </w:rPr>
        <w:t>&lt;telefoonnummer</w:t>
      </w:r>
      <w:r w:rsidRPr="00D6346D">
        <w:t>&gt;</w:t>
      </w:r>
    </w:p>
    <w:p w:rsidR="00D6346D" w:rsidRPr="00D6346D" w:rsidRDefault="00D6346D" w:rsidP="00583C5E">
      <w:pPr>
        <w:pStyle w:val="BasistekstNibud"/>
        <w:spacing w:line="276" w:lineRule="auto"/>
      </w:pPr>
    </w:p>
    <w:p w:rsidR="00D6346D" w:rsidRPr="00D6346D" w:rsidRDefault="00D6346D" w:rsidP="00583C5E">
      <w:pPr>
        <w:pStyle w:val="BasistekstNibud"/>
        <w:spacing w:line="276" w:lineRule="auto"/>
        <w:rPr>
          <w:b/>
          <w:bCs/>
        </w:rPr>
      </w:pPr>
      <w:r w:rsidRPr="00D6346D">
        <w:rPr>
          <w:b/>
          <w:bCs/>
        </w:rPr>
        <w:t>Aan</w:t>
      </w:r>
    </w:p>
    <w:p w:rsidR="00D6346D" w:rsidRPr="00D6346D" w:rsidRDefault="00D6346D" w:rsidP="00583C5E">
      <w:pPr>
        <w:pStyle w:val="BasistekstNibud"/>
        <w:spacing w:line="276" w:lineRule="auto"/>
        <w:rPr>
          <w:i/>
          <w:iCs/>
        </w:rPr>
      </w:pPr>
      <w:r w:rsidRPr="00D6346D">
        <w:t>&lt;</w:t>
      </w:r>
      <w:r w:rsidRPr="00D6346D">
        <w:rPr>
          <w:i/>
          <w:iCs/>
        </w:rPr>
        <w:t>naam schuldeiser&gt;</w:t>
      </w:r>
    </w:p>
    <w:p w:rsidR="00D6346D" w:rsidRPr="00D6346D" w:rsidRDefault="00D6346D" w:rsidP="00583C5E">
      <w:pPr>
        <w:pStyle w:val="BasistekstNibud"/>
        <w:spacing w:line="276" w:lineRule="auto"/>
        <w:rPr>
          <w:i/>
          <w:iCs/>
        </w:rPr>
      </w:pPr>
      <w:r w:rsidRPr="00D6346D">
        <w:rPr>
          <w:i/>
          <w:iCs/>
        </w:rPr>
        <w:t>&lt;afdeling&gt;</w:t>
      </w:r>
    </w:p>
    <w:p w:rsidR="00D6346D" w:rsidRPr="00D6346D" w:rsidRDefault="00D6346D" w:rsidP="00583C5E">
      <w:pPr>
        <w:pStyle w:val="BasistekstNibud"/>
        <w:spacing w:line="276" w:lineRule="auto"/>
        <w:rPr>
          <w:i/>
          <w:iCs/>
        </w:rPr>
      </w:pPr>
      <w:r w:rsidRPr="00D6346D">
        <w:rPr>
          <w:i/>
          <w:iCs/>
        </w:rPr>
        <w:t>&lt;adres&gt;</w:t>
      </w:r>
    </w:p>
    <w:p w:rsidR="00D6346D" w:rsidRPr="00D6346D" w:rsidRDefault="00D6346D" w:rsidP="00583C5E">
      <w:pPr>
        <w:pStyle w:val="BasistekstNibud"/>
        <w:spacing w:line="276" w:lineRule="auto"/>
      </w:pPr>
      <w:r w:rsidRPr="00D6346D">
        <w:rPr>
          <w:i/>
          <w:iCs/>
        </w:rPr>
        <w:t>&lt;postcode en plaats</w:t>
      </w:r>
      <w:r w:rsidRPr="00D6346D">
        <w:t>&gt;</w:t>
      </w:r>
    </w:p>
    <w:p w:rsidR="00D6346D" w:rsidRPr="00D6346D" w:rsidRDefault="00D6346D" w:rsidP="00583C5E">
      <w:pPr>
        <w:pStyle w:val="BasistekstNibud"/>
        <w:spacing w:line="276" w:lineRule="auto"/>
      </w:pPr>
    </w:p>
    <w:p w:rsidR="00D6346D" w:rsidRPr="00D6346D" w:rsidRDefault="00D6346D" w:rsidP="00583C5E">
      <w:pPr>
        <w:pStyle w:val="BasistekstNibud"/>
        <w:spacing w:line="276" w:lineRule="auto"/>
      </w:pPr>
      <w:r w:rsidRPr="00D6346D">
        <w:t>&lt;</w:t>
      </w:r>
      <w:r w:rsidRPr="00D6346D">
        <w:rPr>
          <w:i/>
          <w:iCs/>
        </w:rPr>
        <w:t>woonplaats, datum</w:t>
      </w:r>
      <w:r w:rsidRPr="00D6346D">
        <w:t>&gt;</w:t>
      </w:r>
    </w:p>
    <w:p w:rsidR="00D6346D" w:rsidRPr="00D6346D" w:rsidRDefault="00D6346D" w:rsidP="00583C5E">
      <w:pPr>
        <w:pStyle w:val="BasistekstNibud"/>
        <w:spacing w:line="276" w:lineRule="auto"/>
      </w:pPr>
    </w:p>
    <w:p w:rsidR="00D6346D" w:rsidRPr="00D6346D" w:rsidRDefault="00D6346D" w:rsidP="00583C5E">
      <w:pPr>
        <w:pStyle w:val="BasistekstNibud"/>
        <w:spacing w:line="276" w:lineRule="auto"/>
      </w:pPr>
    </w:p>
    <w:p w:rsidR="00D6346D" w:rsidRPr="00D6346D" w:rsidRDefault="00D6346D" w:rsidP="00583C5E">
      <w:pPr>
        <w:pStyle w:val="BasistekstNibud"/>
        <w:spacing w:line="276" w:lineRule="auto"/>
      </w:pPr>
      <w:r w:rsidRPr="00D6346D">
        <w:t xml:space="preserve">Onderwerp: </w:t>
      </w:r>
      <w:r w:rsidRPr="00D6346D">
        <w:tab/>
        <w:t>Betalingsvoorstel</w:t>
      </w:r>
    </w:p>
    <w:p w:rsidR="00D6346D" w:rsidRPr="00D6346D" w:rsidRDefault="00D6346D" w:rsidP="00583C5E">
      <w:pPr>
        <w:pStyle w:val="BasistekstNibud"/>
        <w:spacing w:line="276" w:lineRule="auto"/>
      </w:pPr>
      <w:r w:rsidRPr="00D6346D">
        <w:t xml:space="preserve">Kenmerk: </w:t>
      </w:r>
      <w:r w:rsidRPr="00D6346D">
        <w:tab/>
      </w:r>
      <w:bookmarkStart w:id="0" w:name="_Hlk43727380"/>
      <w:r w:rsidRPr="00D6346D">
        <w:rPr>
          <w:i/>
          <w:iCs/>
        </w:rPr>
        <w:t>&lt;dossiernummer/relatienummer/klantnummer&gt;</w:t>
      </w:r>
      <w:bookmarkEnd w:id="0"/>
    </w:p>
    <w:p w:rsidR="00D6346D" w:rsidRPr="00D6346D" w:rsidRDefault="00D6346D" w:rsidP="00583C5E">
      <w:pPr>
        <w:pStyle w:val="BasistekstNibud"/>
        <w:spacing w:line="276" w:lineRule="auto"/>
      </w:pPr>
    </w:p>
    <w:p w:rsidR="00D6346D" w:rsidRPr="00D6346D" w:rsidRDefault="00D6346D" w:rsidP="00583C5E">
      <w:pPr>
        <w:pStyle w:val="BasistekstNibud"/>
        <w:spacing w:line="276" w:lineRule="auto"/>
      </w:pPr>
    </w:p>
    <w:p w:rsidR="00D6346D" w:rsidRPr="00D6346D" w:rsidRDefault="00D6346D" w:rsidP="00583C5E">
      <w:pPr>
        <w:pStyle w:val="BasistekstNibud"/>
        <w:spacing w:line="276" w:lineRule="auto"/>
      </w:pPr>
      <w:r w:rsidRPr="00D6346D">
        <w:t>Beste meneer, mevrouw,</w:t>
      </w:r>
    </w:p>
    <w:p w:rsidR="00C57C80" w:rsidRDefault="00C57C80" w:rsidP="00583C5E">
      <w:pPr>
        <w:pStyle w:val="BasistekstNibud"/>
        <w:spacing w:line="276" w:lineRule="auto"/>
      </w:pPr>
    </w:p>
    <w:p w:rsidR="00D6346D" w:rsidRDefault="00D6346D" w:rsidP="00583C5E">
      <w:pPr>
        <w:pStyle w:val="BasistekstNibud"/>
        <w:spacing w:line="276" w:lineRule="auto"/>
      </w:pPr>
      <w:r>
        <w:t>Op dit moment ben ik niet in staat aan mijn financiële verplichtingen te voldoen. Ik wil hier zo snel mogelijk iets aan doen. Ik doe u en al mijn andere schuldeisers dan ook het volgende betalingsvoorstel.</w:t>
      </w:r>
    </w:p>
    <w:p w:rsidR="00D6346D" w:rsidRDefault="00D6346D" w:rsidP="00583C5E">
      <w:pPr>
        <w:pStyle w:val="BasistekstNibud"/>
        <w:spacing w:line="276" w:lineRule="auto"/>
      </w:pPr>
    </w:p>
    <w:p w:rsidR="00D6346D" w:rsidRDefault="00D6346D" w:rsidP="00583C5E">
      <w:pPr>
        <w:pStyle w:val="BasistekstNibud"/>
        <w:spacing w:line="276" w:lineRule="auto"/>
      </w:pPr>
      <w:r>
        <w:t xml:space="preserve">Mijn totale schuldenlast is € </w:t>
      </w:r>
      <w:r w:rsidRPr="00D6346D">
        <w:rPr>
          <w:i/>
          <w:iCs/>
        </w:rPr>
        <w:t>&lt;bedrag&gt;</w:t>
      </w:r>
      <w:r>
        <w:t xml:space="preserve">. Ik heb </w:t>
      </w:r>
      <w:r w:rsidRPr="00D6346D">
        <w:rPr>
          <w:i/>
          <w:iCs/>
        </w:rPr>
        <w:t>&lt;aantal&gt;</w:t>
      </w:r>
      <w:r>
        <w:t xml:space="preserve"> schulden (zie bijlage).</w:t>
      </w:r>
    </w:p>
    <w:p w:rsidR="00D6346D" w:rsidRDefault="00D6346D" w:rsidP="00583C5E">
      <w:pPr>
        <w:pStyle w:val="BasistekstNibud"/>
        <w:spacing w:line="276" w:lineRule="auto"/>
      </w:pPr>
    </w:p>
    <w:p w:rsidR="00D6346D" w:rsidRDefault="00D6346D" w:rsidP="00583C5E">
      <w:pPr>
        <w:pStyle w:val="BasistekstNibud"/>
        <w:spacing w:line="276" w:lineRule="auto"/>
      </w:pPr>
      <w:r>
        <w:t xml:space="preserve">Volgens mijn berekening (zie de bijlage) houd ik maandelijks € </w:t>
      </w:r>
      <w:r w:rsidRPr="00D6346D">
        <w:rPr>
          <w:i/>
          <w:iCs/>
        </w:rPr>
        <w:t>&lt;bedrag&gt;</w:t>
      </w:r>
      <w:r>
        <w:t xml:space="preserve"> over voor de aflossing van mijn schulden. Dat bedrag heb ik naar rato verdeeld over mijn schuldeisers. Met dit bedrag verwacht ik al mijn schulden in </w:t>
      </w:r>
      <w:r w:rsidRPr="00D6346D">
        <w:rPr>
          <w:i/>
          <w:iCs/>
        </w:rPr>
        <w:t>&lt;aantal&gt;</w:t>
      </w:r>
      <w:r>
        <w:t xml:space="preserve"> maanden geheel te kunnen aflossen. Mijn voorstel is dan ook om maandelijks € </w:t>
      </w:r>
      <w:r w:rsidRPr="00D6346D">
        <w:rPr>
          <w:i/>
          <w:iCs/>
        </w:rPr>
        <w:t>&lt;aflosbedrag&gt;</w:t>
      </w:r>
      <w:r>
        <w:t xml:space="preserve"> op uw vordering af te lossen.</w:t>
      </w:r>
    </w:p>
    <w:p w:rsidR="00D6346D" w:rsidRDefault="00D6346D" w:rsidP="00583C5E">
      <w:pPr>
        <w:pStyle w:val="BasistekstNibud"/>
        <w:spacing w:line="276" w:lineRule="auto"/>
      </w:pPr>
    </w:p>
    <w:p w:rsidR="00D6346D" w:rsidRDefault="00D6346D" w:rsidP="00583C5E">
      <w:pPr>
        <w:pStyle w:val="BasistekstNibud"/>
        <w:spacing w:line="276" w:lineRule="auto"/>
      </w:pPr>
      <w:r>
        <w:t xml:space="preserve">Ik zal er alles aan doen om mijn inkomsten in deze periode te verhogen, om sneller af te kunnen lossen. </w:t>
      </w:r>
    </w:p>
    <w:p w:rsidR="00D6346D" w:rsidRDefault="00D6346D" w:rsidP="00583C5E">
      <w:pPr>
        <w:pStyle w:val="BasistekstNibud"/>
        <w:spacing w:line="276" w:lineRule="auto"/>
      </w:pPr>
    </w:p>
    <w:p w:rsidR="00D6346D" w:rsidRDefault="00D6346D" w:rsidP="00583C5E">
      <w:pPr>
        <w:pStyle w:val="BasistekstNibud"/>
        <w:spacing w:line="276" w:lineRule="auto"/>
      </w:pPr>
      <w:r>
        <w:t>Graag ontvang ik op korte termijn uw schriftelijke reactie op dit betalingsvoorstel.</w:t>
      </w:r>
    </w:p>
    <w:p w:rsidR="00D6346D" w:rsidRDefault="00D6346D" w:rsidP="00583C5E">
      <w:pPr>
        <w:pStyle w:val="BasistekstNibud"/>
        <w:spacing w:line="276" w:lineRule="auto"/>
      </w:pPr>
    </w:p>
    <w:p w:rsidR="00D6346D" w:rsidRPr="00D6346D" w:rsidRDefault="00D6346D" w:rsidP="00583C5E">
      <w:pPr>
        <w:pStyle w:val="BasistekstNibud"/>
        <w:spacing w:line="276" w:lineRule="auto"/>
      </w:pPr>
      <w:r w:rsidRPr="00D6346D">
        <w:t>Met vriendelijke groet,</w:t>
      </w:r>
    </w:p>
    <w:p w:rsidR="00D6346D" w:rsidRPr="00D6346D" w:rsidRDefault="00D6346D" w:rsidP="00583C5E">
      <w:pPr>
        <w:pStyle w:val="BasistekstNibud"/>
        <w:spacing w:line="276" w:lineRule="auto"/>
      </w:pPr>
    </w:p>
    <w:p w:rsidR="00D6346D" w:rsidRPr="00D6346D" w:rsidRDefault="00D6346D" w:rsidP="00583C5E">
      <w:pPr>
        <w:pStyle w:val="BasistekstNibud"/>
        <w:spacing w:line="276" w:lineRule="auto"/>
      </w:pPr>
      <w:r w:rsidRPr="00D6346D">
        <w:t>&lt;</w:t>
      </w:r>
      <w:r w:rsidRPr="00D6346D">
        <w:rPr>
          <w:i/>
          <w:iCs/>
        </w:rPr>
        <w:t>naam en handtekening</w:t>
      </w:r>
      <w:r w:rsidRPr="00D6346D">
        <w:t>&gt;</w:t>
      </w:r>
    </w:p>
    <w:p w:rsidR="00D6346D" w:rsidRDefault="00D6346D" w:rsidP="00583C5E">
      <w:pPr>
        <w:pStyle w:val="BasistekstNibud"/>
        <w:spacing w:line="276" w:lineRule="auto"/>
      </w:pPr>
    </w:p>
    <w:p w:rsidR="00D6346D" w:rsidRDefault="00D6346D" w:rsidP="00583C5E">
      <w:pPr>
        <w:pStyle w:val="BasistekstNibud"/>
        <w:spacing w:line="276" w:lineRule="auto"/>
      </w:pPr>
    </w:p>
    <w:p w:rsidR="00D6346D" w:rsidRDefault="00D6346D" w:rsidP="00583C5E">
      <w:pPr>
        <w:pStyle w:val="BasistekstNibud"/>
        <w:spacing w:line="276" w:lineRule="auto"/>
      </w:pPr>
      <w:r w:rsidRPr="00D6346D">
        <w:t>Bijlage: Ber</w:t>
      </w:r>
      <w:bookmarkStart w:id="1" w:name="_GoBack"/>
      <w:bookmarkEnd w:id="1"/>
      <w:r w:rsidRPr="00D6346D">
        <w:t>ekening aflossingsruimte en overzicht schuldeisers</w:t>
      </w:r>
    </w:p>
    <w:sectPr w:rsidR="00D6346D" w:rsidSect="008B3D8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002" w:right="1361" w:bottom="1622" w:left="1361" w:header="284" w:footer="284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F38" w:rsidRPr="008B3D8B" w:rsidRDefault="00663F38" w:rsidP="008B3D8B">
      <w:pPr>
        <w:pStyle w:val="Voettekst"/>
      </w:pPr>
    </w:p>
  </w:endnote>
  <w:endnote w:type="continuationSeparator" w:id="0">
    <w:p w:rsidR="00663F38" w:rsidRPr="008B3D8B" w:rsidRDefault="00663F38" w:rsidP="008B3D8B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elle SB">
    <w:panose1 w:val="00000000000000000000"/>
    <w:charset w:val="00"/>
    <w:family w:val="modern"/>
    <w:notTrueType/>
    <w:pitch w:val="variable"/>
    <w:sig w:usb0="80000087" w:usb1="0000004B" w:usb2="00000000" w:usb3="00000000" w:csb0="00000083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useo Sans 5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F38" w:rsidRPr="008B3D8B" w:rsidRDefault="00663F38" w:rsidP="008B3D8B">
      <w:pPr>
        <w:pStyle w:val="Voettekst"/>
      </w:pPr>
    </w:p>
  </w:footnote>
  <w:footnote w:type="continuationSeparator" w:id="0">
    <w:p w:rsidR="00663F38" w:rsidRPr="008B3D8B" w:rsidRDefault="00663F38" w:rsidP="008B3D8B">
      <w:pPr>
        <w:pStyle w:val="Voettek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A8CEA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966D86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AF3C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5A20A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A03FC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A8064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4A86C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E83CD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E2380C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3E234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B0A3D"/>
    <w:multiLevelType w:val="multilevel"/>
    <w:tmpl w:val="749CE292"/>
    <w:styleLink w:val="OpsommingbolletjeNibud"/>
    <w:lvl w:ilvl="0">
      <w:start w:val="1"/>
      <w:numFmt w:val="bullet"/>
      <w:pStyle w:val="Opsommingbolletje1eniveauNibud"/>
      <w:lvlText w:val="•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bolletje2eniveauNibud"/>
      <w:lvlText w:val="•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bolletje3eniveauNibud"/>
      <w:lvlText w:val="•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="Verdana" w:hAnsi="Verdana" w:hint="default"/>
        <w:color w:val="E36C0A" w:themeColor="accent2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="Verdana" w:hAnsi="Verdana" w:hint="default"/>
        <w:color w:val="E36C0A" w:themeColor="accent2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="Verdana" w:hAnsi="Verdana" w:hint="default"/>
        <w:color w:val="E36C0A" w:themeColor="accent2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="Verdana" w:hAnsi="Verdana" w:hint="default"/>
        <w:color w:val="E36C0A" w:themeColor="accent2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="Verdana" w:hAnsi="Verdana" w:hint="default"/>
        <w:color w:val="E36C0A" w:themeColor="accent2"/>
      </w:rPr>
    </w:lvl>
  </w:abstractNum>
  <w:abstractNum w:abstractNumId="11" w15:restartNumberingAfterBreak="0">
    <w:nsid w:val="0A516E45"/>
    <w:multiLevelType w:val="multilevel"/>
    <w:tmpl w:val="888E2A22"/>
    <w:numStyleLink w:val="OpsommingopenrondjeNibud"/>
  </w:abstractNum>
  <w:abstractNum w:abstractNumId="12" w15:restartNumberingAfterBreak="0">
    <w:nsid w:val="0BC24928"/>
    <w:multiLevelType w:val="multilevel"/>
    <w:tmpl w:val="46E67930"/>
    <w:styleLink w:val="OpsommingstreepjeNibud"/>
    <w:lvl w:ilvl="0">
      <w:start w:val="1"/>
      <w:numFmt w:val="bullet"/>
      <w:pStyle w:val="Opsommingstreepje1eniveauNibud"/>
      <w:lvlText w:val="–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streepje2eniveauNibud"/>
      <w:lvlText w:val="–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streepje3eniveauNibud"/>
      <w:lvlText w:val="–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ascii="Verdana" w:hAnsi="Verdana" w:hint="default"/>
        <w:color w:val="E36C0A" w:themeColor="accent2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ascii="Verdana" w:hAnsi="Verdana" w:hint="default"/>
        <w:color w:val="E36C0A" w:themeColor="accent2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ascii="Verdana" w:hAnsi="Verdana" w:hint="default"/>
        <w:color w:val="E36C0A" w:themeColor="accent2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ascii="Verdana" w:hAnsi="Verdana" w:hint="default"/>
        <w:color w:val="E36C0A" w:themeColor="accent2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ascii="Verdana" w:hAnsi="Verdana" w:hint="default"/>
        <w:color w:val="E36C0A" w:themeColor="accent2"/>
      </w:rPr>
    </w:lvl>
  </w:abstractNum>
  <w:abstractNum w:abstractNumId="13" w15:restartNumberingAfterBreak="0">
    <w:nsid w:val="10B933AC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1E353F4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4604A42"/>
    <w:multiLevelType w:val="multilevel"/>
    <w:tmpl w:val="749CE292"/>
    <w:numStyleLink w:val="OpsommingbolletjeNibud"/>
  </w:abstractNum>
  <w:abstractNum w:abstractNumId="16" w15:restartNumberingAfterBreak="0">
    <w:nsid w:val="18646BDC"/>
    <w:multiLevelType w:val="multilevel"/>
    <w:tmpl w:val="215E6FC2"/>
    <w:styleLink w:val="LijstFiguurtitelNibud"/>
    <w:lvl w:ilvl="0">
      <w:start w:val="1"/>
      <w:numFmt w:val="decimal"/>
      <w:pStyle w:val="TitelfiguurNibud"/>
      <w:suff w:val="space"/>
      <w:lvlText w:val="Figuur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1AB37324"/>
    <w:multiLevelType w:val="multilevel"/>
    <w:tmpl w:val="4DC26452"/>
    <w:numStyleLink w:val="OpsommingtekenNibud"/>
  </w:abstractNum>
  <w:abstractNum w:abstractNumId="18" w15:restartNumberingAfterBreak="0">
    <w:nsid w:val="24B6094B"/>
    <w:multiLevelType w:val="multilevel"/>
    <w:tmpl w:val="D238367A"/>
    <w:numStyleLink w:val="OpsommingkleineletterNibud"/>
  </w:abstractNum>
  <w:abstractNum w:abstractNumId="19" w15:restartNumberingAfterBreak="0">
    <w:nsid w:val="2B5E5FA3"/>
    <w:multiLevelType w:val="multilevel"/>
    <w:tmpl w:val="46E67930"/>
    <w:numStyleLink w:val="OpsommingstreepjeNibud"/>
  </w:abstractNum>
  <w:abstractNum w:abstractNumId="20" w15:restartNumberingAfterBreak="0">
    <w:nsid w:val="2D665843"/>
    <w:multiLevelType w:val="multilevel"/>
    <w:tmpl w:val="581A4A72"/>
    <w:styleLink w:val="BijlagenummeringNibud"/>
    <w:lvl w:ilvl="0">
      <w:start w:val="1"/>
      <w:numFmt w:val="decimal"/>
      <w:pStyle w:val="Bijlagekop1Nibud"/>
      <w:suff w:val="space"/>
      <w:lvlText w:val="Bijlage %1 |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ijlagekop2Nibud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284"/>
      </w:pPr>
      <w:rPr>
        <w:rFonts w:hint="default"/>
      </w:rPr>
    </w:lvl>
  </w:abstractNum>
  <w:abstractNum w:abstractNumId="21" w15:restartNumberingAfterBreak="0">
    <w:nsid w:val="2D7E06B0"/>
    <w:multiLevelType w:val="multilevel"/>
    <w:tmpl w:val="D238367A"/>
    <w:styleLink w:val="OpsommingkleineletterNibud"/>
    <w:lvl w:ilvl="0">
      <w:start w:val="1"/>
      <w:numFmt w:val="lowerLetter"/>
      <w:pStyle w:val="Opsommingkleineletter1eniveauNibud"/>
      <w:lvlText w:val="%1."/>
      <w:lvlJc w:val="left"/>
      <w:pPr>
        <w:ind w:left="284" w:hanging="284"/>
      </w:pPr>
      <w:rPr>
        <w:rFonts w:hint="default"/>
        <w:color w:val="E36C0A" w:themeColor="accent2"/>
      </w:rPr>
    </w:lvl>
    <w:lvl w:ilvl="1">
      <w:start w:val="1"/>
      <w:numFmt w:val="lowerLetter"/>
      <w:pStyle w:val="Opsommingkleineletter2eniveauNibud"/>
      <w:lvlText w:val="%2."/>
      <w:lvlJc w:val="left"/>
      <w:pPr>
        <w:ind w:left="568" w:hanging="284"/>
      </w:pPr>
      <w:rPr>
        <w:rFonts w:hint="default"/>
        <w:color w:val="E36C0A" w:themeColor="accent2"/>
      </w:rPr>
    </w:lvl>
    <w:lvl w:ilvl="2">
      <w:start w:val="1"/>
      <w:numFmt w:val="lowerLetter"/>
      <w:pStyle w:val="Opsommingkleineletter3eniveauNibud"/>
      <w:lvlText w:val="%3."/>
      <w:lvlJc w:val="left"/>
      <w:pPr>
        <w:ind w:left="852" w:hanging="284"/>
      </w:pPr>
      <w:rPr>
        <w:rFonts w:hint="default"/>
        <w:color w:val="E36C0A" w:themeColor="accent2"/>
      </w:rPr>
    </w:lvl>
    <w:lvl w:ilvl="3">
      <w:start w:val="1"/>
      <w:numFmt w:val="lowerLetter"/>
      <w:lvlText w:val="%4."/>
      <w:lvlJc w:val="left"/>
      <w:pPr>
        <w:ind w:left="1136" w:hanging="284"/>
      </w:pPr>
      <w:rPr>
        <w:rFonts w:hint="default"/>
        <w:color w:val="E36C0A" w:themeColor="accent2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  <w:color w:val="E36C0A" w:themeColor="accent2"/>
      </w:rPr>
    </w:lvl>
    <w:lvl w:ilvl="5">
      <w:start w:val="1"/>
      <w:numFmt w:val="lowerLetter"/>
      <w:lvlText w:val="%6."/>
      <w:lvlJc w:val="left"/>
      <w:pPr>
        <w:ind w:left="1704" w:hanging="284"/>
      </w:pPr>
      <w:rPr>
        <w:rFonts w:hint="default"/>
        <w:color w:val="E36C0A" w:themeColor="accent2"/>
      </w:rPr>
    </w:lvl>
    <w:lvl w:ilvl="6">
      <w:start w:val="1"/>
      <w:numFmt w:val="lowerLetter"/>
      <w:lvlText w:val="%7."/>
      <w:lvlJc w:val="left"/>
      <w:pPr>
        <w:ind w:left="1985" w:hanging="284"/>
      </w:pPr>
      <w:rPr>
        <w:rFonts w:hint="default"/>
        <w:color w:val="E36C0A" w:themeColor="accent2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  <w:color w:val="E36C0A" w:themeColor="accent2"/>
      </w:rPr>
    </w:lvl>
    <w:lvl w:ilvl="8">
      <w:start w:val="1"/>
      <w:numFmt w:val="lowerLetter"/>
      <w:lvlText w:val="%9."/>
      <w:lvlJc w:val="left"/>
      <w:pPr>
        <w:ind w:left="2552" w:hanging="284"/>
      </w:pPr>
      <w:rPr>
        <w:rFonts w:hint="default"/>
        <w:color w:val="E36C0A" w:themeColor="accent2"/>
      </w:rPr>
    </w:lvl>
  </w:abstractNum>
  <w:abstractNum w:abstractNumId="22" w15:restartNumberingAfterBreak="0">
    <w:nsid w:val="3029479C"/>
    <w:multiLevelType w:val="multilevel"/>
    <w:tmpl w:val="4DC26452"/>
    <w:numStyleLink w:val="OpsommingtekenNibud"/>
  </w:abstractNum>
  <w:abstractNum w:abstractNumId="23" w15:restartNumberingAfterBreak="0">
    <w:nsid w:val="319F6CE2"/>
    <w:multiLevelType w:val="multilevel"/>
    <w:tmpl w:val="AC385498"/>
    <w:styleLink w:val="LijsttabeltitelNibud"/>
    <w:lvl w:ilvl="0">
      <w:start w:val="1"/>
      <w:numFmt w:val="decimal"/>
      <w:pStyle w:val="TiteltabelNibud"/>
      <w:suff w:val="space"/>
      <w:lvlText w:val="Tabel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38E90DEB"/>
    <w:multiLevelType w:val="multilevel"/>
    <w:tmpl w:val="581A4A72"/>
    <w:numStyleLink w:val="BijlagenummeringNibud"/>
  </w:abstractNum>
  <w:abstractNum w:abstractNumId="25" w15:restartNumberingAfterBreak="0">
    <w:nsid w:val="398A2A0C"/>
    <w:multiLevelType w:val="multilevel"/>
    <w:tmpl w:val="4516B434"/>
    <w:styleLink w:val="OpsommingnummerNibud"/>
    <w:lvl w:ilvl="0">
      <w:start w:val="1"/>
      <w:numFmt w:val="decimal"/>
      <w:pStyle w:val="Opsommingnummer1eniveauNibud"/>
      <w:lvlText w:val="%1."/>
      <w:lvlJc w:val="left"/>
      <w:pPr>
        <w:ind w:left="284" w:hanging="284"/>
      </w:pPr>
      <w:rPr>
        <w:rFonts w:hint="default"/>
        <w:color w:val="E36C0A" w:themeColor="accent2"/>
      </w:rPr>
    </w:lvl>
    <w:lvl w:ilvl="1">
      <w:start w:val="1"/>
      <w:numFmt w:val="decimal"/>
      <w:pStyle w:val="Opsommingnummer2eniveauNibud"/>
      <w:lvlText w:val="%2."/>
      <w:lvlJc w:val="left"/>
      <w:pPr>
        <w:ind w:left="568" w:hanging="284"/>
      </w:pPr>
      <w:rPr>
        <w:rFonts w:hint="default"/>
        <w:color w:val="E36C0A" w:themeColor="accent2"/>
      </w:rPr>
    </w:lvl>
    <w:lvl w:ilvl="2">
      <w:start w:val="1"/>
      <w:numFmt w:val="decimal"/>
      <w:pStyle w:val="Opsommingnummer3eniveauNibud"/>
      <w:lvlText w:val="%3."/>
      <w:lvlJc w:val="left"/>
      <w:pPr>
        <w:ind w:left="852" w:hanging="284"/>
      </w:pPr>
      <w:rPr>
        <w:rFonts w:hint="default"/>
        <w:color w:val="E36C0A" w:themeColor="accent2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  <w:color w:val="E36C0A" w:themeColor="accent2"/>
      </w:rPr>
    </w:lvl>
    <w:lvl w:ilvl="4">
      <w:start w:val="1"/>
      <w:numFmt w:val="decimal"/>
      <w:lvlText w:val="%5."/>
      <w:lvlJc w:val="left"/>
      <w:pPr>
        <w:ind w:left="1420" w:hanging="284"/>
      </w:pPr>
      <w:rPr>
        <w:rFonts w:hint="default"/>
        <w:color w:val="E36C0A" w:themeColor="accent2"/>
      </w:rPr>
    </w:lvl>
    <w:lvl w:ilvl="5">
      <w:start w:val="1"/>
      <w:numFmt w:val="decimal"/>
      <w:lvlText w:val="%6."/>
      <w:lvlJc w:val="left"/>
      <w:pPr>
        <w:ind w:left="1704" w:hanging="284"/>
      </w:pPr>
      <w:rPr>
        <w:rFonts w:hint="default"/>
        <w:color w:val="E36C0A" w:themeColor="accent2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  <w:color w:val="E36C0A" w:themeColor="accent2"/>
      </w:rPr>
    </w:lvl>
    <w:lvl w:ilvl="7">
      <w:start w:val="1"/>
      <w:numFmt w:val="decimal"/>
      <w:lvlText w:val="%8."/>
      <w:lvlJc w:val="left"/>
      <w:pPr>
        <w:ind w:left="2272" w:hanging="284"/>
      </w:pPr>
      <w:rPr>
        <w:rFonts w:hint="default"/>
        <w:color w:val="E36C0A" w:themeColor="accent2"/>
      </w:rPr>
    </w:lvl>
    <w:lvl w:ilvl="8">
      <w:start w:val="1"/>
      <w:numFmt w:val="decimal"/>
      <w:lvlText w:val="%9."/>
      <w:lvlJc w:val="left"/>
      <w:pPr>
        <w:ind w:left="2556" w:hanging="284"/>
      </w:pPr>
      <w:rPr>
        <w:rFonts w:hint="default"/>
        <w:color w:val="E36C0A" w:themeColor="accent2"/>
      </w:rPr>
    </w:lvl>
  </w:abstractNum>
  <w:abstractNum w:abstractNumId="26" w15:restartNumberingAfterBreak="0">
    <w:nsid w:val="40EF61F8"/>
    <w:multiLevelType w:val="multilevel"/>
    <w:tmpl w:val="670CAA5A"/>
    <w:styleLink w:val="KopnummeringNibud"/>
    <w:lvl w:ilvl="0">
      <w:start w:val="1"/>
      <w:numFmt w:val="decimal"/>
      <w:pStyle w:val="Kop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27" w15:restartNumberingAfterBreak="0">
    <w:nsid w:val="46A60AA0"/>
    <w:multiLevelType w:val="multilevel"/>
    <w:tmpl w:val="888E2A22"/>
    <w:styleLink w:val="OpsommingopenrondjeNibud"/>
    <w:lvl w:ilvl="0">
      <w:start w:val="1"/>
      <w:numFmt w:val="bullet"/>
      <w:pStyle w:val="Opsommingopenrondje1eniveauNibud"/>
      <w:lvlText w:val="○"/>
      <w:lvlJc w:val="left"/>
      <w:pPr>
        <w:ind w:left="284" w:hanging="284"/>
      </w:pPr>
      <w:rPr>
        <w:rFonts w:ascii="Calibri" w:hAnsi="Calibri" w:hint="default"/>
        <w:color w:val="E36C0A" w:themeColor="accent2"/>
      </w:rPr>
    </w:lvl>
    <w:lvl w:ilvl="1">
      <w:start w:val="1"/>
      <w:numFmt w:val="bullet"/>
      <w:pStyle w:val="Opsommingopenrondje2eniveauNibud"/>
      <w:lvlText w:val="○"/>
      <w:lvlJc w:val="left"/>
      <w:pPr>
        <w:ind w:left="568" w:hanging="284"/>
      </w:pPr>
      <w:rPr>
        <w:rFonts w:ascii="Calibri" w:hAnsi="Calibri" w:hint="default"/>
        <w:color w:val="E36C0A" w:themeColor="accent2"/>
      </w:rPr>
    </w:lvl>
    <w:lvl w:ilvl="2">
      <w:start w:val="1"/>
      <w:numFmt w:val="bullet"/>
      <w:pStyle w:val="Opsommingopenrondje3eniveauNibud"/>
      <w:lvlText w:val="○"/>
      <w:lvlJc w:val="left"/>
      <w:pPr>
        <w:ind w:left="852" w:hanging="284"/>
      </w:pPr>
      <w:rPr>
        <w:rFonts w:ascii="Calibri" w:hAnsi="Calibri" w:hint="default"/>
        <w:color w:val="E36C0A" w:themeColor="accent2"/>
      </w:rPr>
    </w:lvl>
    <w:lvl w:ilvl="3">
      <w:start w:val="1"/>
      <w:numFmt w:val="bullet"/>
      <w:lvlText w:val="○"/>
      <w:lvlJc w:val="left"/>
      <w:pPr>
        <w:ind w:left="1136" w:hanging="284"/>
      </w:pPr>
      <w:rPr>
        <w:rFonts w:ascii="Calibri" w:hAnsi="Calibri" w:hint="default"/>
        <w:color w:val="E36C0A" w:themeColor="accent2"/>
      </w:rPr>
    </w:lvl>
    <w:lvl w:ilvl="4">
      <w:start w:val="1"/>
      <w:numFmt w:val="bullet"/>
      <w:lvlText w:val="○"/>
      <w:lvlJc w:val="left"/>
      <w:pPr>
        <w:ind w:left="1420" w:hanging="284"/>
      </w:pPr>
      <w:rPr>
        <w:rFonts w:ascii="Calibri" w:hAnsi="Calibri" w:hint="default"/>
        <w:color w:val="E36C0A" w:themeColor="accent2"/>
      </w:rPr>
    </w:lvl>
    <w:lvl w:ilvl="5">
      <w:start w:val="1"/>
      <w:numFmt w:val="bullet"/>
      <w:lvlText w:val="○"/>
      <w:lvlJc w:val="left"/>
      <w:pPr>
        <w:ind w:left="1704" w:hanging="284"/>
      </w:pPr>
      <w:rPr>
        <w:rFonts w:ascii="Calibri" w:hAnsi="Calibri" w:hint="default"/>
        <w:color w:val="E36C0A" w:themeColor="accent2"/>
      </w:rPr>
    </w:lvl>
    <w:lvl w:ilvl="6">
      <w:start w:val="1"/>
      <w:numFmt w:val="bullet"/>
      <w:lvlText w:val="○"/>
      <w:lvlJc w:val="left"/>
      <w:pPr>
        <w:ind w:left="1988" w:hanging="284"/>
      </w:pPr>
      <w:rPr>
        <w:rFonts w:ascii="Calibri" w:hAnsi="Calibri" w:hint="default"/>
        <w:color w:val="E36C0A" w:themeColor="accent2"/>
      </w:rPr>
    </w:lvl>
    <w:lvl w:ilvl="7">
      <w:start w:val="1"/>
      <w:numFmt w:val="bullet"/>
      <w:lvlText w:val="○"/>
      <w:lvlJc w:val="left"/>
      <w:pPr>
        <w:ind w:left="2272" w:hanging="284"/>
      </w:pPr>
      <w:rPr>
        <w:rFonts w:ascii="Calibri" w:hAnsi="Calibri" w:hint="default"/>
        <w:color w:val="E36C0A" w:themeColor="accent2"/>
      </w:rPr>
    </w:lvl>
    <w:lvl w:ilvl="8">
      <w:start w:val="1"/>
      <w:numFmt w:val="bullet"/>
      <w:lvlText w:val="○"/>
      <w:lvlJc w:val="left"/>
      <w:pPr>
        <w:ind w:left="2556" w:hanging="284"/>
      </w:pPr>
      <w:rPr>
        <w:rFonts w:ascii="Calibri" w:hAnsi="Calibri" w:hint="default"/>
        <w:color w:val="E36C0A" w:themeColor="accent2"/>
      </w:rPr>
    </w:lvl>
  </w:abstractNum>
  <w:abstractNum w:abstractNumId="28" w15:restartNumberingAfterBreak="0">
    <w:nsid w:val="49E04A53"/>
    <w:multiLevelType w:val="multilevel"/>
    <w:tmpl w:val="7FB6E594"/>
    <w:styleLink w:val="AgendapuntlijstNibud"/>
    <w:lvl w:ilvl="0">
      <w:start w:val="1"/>
      <w:numFmt w:val="decimal"/>
      <w:pStyle w:val="AgendapuntNibud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AF13309"/>
    <w:multiLevelType w:val="multilevel"/>
    <w:tmpl w:val="215E6FC2"/>
    <w:numStyleLink w:val="LijstFiguurtitelNibud"/>
  </w:abstractNum>
  <w:abstractNum w:abstractNumId="30" w15:restartNumberingAfterBreak="0">
    <w:nsid w:val="4C372459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03B7577"/>
    <w:multiLevelType w:val="multilevel"/>
    <w:tmpl w:val="4516B434"/>
    <w:numStyleLink w:val="OpsommingnummerNibud"/>
  </w:abstractNum>
  <w:abstractNum w:abstractNumId="32" w15:restartNumberingAfterBreak="0">
    <w:nsid w:val="63E16F97"/>
    <w:multiLevelType w:val="multilevel"/>
    <w:tmpl w:val="AC385498"/>
    <w:numStyleLink w:val="LijsttabeltitelNibud"/>
  </w:abstractNum>
  <w:abstractNum w:abstractNumId="33" w15:restartNumberingAfterBreak="0">
    <w:nsid w:val="63F335A0"/>
    <w:multiLevelType w:val="multilevel"/>
    <w:tmpl w:val="4DC26452"/>
    <w:styleLink w:val="OpsommingtekenNibud"/>
    <w:lvl w:ilvl="0">
      <w:start w:val="1"/>
      <w:numFmt w:val="bullet"/>
      <w:pStyle w:val="Opsommingteken1eniveauNibud"/>
      <w:lvlText w:val="–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teken2eniveauNibud"/>
      <w:lvlText w:val="•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teken3eniveauNibud"/>
      <w:lvlText w:val="&gt;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="Adelle SB" w:hAnsi="Adelle SB" w:hint="default"/>
        <w:color w:val="E36C0A" w:themeColor="accent2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delle SB" w:hAnsi="Adelle SB" w:hint="default"/>
        <w:color w:val="E36C0A" w:themeColor="accent2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="Adelle SB" w:hAnsi="Adelle SB" w:hint="default"/>
        <w:color w:val="E36C0A" w:themeColor="accent2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delle SB" w:hAnsi="Adelle SB" w:hint="default"/>
        <w:color w:val="E36C0A" w:themeColor="accent2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="Adelle SB" w:hAnsi="Adelle SB" w:hint="default"/>
        <w:color w:val="E36C0A" w:themeColor="accent2"/>
      </w:rPr>
    </w:lvl>
  </w:abstractNum>
  <w:abstractNum w:abstractNumId="34" w15:restartNumberingAfterBreak="0">
    <w:nsid w:val="6AF57531"/>
    <w:multiLevelType w:val="multilevel"/>
    <w:tmpl w:val="AC385498"/>
    <w:numStyleLink w:val="LijsttabeltitelNibud"/>
  </w:abstractNum>
  <w:abstractNum w:abstractNumId="35" w15:restartNumberingAfterBreak="0">
    <w:nsid w:val="6CAB1E63"/>
    <w:multiLevelType w:val="multilevel"/>
    <w:tmpl w:val="7FB6E594"/>
    <w:numStyleLink w:val="AgendapuntlijstNibud"/>
  </w:abstractNum>
  <w:abstractNum w:abstractNumId="36" w15:restartNumberingAfterBreak="0">
    <w:nsid w:val="74E677BF"/>
    <w:multiLevelType w:val="multilevel"/>
    <w:tmpl w:val="670CAA5A"/>
    <w:numStyleLink w:val="KopnummeringNibud"/>
  </w:abstractNum>
  <w:num w:numId="1">
    <w:abstractNumId w:val="10"/>
  </w:num>
  <w:num w:numId="2">
    <w:abstractNumId w:val="25"/>
  </w:num>
  <w:num w:numId="3">
    <w:abstractNumId w:val="27"/>
  </w:num>
  <w:num w:numId="4">
    <w:abstractNumId w:val="12"/>
  </w:num>
  <w:num w:numId="5">
    <w:abstractNumId w:val="30"/>
  </w:num>
  <w:num w:numId="6">
    <w:abstractNumId w:val="14"/>
  </w:num>
  <w:num w:numId="7">
    <w:abstractNumId w:val="13"/>
  </w:num>
  <w:num w:numId="8">
    <w:abstractNumId w:val="21"/>
  </w:num>
  <w:num w:numId="9">
    <w:abstractNumId w:val="26"/>
  </w:num>
  <w:num w:numId="10">
    <w:abstractNumId w:val="33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8"/>
  </w:num>
  <w:num w:numId="23">
    <w:abstractNumId w:val="35"/>
  </w:num>
  <w:num w:numId="24">
    <w:abstractNumId w:val="36"/>
  </w:num>
  <w:num w:numId="25">
    <w:abstractNumId w:val="31"/>
  </w:num>
  <w:num w:numId="26">
    <w:abstractNumId w:val="18"/>
  </w:num>
  <w:num w:numId="27">
    <w:abstractNumId w:val="15"/>
  </w:num>
  <w:num w:numId="28">
    <w:abstractNumId w:val="22"/>
  </w:num>
  <w:num w:numId="29">
    <w:abstractNumId w:val="19"/>
  </w:num>
  <w:num w:numId="30">
    <w:abstractNumId w:val="11"/>
  </w:num>
  <w:num w:numId="31">
    <w:abstractNumId w:val="16"/>
  </w:num>
  <w:num w:numId="32">
    <w:abstractNumId w:val="23"/>
  </w:num>
  <w:num w:numId="33">
    <w:abstractNumId w:val="34"/>
  </w:num>
  <w:num w:numId="34">
    <w:abstractNumId w:val="24"/>
  </w:num>
  <w:num w:numId="35">
    <w:abstractNumId w:val="17"/>
  </w:num>
  <w:num w:numId="36">
    <w:abstractNumId w:val="32"/>
  </w:num>
  <w:num w:numId="37">
    <w:abstractNumId w:val="29"/>
  </w:num>
  <w:num w:numId="38">
    <w:abstractNumId w:val="32"/>
  </w:num>
  <w:num w:numId="39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nl-NL" w:vendorID="1" w:dllVersion="512" w:checkStyle="1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340"/>
  <w:doNotHyphenateCaps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46D"/>
    <w:rsid w:val="00004562"/>
    <w:rsid w:val="00006237"/>
    <w:rsid w:val="0000663D"/>
    <w:rsid w:val="00010D95"/>
    <w:rsid w:val="00011BFA"/>
    <w:rsid w:val="00012581"/>
    <w:rsid w:val="0002562D"/>
    <w:rsid w:val="0003377A"/>
    <w:rsid w:val="00035232"/>
    <w:rsid w:val="000418EF"/>
    <w:rsid w:val="0004513F"/>
    <w:rsid w:val="00050D4B"/>
    <w:rsid w:val="0005205D"/>
    <w:rsid w:val="00052426"/>
    <w:rsid w:val="00052FF4"/>
    <w:rsid w:val="00053E43"/>
    <w:rsid w:val="0005430B"/>
    <w:rsid w:val="0005732F"/>
    <w:rsid w:val="000639DB"/>
    <w:rsid w:val="00066DF0"/>
    <w:rsid w:val="00072AAA"/>
    <w:rsid w:val="00074DAC"/>
    <w:rsid w:val="0009698A"/>
    <w:rsid w:val="000A1B78"/>
    <w:rsid w:val="000B00E7"/>
    <w:rsid w:val="000C0969"/>
    <w:rsid w:val="000C1A1A"/>
    <w:rsid w:val="000D6AB7"/>
    <w:rsid w:val="000E12DF"/>
    <w:rsid w:val="000E1539"/>
    <w:rsid w:val="000E55A1"/>
    <w:rsid w:val="000E6E43"/>
    <w:rsid w:val="000F213A"/>
    <w:rsid w:val="000F2D93"/>
    <w:rsid w:val="000F650E"/>
    <w:rsid w:val="001007B1"/>
    <w:rsid w:val="00100B98"/>
    <w:rsid w:val="00106601"/>
    <w:rsid w:val="00110A9F"/>
    <w:rsid w:val="001170AE"/>
    <w:rsid w:val="00122DED"/>
    <w:rsid w:val="00132265"/>
    <w:rsid w:val="00134E43"/>
    <w:rsid w:val="00135A2A"/>
    <w:rsid w:val="00135E7B"/>
    <w:rsid w:val="00137CBB"/>
    <w:rsid w:val="0014464B"/>
    <w:rsid w:val="00145B8E"/>
    <w:rsid w:val="0014640F"/>
    <w:rsid w:val="00152E4D"/>
    <w:rsid w:val="001579D8"/>
    <w:rsid w:val="001639F5"/>
    <w:rsid w:val="0018093D"/>
    <w:rsid w:val="00187A59"/>
    <w:rsid w:val="001A608C"/>
    <w:rsid w:val="001A64C4"/>
    <w:rsid w:val="001B1B37"/>
    <w:rsid w:val="001B4C7E"/>
    <w:rsid w:val="001C11BE"/>
    <w:rsid w:val="001C1DDD"/>
    <w:rsid w:val="001C6232"/>
    <w:rsid w:val="001C63E7"/>
    <w:rsid w:val="001D2384"/>
    <w:rsid w:val="001D2A06"/>
    <w:rsid w:val="001E2293"/>
    <w:rsid w:val="001E34AC"/>
    <w:rsid w:val="001F42C9"/>
    <w:rsid w:val="001F5985"/>
    <w:rsid w:val="001F5B4F"/>
    <w:rsid w:val="001F5C28"/>
    <w:rsid w:val="001F6547"/>
    <w:rsid w:val="0020548B"/>
    <w:rsid w:val="0020607F"/>
    <w:rsid w:val="00206E2A"/>
    <w:rsid w:val="00206FF8"/>
    <w:rsid w:val="002074B2"/>
    <w:rsid w:val="00216489"/>
    <w:rsid w:val="00220A9C"/>
    <w:rsid w:val="00224CDA"/>
    <w:rsid w:val="00225889"/>
    <w:rsid w:val="00230B64"/>
    <w:rsid w:val="00236DE9"/>
    <w:rsid w:val="00242226"/>
    <w:rsid w:val="002518D2"/>
    <w:rsid w:val="00252B9A"/>
    <w:rsid w:val="00253AED"/>
    <w:rsid w:val="00254088"/>
    <w:rsid w:val="00256039"/>
    <w:rsid w:val="00257AA9"/>
    <w:rsid w:val="00260419"/>
    <w:rsid w:val="00260CA6"/>
    <w:rsid w:val="00262D4E"/>
    <w:rsid w:val="002646C8"/>
    <w:rsid w:val="002655A2"/>
    <w:rsid w:val="00265CBE"/>
    <w:rsid w:val="00280D1D"/>
    <w:rsid w:val="00282B5D"/>
    <w:rsid w:val="00283592"/>
    <w:rsid w:val="00286914"/>
    <w:rsid w:val="00294CD2"/>
    <w:rsid w:val="0029536E"/>
    <w:rsid w:val="002A2E44"/>
    <w:rsid w:val="002B08A4"/>
    <w:rsid w:val="002B2998"/>
    <w:rsid w:val="002B64EE"/>
    <w:rsid w:val="002C46FB"/>
    <w:rsid w:val="002D0E88"/>
    <w:rsid w:val="002D52B2"/>
    <w:rsid w:val="002E2611"/>
    <w:rsid w:val="002E274E"/>
    <w:rsid w:val="002E68CD"/>
    <w:rsid w:val="002F678C"/>
    <w:rsid w:val="002F7B77"/>
    <w:rsid w:val="003063C0"/>
    <w:rsid w:val="00306785"/>
    <w:rsid w:val="00312D26"/>
    <w:rsid w:val="00317DEA"/>
    <w:rsid w:val="00322A9F"/>
    <w:rsid w:val="00323121"/>
    <w:rsid w:val="003349CA"/>
    <w:rsid w:val="00334D4B"/>
    <w:rsid w:val="00335B5E"/>
    <w:rsid w:val="00337DDE"/>
    <w:rsid w:val="00346631"/>
    <w:rsid w:val="00347094"/>
    <w:rsid w:val="0036336D"/>
    <w:rsid w:val="00364B2C"/>
    <w:rsid w:val="00364E1D"/>
    <w:rsid w:val="00365254"/>
    <w:rsid w:val="00365327"/>
    <w:rsid w:val="00374C23"/>
    <w:rsid w:val="00374D9A"/>
    <w:rsid w:val="00377612"/>
    <w:rsid w:val="00380DA4"/>
    <w:rsid w:val="00382603"/>
    <w:rsid w:val="003879D9"/>
    <w:rsid w:val="0039126D"/>
    <w:rsid w:val="003964D4"/>
    <w:rsid w:val="0039656A"/>
    <w:rsid w:val="003A5ED3"/>
    <w:rsid w:val="003A6677"/>
    <w:rsid w:val="003B14A0"/>
    <w:rsid w:val="003B595E"/>
    <w:rsid w:val="003D04B7"/>
    <w:rsid w:val="003D09E4"/>
    <w:rsid w:val="003D1737"/>
    <w:rsid w:val="003D414A"/>
    <w:rsid w:val="003D49E5"/>
    <w:rsid w:val="003E30F2"/>
    <w:rsid w:val="003E3B7D"/>
    <w:rsid w:val="003E766F"/>
    <w:rsid w:val="003F2747"/>
    <w:rsid w:val="004001AF"/>
    <w:rsid w:val="00410F28"/>
    <w:rsid w:val="0041674F"/>
    <w:rsid w:val="0042594D"/>
    <w:rsid w:val="00427F9C"/>
    <w:rsid w:val="00441FB6"/>
    <w:rsid w:val="004478D2"/>
    <w:rsid w:val="00451FDB"/>
    <w:rsid w:val="004564A6"/>
    <w:rsid w:val="00460433"/>
    <w:rsid w:val="004656F6"/>
    <w:rsid w:val="004659D3"/>
    <w:rsid w:val="00466D71"/>
    <w:rsid w:val="00471C0F"/>
    <w:rsid w:val="00472E5E"/>
    <w:rsid w:val="004733C3"/>
    <w:rsid w:val="0047392D"/>
    <w:rsid w:val="0047518D"/>
    <w:rsid w:val="004804E1"/>
    <w:rsid w:val="00484C8E"/>
    <w:rsid w:val="00484EAA"/>
    <w:rsid w:val="00486319"/>
    <w:rsid w:val="00487543"/>
    <w:rsid w:val="004875E2"/>
    <w:rsid w:val="00490BBD"/>
    <w:rsid w:val="00495327"/>
    <w:rsid w:val="00496879"/>
    <w:rsid w:val="004A6699"/>
    <w:rsid w:val="004B2C90"/>
    <w:rsid w:val="004C51F8"/>
    <w:rsid w:val="004D2412"/>
    <w:rsid w:val="004F4A4D"/>
    <w:rsid w:val="004F5DBF"/>
    <w:rsid w:val="004F6A99"/>
    <w:rsid w:val="005017F3"/>
    <w:rsid w:val="00501A64"/>
    <w:rsid w:val="00503277"/>
    <w:rsid w:val="00503533"/>
    <w:rsid w:val="00503BFD"/>
    <w:rsid w:val="005043E5"/>
    <w:rsid w:val="00506CE8"/>
    <w:rsid w:val="00513D36"/>
    <w:rsid w:val="00515E2F"/>
    <w:rsid w:val="00521726"/>
    <w:rsid w:val="00526530"/>
    <w:rsid w:val="0053645C"/>
    <w:rsid w:val="00545244"/>
    <w:rsid w:val="00553801"/>
    <w:rsid w:val="00555F92"/>
    <w:rsid w:val="00560A80"/>
    <w:rsid w:val="005615BE"/>
    <w:rsid w:val="00562E3D"/>
    <w:rsid w:val="00570845"/>
    <w:rsid w:val="00575FFC"/>
    <w:rsid w:val="005818B8"/>
    <w:rsid w:val="00583C5E"/>
    <w:rsid w:val="0059027A"/>
    <w:rsid w:val="00590C4D"/>
    <w:rsid w:val="005A2BEC"/>
    <w:rsid w:val="005B4FAF"/>
    <w:rsid w:val="005B54C9"/>
    <w:rsid w:val="005C5603"/>
    <w:rsid w:val="005C6668"/>
    <w:rsid w:val="005C725E"/>
    <w:rsid w:val="005D4151"/>
    <w:rsid w:val="005D5E21"/>
    <w:rsid w:val="005E3E58"/>
    <w:rsid w:val="005E6C9A"/>
    <w:rsid w:val="006040DB"/>
    <w:rsid w:val="006046A0"/>
    <w:rsid w:val="00606D41"/>
    <w:rsid w:val="00612C22"/>
    <w:rsid w:val="00624485"/>
    <w:rsid w:val="00641E45"/>
    <w:rsid w:val="00647A67"/>
    <w:rsid w:val="00653D01"/>
    <w:rsid w:val="00663F38"/>
    <w:rsid w:val="00664EE1"/>
    <w:rsid w:val="006662ED"/>
    <w:rsid w:val="006767B2"/>
    <w:rsid w:val="00685EED"/>
    <w:rsid w:val="006953A2"/>
    <w:rsid w:val="006A1637"/>
    <w:rsid w:val="006B6044"/>
    <w:rsid w:val="006C6A9D"/>
    <w:rsid w:val="006D0345"/>
    <w:rsid w:val="006D1154"/>
    <w:rsid w:val="006D2ECD"/>
    <w:rsid w:val="006D68D5"/>
    <w:rsid w:val="006E6CA9"/>
    <w:rsid w:val="00703BD3"/>
    <w:rsid w:val="00705849"/>
    <w:rsid w:val="00706308"/>
    <w:rsid w:val="00712665"/>
    <w:rsid w:val="00712E0D"/>
    <w:rsid w:val="0071386B"/>
    <w:rsid w:val="007165FB"/>
    <w:rsid w:val="0072336A"/>
    <w:rsid w:val="00723FAC"/>
    <w:rsid w:val="0072479C"/>
    <w:rsid w:val="00727B68"/>
    <w:rsid w:val="007358BA"/>
    <w:rsid w:val="007361EE"/>
    <w:rsid w:val="00743326"/>
    <w:rsid w:val="00747B4F"/>
    <w:rsid w:val="00750733"/>
    <w:rsid w:val="00750780"/>
    <w:rsid w:val="007525D1"/>
    <w:rsid w:val="00752725"/>
    <w:rsid w:val="00756C31"/>
    <w:rsid w:val="00763B35"/>
    <w:rsid w:val="00764AF2"/>
    <w:rsid w:val="00766E99"/>
    <w:rsid w:val="007702E8"/>
    <w:rsid w:val="00770652"/>
    <w:rsid w:val="00775717"/>
    <w:rsid w:val="00776618"/>
    <w:rsid w:val="00784D1B"/>
    <w:rsid w:val="007865DD"/>
    <w:rsid w:val="00787B55"/>
    <w:rsid w:val="0079179F"/>
    <w:rsid w:val="00793E98"/>
    <w:rsid w:val="00796A8D"/>
    <w:rsid w:val="007A1D8A"/>
    <w:rsid w:val="007B3114"/>
    <w:rsid w:val="007B5373"/>
    <w:rsid w:val="007C0010"/>
    <w:rsid w:val="007C037C"/>
    <w:rsid w:val="007C7B0E"/>
    <w:rsid w:val="007D4A7D"/>
    <w:rsid w:val="007D4DCE"/>
    <w:rsid w:val="007E7724"/>
    <w:rsid w:val="007F1417"/>
    <w:rsid w:val="007F1975"/>
    <w:rsid w:val="007F48F0"/>
    <w:rsid w:val="007F653F"/>
    <w:rsid w:val="008064EE"/>
    <w:rsid w:val="00810585"/>
    <w:rsid w:val="008222EE"/>
    <w:rsid w:val="00823AC1"/>
    <w:rsid w:val="00826EA4"/>
    <w:rsid w:val="008273E3"/>
    <w:rsid w:val="00832239"/>
    <w:rsid w:val="00843B35"/>
    <w:rsid w:val="00854B34"/>
    <w:rsid w:val="0086137E"/>
    <w:rsid w:val="00862AD1"/>
    <w:rsid w:val="00864AEF"/>
    <w:rsid w:val="008664DD"/>
    <w:rsid w:val="00866B64"/>
    <w:rsid w:val="008736AE"/>
    <w:rsid w:val="008760FB"/>
    <w:rsid w:val="008767E9"/>
    <w:rsid w:val="008775D3"/>
    <w:rsid w:val="00877BD5"/>
    <w:rsid w:val="008802D3"/>
    <w:rsid w:val="00886BB9"/>
    <w:rsid w:val="008870F0"/>
    <w:rsid w:val="00892D5E"/>
    <w:rsid w:val="008931CF"/>
    <w:rsid w:val="00893934"/>
    <w:rsid w:val="00893C16"/>
    <w:rsid w:val="008959CB"/>
    <w:rsid w:val="008A2A1D"/>
    <w:rsid w:val="008B0F94"/>
    <w:rsid w:val="008B3D8B"/>
    <w:rsid w:val="008B5CD1"/>
    <w:rsid w:val="008C2F90"/>
    <w:rsid w:val="008C6251"/>
    <w:rsid w:val="008D257A"/>
    <w:rsid w:val="008D7BDD"/>
    <w:rsid w:val="008E401D"/>
    <w:rsid w:val="008F5C16"/>
    <w:rsid w:val="0090254C"/>
    <w:rsid w:val="00904161"/>
    <w:rsid w:val="0090724E"/>
    <w:rsid w:val="00910D57"/>
    <w:rsid w:val="009221AC"/>
    <w:rsid w:val="009225D7"/>
    <w:rsid w:val="009261FD"/>
    <w:rsid w:val="0093053B"/>
    <w:rsid w:val="0093292A"/>
    <w:rsid w:val="00934750"/>
    <w:rsid w:val="00934E30"/>
    <w:rsid w:val="00935271"/>
    <w:rsid w:val="00943209"/>
    <w:rsid w:val="0094509D"/>
    <w:rsid w:val="00945318"/>
    <w:rsid w:val="00950DB4"/>
    <w:rsid w:val="009534C6"/>
    <w:rsid w:val="009606EB"/>
    <w:rsid w:val="00963973"/>
    <w:rsid w:val="00971786"/>
    <w:rsid w:val="00971B3B"/>
    <w:rsid w:val="00974DE0"/>
    <w:rsid w:val="00983BB6"/>
    <w:rsid w:val="009A7B87"/>
    <w:rsid w:val="009C1976"/>
    <w:rsid w:val="009C2F9E"/>
    <w:rsid w:val="009D16C0"/>
    <w:rsid w:val="009D3A4F"/>
    <w:rsid w:val="009D5AE2"/>
    <w:rsid w:val="009E5B9C"/>
    <w:rsid w:val="009F2CC2"/>
    <w:rsid w:val="00A002BD"/>
    <w:rsid w:val="00A01579"/>
    <w:rsid w:val="00A07FEF"/>
    <w:rsid w:val="00A1497C"/>
    <w:rsid w:val="00A21552"/>
    <w:rsid w:val="00A21956"/>
    <w:rsid w:val="00A42EEC"/>
    <w:rsid w:val="00A50406"/>
    <w:rsid w:val="00A50767"/>
    <w:rsid w:val="00A50801"/>
    <w:rsid w:val="00A60A58"/>
    <w:rsid w:val="00A61B21"/>
    <w:rsid w:val="00A65B09"/>
    <w:rsid w:val="00A670BB"/>
    <w:rsid w:val="00A76E7C"/>
    <w:rsid w:val="00A81961"/>
    <w:rsid w:val="00A871D6"/>
    <w:rsid w:val="00AB0D90"/>
    <w:rsid w:val="00AB1E21"/>
    <w:rsid w:val="00AB1E30"/>
    <w:rsid w:val="00AB2477"/>
    <w:rsid w:val="00AB56F0"/>
    <w:rsid w:val="00AB5DBD"/>
    <w:rsid w:val="00AB5EB2"/>
    <w:rsid w:val="00AB77BB"/>
    <w:rsid w:val="00AC0A0B"/>
    <w:rsid w:val="00AC273E"/>
    <w:rsid w:val="00AC7C2A"/>
    <w:rsid w:val="00AD24E6"/>
    <w:rsid w:val="00AD31A0"/>
    <w:rsid w:val="00AD4DF7"/>
    <w:rsid w:val="00AE0183"/>
    <w:rsid w:val="00AE2110"/>
    <w:rsid w:val="00AE2EB1"/>
    <w:rsid w:val="00B01DA1"/>
    <w:rsid w:val="00B11A76"/>
    <w:rsid w:val="00B233E3"/>
    <w:rsid w:val="00B346DF"/>
    <w:rsid w:val="00B40C32"/>
    <w:rsid w:val="00B460C2"/>
    <w:rsid w:val="00B47460"/>
    <w:rsid w:val="00B63EB9"/>
    <w:rsid w:val="00B75ED8"/>
    <w:rsid w:val="00B77809"/>
    <w:rsid w:val="00B860DC"/>
    <w:rsid w:val="00B92859"/>
    <w:rsid w:val="00B9540B"/>
    <w:rsid w:val="00BA011A"/>
    <w:rsid w:val="00BA3794"/>
    <w:rsid w:val="00BA3F4D"/>
    <w:rsid w:val="00BA79E3"/>
    <w:rsid w:val="00BB1FC1"/>
    <w:rsid w:val="00BB239A"/>
    <w:rsid w:val="00BB31CE"/>
    <w:rsid w:val="00BC0188"/>
    <w:rsid w:val="00BC260B"/>
    <w:rsid w:val="00BC265F"/>
    <w:rsid w:val="00BC6FB7"/>
    <w:rsid w:val="00BD40D8"/>
    <w:rsid w:val="00BE55A7"/>
    <w:rsid w:val="00BE64B3"/>
    <w:rsid w:val="00BF0F63"/>
    <w:rsid w:val="00BF29F4"/>
    <w:rsid w:val="00BF6A7B"/>
    <w:rsid w:val="00BF6B3C"/>
    <w:rsid w:val="00C06D9A"/>
    <w:rsid w:val="00C0702B"/>
    <w:rsid w:val="00C11B08"/>
    <w:rsid w:val="00C12133"/>
    <w:rsid w:val="00C14171"/>
    <w:rsid w:val="00C17A25"/>
    <w:rsid w:val="00C201EB"/>
    <w:rsid w:val="00C33308"/>
    <w:rsid w:val="00C4003A"/>
    <w:rsid w:val="00C41422"/>
    <w:rsid w:val="00C51137"/>
    <w:rsid w:val="00C57C80"/>
    <w:rsid w:val="00C6206C"/>
    <w:rsid w:val="00C647AA"/>
    <w:rsid w:val="00C72D11"/>
    <w:rsid w:val="00C83EE4"/>
    <w:rsid w:val="00C83FC5"/>
    <w:rsid w:val="00C863AE"/>
    <w:rsid w:val="00C87372"/>
    <w:rsid w:val="00C92E08"/>
    <w:rsid w:val="00C93473"/>
    <w:rsid w:val="00C971C1"/>
    <w:rsid w:val="00C97517"/>
    <w:rsid w:val="00CA1FE3"/>
    <w:rsid w:val="00CA332D"/>
    <w:rsid w:val="00CB18BE"/>
    <w:rsid w:val="00CB254D"/>
    <w:rsid w:val="00CB3533"/>
    <w:rsid w:val="00CB5C0C"/>
    <w:rsid w:val="00CB7600"/>
    <w:rsid w:val="00CB7D61"/>
    <w:rsid w:val="00CC123A"/>
    <w:rsid w:val="00CC6A4B"/>
    <w:rsid w:val="00CD245E"/>
    <w:rsid w:val="00CD7A5A"/>
    <w:rsid w:val="00CE2BA6"/>
    <w:rsid w:val="00CE564D"/>
    <w:rsid w:val="00CF2B0C"/>
    <w:rsid w:val="00CF62AF"/>
    <w:rsid w:val="00D023A0"/>
    <w:rsid w:val="00D16E87"/>
    <w:rsid w:val="00D27D0E"/>
    <w:rsid w:val="00D316D9"/>
    <w:rsid w:val="00D35DA7"/>
    <w:rsid w:val="00D47AD0"/>
    <w:rsid w:val="00D51DDF"/>
    <w:rsid w:val="00D57A57"/>
    <w:rsid w:val="00D613A9"/>
    <w:rsid w:val="00D616D7"/>
    <w:rsid w:val="00D62B8C"/>
    <w:rsid w:val="00D6346D"/>
    <w:rsid w:val="00D7163C"/>
    <w:rsid w:val="00D7238E"/>
    <w:rsid w:val="00D73003"/>
    <w:rsid w:val="00D73C03"/>
    <w:rsid w:val="00D81A72"/>
    <w:rsid w:val="00D82FF8"/>
    <w:rsid w:val="00D92EDA"/>
    <w:rsid w:val="00D9359B"/>
    <w:rsid w:val="00DA5661"/>
    <w:rsid w:val="00DA6E07"/>
    <w:rsid w:val="00DA7584"/>
    <w:rsid w:val="00DA7A62"/>
    <w:rsid w:val="00DB0413"/>
    <w:rsid w:val="00DB0F15"/>
    <w:rsid w:val="00DB3292"/>
    <w:rsid w:val="00DC2F99"/>
    <w:rsid w:val="00DC489D"/>
    <w:rsid w:val="00DC6A0D"/>
    <w:rsid w:val="00DC6B62"/>
    <w:rsid w:val="00DD140B"/>
    <w:rsid w:val="00DD2123"/>
    <w:rsid w:val="00DD2A9E"/>
    <w:rsid w:val="00DD509E"/>
    <w:rsid w:val="00DD55C1"/>
    <w:rsid w:val="00DE14C5"/>
    <w:rsid w:val="00DE2331"/>
    <w:rsid w:val="00DE2FD1"/>
    <w:rsid w:val="00DE4991"/>
    <w:rsid w:val="00DE5157"/>
    <w:rsid w:val="00DF1BBC"/>
    <w:rsid w:val="00E05BA5"/>
    <w:rsid w:val="00E07762"/>
    <w:rsid w:val="00E12CAA"/>
    <w:rsid w:val="00E14E58"/>
    <w:rsid w:val="00E318F2"/>
    <w:rsid w:val="00E32DF4"/>
    <w:rsid w:val="00E334BB"/>
    <w:rsid w:val="00E40A95"/>
    <w:rsid w:val="00E4520C"/>
    <w:rsid w:val="00E45F90"/>
    <w:rsid w:val="00E4637B"/>
    <w:rsid w:val="00E477A7"/>
    <w:rsid w:val="00E47E3C"/>
    <w:rsid w:val="00E52291"/>
    <w:rsid w:val="00E527BE"/>
    <w:rsid w:val="00E55F99"/>
    <w:rsid w:val="00E56EFE"/>
    <w:rsid w:val="00E60CE6"/>
    <w:rsid w:val="00E61D02"/>
    <w:rsid w:val="00E62D48"/>
    <w:rsid w:val="00E6431C"/>
    <w:rsid w:val="00E64BFF"/>
    <w:rsid w:val="00E65900"/>
    <w:rsid w:val="00E65D32"/>
    <w:rsid w:val="00E678A0"/>
    <w:rsid w:val="00E7078D"/>
    <w:rsid w:val="00E7085E"/>
    <w:rsid w:val="00E76843"/>
    <w:rsid w:val="00E87FB4"/>
    <w:rsid w:val="00E93CC8"/>
    <w:rsid w:val="00E93FCF"/>
    <w:rsid w:val="00E96BF0"/>
    <w:rsid w:val="00E9778E"/>
    <w:rsid w:val="00EB678E"/>
    <w:rsid w:val="00EB7B6C"/>
    <w:rsid w:val="00EB7C66"/>
    <w:rsid w:val="00EC72BE"/>
    <w:rsid w:val="00ED3384"/>
    <w:rsid w:val="00EE35E4"/>
    <w:rsid w:val="00EE39AD"/>
    <w:rsid w:val="00F005C9"/>
    <w:rsid w:val="00F014FE"/>
    <w:rsid w:val="00F04699"/>
    <w:rsid w:val="00F1404D"/>
    <w:rsid w:val="00F16B2B"/>
    <w:rsid w:val="00F16EDB"/>
    <w:rsid w:val="00F176C5"/>
    <w:rsid w:val="00F208DC"/>
    <w:rsid w:val="00F22CB3"/>
    <w:rsid w:val="00F234F5"/>
    <w:rsid w:val="00F3166C"/>
    <w:rsid w:val="00F33259"/>
    <w:rsid w:val="00F4470F"/>
    <w:rsid w:val="00F44FB8"/>
    <w:rsid w:val="00F502CA"/>
    <w:rsid w:val="00F519B9"/>
    <w:rsid w:val="00F55E8B"/>
    <w:rsid w:val="00F564F9"/>
    <w:rsid w:val="00F669BA"/>
    <w:rsid w:val="00F66BC0"/>
    <w:rsid w:val="00F677BE"/>
    <w:rsid w:val="00F7766C"/>
    <w:rsid w:val="00F81FF6"/>
    <w:rsid w:val="00F82076"/>
    <w:rsid w:val="00F94FCC"/>
    <w:rsid w:val="00F96F4C"/>
    <w:rsid w:val="00FA0EDA"/>
    <w:rsid w:val="00FA2287"/>
    <w:rsid w:val="00FA269F"/>
    <w:rsid w:val="00FB22AF"/>
    <w:rsid w:val="00FB2AAE"/>
    <w:rsid w:val="00FB7B37"/>
    <w:rsid w:val="00FB7F9C"/>
    <w:rsid w:val="00FC25E1"/>
    <w:rsid w:val="00FC3FA5"/>
    <w:rsid w:val="00FC6260"/>
    <w:rsid w:val="00FD2C03"/>
    <w:rsid w:val="00FD63B3"/>
    <w:rsid w:val="00FE1BFD"/>
    <w:rsid w:val="00FE2069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5:chartTrackingRefBased/>
  <w15:docId w15:val="{C8559345-3F75-4912-952A-85BF0A4EB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spacing w:line="240" w:lineRule="atLeast"/>
      </w:pPr>
    </w:pPrDefault>
  </w:docDefaults>
  <w:latentStyles w:defLockedState="0" w:defUIPriority="98" w:defSemiHidden="0" w:defUnhideWhenUsed="0" w:defQFormat="0" w:count="377">
    <w:lsdException w:name="Normal" w:uiPriority="4"/>
    <w:lsdException w:name="heading 1" w:uiPriority="4" w:qFormat="1"/>
    <w:lsdException w:name="heading 2" w:uiPriority="4" w:qFormat="1"/>
    <w:lsdException w:name="heading 3" w:uiPriority="4" w:qFormat="1"/>
    <w:lsdException w:name="heading 4" w:uiPriority="4"/>
    <w:lsdException w:name="heading 5" w:uiPriority="4"/>
    <w:lsdException w:name="heading 6" w:uiPriority="4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4" w:unhideWhenUsed="1"/>
    <w:lsdException w:name="toc 2" w:semiHidden="1" w:uiPriority="4" w:unhideWhenUsed="1"/>
    <w:lsdException w:name="toc 3" w:semiHidden="1" w:uiPriority="4" w:unhideWhenUsed="1"/>
    <w:lsdException w:name="toc 4" w:semiHidden="1" w:uiPriority="4" w:unhideWhenUsed="1"/>
    <w:lsdException w:name="toc 5" w:semiHidden="1" w:uiPriority="4" w:unhideWhenUsed="1"/>
    <w:lsdException w:name="toc 6" w:semiHidden="1" w:uiPriority="4" w:unhideWhenUsed="1"/>
    <w:lsdException w:name="toc 7" w:semiHidden="1" w:uiPriority="4" w:unhideWhenUsed="1"/>
    <w:lsdException w:name="toc 8" w:semiHidden="1" w:uiPriority="4" w:unhideWhenUsed="1"/>
    <w:lsdException w:name="toc 9" w:semiHidden="1" w:uiPriority="4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" w:unhideWhenUsed="1"/>
    <w:lsdException w:name="endnote text" w:semiHidden="1" w:uiPriority="4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4" w:unhideWhenUsed="1"/>
    <w:lsdException w:name="FollowedHyperlink" w:semiHidden="1" w:uiPriority="4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aliases w:val="Standaard Nibud"/>
    <w:next w:val="BasistekstNibud"/>
    <w:uiPriority w:val="4"/>
    <w:rsid w:val="00306785"/>
    <w:pPr>
      <w:spacing w:line="260" w:lineRule="atLeast"/>
    </w:pPr>
    <w:rPr>
      <w:rFonts w:ascii="Verdana" w:hAnsi="Verdana" w:cs="Maiandra GD"/>
      <w:color w:val="4A4A49" w:themeColor="text1"/>
      <w:szCs w:val="18"/>
    </w:rPr>
  </w:style>
  <w:style w:type="paragraph" w:styleId="Kop1">
    <w:name w:val="heading 1"/>
    <w:aliases w:val="Kop 1 Nibud"/>
    <w:basedOn w:val="ZsysbasisNibud"/>
    <w:next w:val="BasistekstNibud"/>
    <w:uiPriority w:val="4"/>
    <w:qFormat/>
    <w:rsid w:val="00C14171"/>
    <w:pPr>
      <w:keepNext/>
      <w:keepLines/>
      <w:pageBreakBefore/>
      <w:numPr>
        <w:numId w:val="24"/>
      </w:numPr>
      <w:spacing w:after="300" w:line="340" w:lineRule="atLeast"/>
      <w:outlineLvl w:val="0"/>
    </w:pPr>
    <w:rPr>
      <w:bCs/>
      <w:color w:val="083984" w:themeColor="accent1"/>
      <w:sz w:val="28"/>
      <w:szCs w:val="32"/>
    </w:rPr>
  </w:style>
  <w:style w:type="paragraph" w:styleId="Kop2">
    <w:name w:val="heading 2"/>
    <w:aliases w:val="Kop 2 Nibud"/>
    <w:basedOn w:val="ZsysbasisNibud"/>
    <w:next w:val="BasistekstNibud"/>
    <w:uiPriority w:val="4"/>
    <w:qFormat/>
    <w:rsid w:val="00866B64"/>
    <w:pPr>
      <w:keepNext/>
      <w:keepLines/>
      <w:numPr>
        <w:ilvl w:val="1"/>
        <w:numId w:val="24"/>
      </w:numPr>
      <w:spacing w:before="260"/>
      <w:outlineLvl w:val="1"/>
    </w:pPr>
    <w:rPr>
      <w:bCs/>
      <w:iCs/>
      <w:color w:val="083984" w:themeColor="accent1"/>
      <w:szCs w:val="28"/>
    </w:rPr>
  </w:style>
  <w:style w:type="paragraph" w:styleId="Kop3">
    <w:name w:val="heading 3"/>
    <w:aliases w:val="Kop 3 Nibud"/>
    <w:basedOn w:val="ZsysbasisNibud"/>
    <w:next w:val="BasistekstNibud"/>
    <w:uiPriority w:val="4"/>
    <w:qFormat/>
    <w:rsid w:val="00866B64"/>
    <w:pPr>
      <w:keepNext/>
      <w:keepLines/>
      <w:numPr>
        <w:ilvl w:val="2"/>
        <w:numId w:val="24"/>
      </w:numPr>
      <w:spacing w:before="260"/>
      <w:outlineLvl w:val="2"/>
    </w:pPr>
    <w:rPr>
      <w:iCs/>
      <w:color w:val="083984" w:themeColor="accent1"/>
    </w:rPr>
  </w:style>
  <w:style w:type="paragraph" w:styleId="Kop4">
    <w:name w:val="heading 4"/>
    <w:aliases w:val="Kop 4 Nibud"/>
    <w:basedOn w:val="ZsysbasisNibud"/>
    <w:next w:val="BasistekstNibud"/>
    <w:uiPriority w:val="4"/>
    <w:rsid w:val="00866B64"/>
    <w:pPr>
      <w:keepNext/>
      <w:keepLines/>
      <w:numPr>
        <w:ilvl w:val="3"/>
        <w:numId w:val="24"/>
      </w:numPr>
      <w:outlineLvl w:val="3"/>
    </w:pPr>
    <w:rPr>
      <w:bCs/>
      <w:szCs w:val="24"/>
    </w:rPr>
  </w:style>
  <w:style w:type="paragraph" w:styleId="Kop5">
    <w:name w:val="heading 5"/>
    <w:aliases w:val="Kop 5 Nibud"/>
    <w:basedOn w:val="ZsysbasisNibud"/>
    <w:next w:val="BasistekstNibud"/>
    <w:uiPriority w:val="4"/>
    <w:rsid w:val="00866B64"/>
    <w:pPr>
      <w:keepNext/>
      <w:keepLines/>
      <w:numPr>
        <w:ilvl w:val="4"/>
        <w:numId w:val="24"/>
      </w:numPr>
      <w:outlineLvl w:val="4"/>
    </w:pPr>
    <w:rPr>
      <w:bCs/>
      <w:iCs/>
      <w:szCs w:val="22"/>
    </w:rPr>
  </w:style>
  <w:style w:type="paragraph" w:styleId="Kop6">
    <w:name w:val="heading 6"/>
    <w:aliases w:val="Kop 6 Nibud"/>
    <w:basedOn w:val="ZsysbasisNibud"/>
    <w:next w:val="BasistekstNibud"/>
    <w:uiPriority w:val="4"/>
    <w:rsid w:val="00866B64"/>
    <w:pPr>
      <w:keepNext/>
      <w:keepLines/>
      <w:numPr>
        <w:ilvl w:val="5"/>
        <w:numId w:val="24"/>
      </w:numPr>
      <w:outlineLvl w:val="5"/>
    </w:pPr>
  </w:style>
  <w:style w:type="paragraph" w:styleId="Kop7">
    <w:name w:val="heading 7"/>
    <w:aliases w:val="Kop 7 Nibud"/>
    <w:basedOn w:val="ZsysbasisNibud"/>
    <w:next w:val="BasistekstNibud"/>
    <w:uiPriority w:val="4"/>
    <w:rsid w:val="00866B64"/>
    <w:pPr>
      <w:keepNext/>
      <w:keepLines/>
      <w:numPr>
        <w:ilvl w:val="6"/>
        <w:numId w:val="24"/>
      </w:numPr>
      <w:outlineLvl w:val="6"/>
    </w:pPr>
    <w:rPr>
      <w:bCs/>
      <w:szCs w:val="20"/>
    </w:rPr>
  </w:style>
  <w:style w:type="paragraph" w:styleId="Kop8">
    <w:name w:val="heading 8"/>
    <w:aliases w:val="Kop 8 Nibud"/>
    <w:basedOn w:val="ZsysbasisNibud"/>
    <w:next w:val="BasistekstNibud"/>
    <w:uiPriority w:val="4"/>
    <w:rsid w:val="00866B64"/>
    <w:pPr>
      <w:keepNext/>
      <w:keepLines/>
      <w:numPr>
        <w:ilvl w:val="7"/>
        <w:numId w:val="24"/>
      </w:numPr>
      <w:outlineLvl w:val="7"/>
    </w:pPr>
    <w:rPr>
      <w:iCs/>
      <w:szCs w:val="20"/>
    </w:rPr>
  </w:style>
  <w:style w:type="paragraph" w:styleId="Kop9">
    <w:name w:val="heading 9"/>
    <w:aliases w:val="Kop 9 Nibud"/>
    <w:basedOn w:val="ZsysbasisNibud"/>
    <w:next w:val="BasistekstNibud"/>
    <w:uiPriority w:val="4"/>
    <w:rsid w:val="00866B64"/>
    <w:pPr>
      <w:keepNext/>
      <w:keepLines/>
      <w:numPr>
        <w:ilvl w:val="8"/>
        <w:numId w:val="24"/>
      </w:numPr>
      <w:outlineLvl w:val="8"/>
    </w:pPr>
    <w:rPr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Nibud">
    <w:name w:val="Basistekst Nibud"/>
    <w:basedOn w:val="ZsysbasisNibud"/>
    <w:link w:val="BasistekstNibudChar"/>
    <w:qFormat/>
    <w:rsid w:val="00122DED"/>
  </w:style>
  <w:style w:type="paragraph" w:customStyle="1" w:styleId="ZsysbasisNibud">
    <w:name w:val="Zsysbasis Nibud"/>
    <w:next w:val="BasistekstNibud"/>
    <w:link w:val="ZsysbasisNibudChar"/>
    <w:uiPriority w:val="4"/>
    <w:semiHidden/>
    <w:rsid w:val="00306785"/>
    <w:pPr>
      <w:spacing w:line="260" w:lineRule="atLeast"/>
    </w:pPr>
    <w:rPr>
      <w:rFonts w:ascii="Verdana" w:hAnsi="Verdana" w:cs="Maiandra GD"/>
      <w:color w:val="4A4A49" w:themeColor="text1"/>
      <w:szCs w:val="18"/>
    </w:rPr>
  </w:style>
  <w:style w:type="paragraph" w:customStyle="1" w:styleId="BasistekstvetNibud">
    <w:name w:val="Basistekst vet Nibud"/>
    <w:basedOn w:val="ZsysbasisNibud"/>
    <w:next w:val="BasistekstNibud"/>
    <w:uiPriority w:val="1"/>
    <w:qFormat/>
    <w:rsid w:val="004A6699"/>
    <w:rPr>
      <w:b/>
      <w:bCs/>
    </w:rPr>
  </w:style>
  <w:style w:type="character" w:styleId="GevolgdeHyperlink">
    <w:name w:val="FollowedHyperlink"/>
    <w:aliases w:val="GevolgdeHyperlink Nibud"/>
    <w:basedOn w:val="Standaardalinea-lettertype"/>
    <w:uiPriority w:val="4"/>
    <w:rsid w:val="00B460C2"/>
    <w:rPr>
      <w:color w:val="auto"/>
      <w:u w:val="none"/>
    </w:rPr>
  </w:style>
  <w:style w:type="character" w:styleId="Hyperlink">
    <w:name w:val="Hyperlink"/>
    <w:aliases w:val="Hyperlink Nibud"/>
    <w:basedOn w:val="Standaardalinea-lettertype"/>
    <w:uiPriority w:val="4"/>
    <w:rsid w:val="00B460C2"/>
    <w:rPr>
      <w:color w:val="auto"/>
      <w:u w:val="none"/>
    </w:rPr>
  </w:style>
  <w:style w:type="paragraph" w:customStyle="1" w:styleId="AdresvakNibud">
    <w:name w:val="Adresvak Nibud"/>
    <w:basedOn w:val="ZsysbasisNibud"/>
    <w:uiPriority w:val="4"/>
    <w:rsid w:val="00280D1D"/>
    <w:pPr>
      <w:spacing w:line="260" w:lineRule="exact"/>
    </w:pPr>
    <w:rPr>
      <w:noProof/>
    </w:rPr>
  </w:style>
  <w:style w:type="paragraph" w:styleId="Koptekst">
    <w:name w:val="header"/>
    <w:basedOn w:val="ZsysbasisNibud"/>
    <w:next w:val="BasistekstNibud"/>
    <w:uiPriority w:val="98"/>
    <w:semiHidden/>
    <w:rsid w:val="00122DED"/>
  </w:style>
  <w:style w:type="paragraph" w:styleId="Voettekst">
    <w:name w:val="footer"/>
    <w:basedOn w:val="ZsysbasisNibud"/>
    <w:next w:val="BasistekstNibud"/>
    <w:uiPriority w:val="98"/>
    <w:semiHidden/>
    <w:rsid w:val="00122DED"/>
    <w:pPr>
      <w:jc w:val="right"/>
    </w:pPr>
  </w:style>
  <w:style w:type="paragraph" w:customStyle="1" w:styleId="KoptekstNibud">
    <w:name w:val="Koptekst Nibud"/>
    <w:basedOn w:val="ZsysbasisdocumentgegevensNibud"/>
    <w:uiPriority w:val="4"/>
    <w:rsid w:val="00122DED"/>
  </w:style>
  <w:style w:type="paragraph" w:customStyle="1" w:styleId="VoettekstonevenNibud">
    <w:name w:val="Voettekst oneven Nibud"/>
    <w:basedOn w:val="ZsysbasisdocumentgegevensNibud"/>
    <w:link w:val="VoettekstonevenNibudChar"/>
    <w:uiPriority w:val="4"/>
    <w:rsid w:val="007A1D8A"/>
    <w:pPr>
      <w:jc w:val="right"/>
    </w:pPr>
    <w:rPr>
      <w:color w:val="083984" w:themeColor="accent1"/>
      <w:sz w:val="16"/>
    </w:rPr>
  </w:style>
  <w:style w:type="numbering" w:styleId="111111">
    <w:name w:val="Outline List 2"/>
    <w:basedOn w:val="Geenlijst"/>
    <w:uiPriority w:val="98"/>
    <w:semiHidden/>
    <w:rsid w:val="00E07762"/>
    <w:pPr>
      <w:numPr>
        <w:numId w:val="5"/>
      </w:numPr>
    </w:pPr>
  </w:style>
  <w:style w:type="numbering" w:styleId="1ai">
    <w:name w:val="Outline List 1"/>
    <w:basedOn w:val="Geenlijst"/>
    <w:uiPriority w:val="98"/>
    <w:semiHidden/>
    <w:rsid w:val="00E07762"/>
    <w:pPr>
      <w:numPr>
        <w:numId w:val="6"/>
      </w:numPr>
    </w:pPr>
  </w:style>
  <w:style w:type="paragraph" w:customStyle="1" w:styleId="BasistekstcursiefNibud">
    <w:name w:val="Basistekst cursief Nibud"/>
    <w:basedOn w:val="ZsysbasisNibud"/>
    <w:next w:val="BasistekstNibud"/>
    <w:uiPriority w:val="2"/>
    <w:qFormat/>
    <w:rsid w:val="00122DED"/>
    <w:rPr>
      <w:i/>
      <w:iCs/>
    </w:rPr>
  </w:style>
  <w:style w:type="table" w:styleId="3D-effectenvoortabel1">
    <w:name w:val="Table 3D effects 1"/>
    <w:basedOn w:val="Standaardtabel"/>
    <w:semiHidden/>
    <w:rsid w:val="00451FD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451FD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451FD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ZsysbasisNibud"/>
    <w:next w:val="BasistekstNibud"/>
    <w:uiPriority w:val="98"/>
    <w:semiHidden/>
    <w:rsid w:val="0020607F"/>
  </w:style>
  <w:style w:type="paragraph" w:styleId="Adresenvelop">
    <w:name w:val="envelope address"/>
    <w:basedOn w:val="ZsysbasisNibud"/>
    <w:next w:val="BasistekstNibud"/>
    <w:uiPriority w:val="98"/>
    <w:semiHidden/>
    <w:rsid w:val="0020607F"/>
  </w:style>
  <w:style w:type="paragraph" w:styleId="Afsluiting">
    <w:name w:val="Closing"/>
    <w:basedOn w:val="ZsysbasisNibud"/>
    <w:next w:val="BasistekstNibud"/>
    <w:uiPriority w:val="98"/>
    <w:semiHidden/>
    <w:rsid w:val="0020607F"/>
  </w:style>
  <w:style w:type="paragraph" w:customStyle="1" w:styleId="Inspring1eniveauNibud">
    <w:name w:val="Inspring 1e niveau Nibud"/>
    <w:basedOn w:val="ZsysbasisNibud"/>
    <w:uiPriority w:val="4"/>
    <w:qFormat/>
    <w:rsid w:val="00122DED"/>
    <w:pPr>
      <w:tabs>
        <w:tab w:val="left" w:pos="284"/>
      </w:tabs>
      <w:ind w:left="284" w:hanging="284"/>
    </w:pPr>
  </w:style>
  <w:style w:type="paragraph" w:customStyle="1" w:styleId="Inspring2eniveauNibud">
    <w:name w:val="Inspring 2e niveau Nibud"/>
    <w:basedOn w:val="ZsysbasisNibud"/>
    <w:uiPriority w:val="4"/>
    <w:qFormat/>
    <w:rsid w:val="00122DED"/>
    <w:pPr>
      <w:tabs>
        <w:tab w:val="left" w:pos="567"/>
      </w:tabs>
      <w:ind w:left="568" w:hanging="284"/>
    </w:pPr>
  </w:style>
  <w:style w:type="paragraph" w:customStyle="1" w:styleId="Inspring3eniveauNibud">
    <w:name w:val="Inspring 3e niveau Nibud"/>
    <w:basedOn w:val="ZsysbasisNibud"/>
    <w:uiPriority w:val="4"/>
    <w:qFormat/>
    <w:rsid w:val="00122DED"/>
    <w:pPr>
      <w:tabs>
        <w:tab w:val="left" w:pos="851"/>
      </w:tabs>
      <w:ind w:left="851" w:hanging="284"/>
    </w:pPr>
  </w:style>
  <w:style w:type="paragraph" w:customStyle="1" w:styleId="Zwevend1eniveauNibud">
    <w:name w:val="Zwevend 1e niveau Nibud"/>
    <w:basedOn w:val="ZsysbasisNibud"/>
    <w:uiPriority w:val="4"/>
    <w:qFormat/>
    <w:rsid w:val="00122DED"/>
    <w:pPr>
      <w:ind w:left="284"/>
    </w:pPr>
  </w:style>
  <w:style w:type="paragraph" w:customStyle="1" w:styleId="Zwevend2eniveauNibud">
    <w:name w:val="Zwevend 2e niveau Nibud"/>
    <w:basedOn w:val="ZsysbasisNibud"/>
    <w:uiPriority w:val="4"/>
    <w:qFormat/>
    <w:rsid w:val="00122DED"/>
    <w:pPr>
      <w:ind w:left="567"/>
    </w:pPr>
  </w:style>
  <w:style w:type="paragraph" w:customStyle="1" w:styleId="Zwevend3eniveauNibud">
    <w:name w:val="Zwevend 3e niveau Nibud"/>
    <w:basedOn w:val="ZsysbasisNibud"/>
    <w:uiPriority w:val="4"/>
    <w:qFormat/>
    <w:rsid w:val="00122DED"/>
    <w:pPr>
      <w:ind w:left="851"/>
    </w:pPr>
  </w:style>
  <w:style w:type="paragraph" w:styleId="Inhopg1">
    <w:name w:val="toc 1"/>
    <w:aliases w:val="Inhopg 1 Nibud"/>
    <w:basedOn w:val="ZsysbasistocNibud"/>
    <w:next w:val="BasistekstNibud"/>
    <w:uiPriority w:val="4"/>
    <w:rsid w:val="00862AD1"/>
    <w:pPr>
      <w:ind w:left="510" w:hanging="510"/>
    </w:pPr>
  </w:style>
  <w:style w:type="paragraph" w:styleId="Inhopg2">
    <w:name w:val="toc 2"/>
    <w:aliases w:val="Inhopg 2 Nibud"/>
    <w:basedOn w:val="ZsysbasistocNibud"/>
    <w:next w:val="BasistekstNibud"/>
    <w:uiPriority w:val="4"/>
    <w:rsid w:val="00E65900"/>
  </w:style>
  <w:style w:type="paragraph" w:styleId="Inhopg3">
    <w:name w:val="toc 3"/>
    <w:aliases w:val="Inhopg 3 Nibud"/>
    <w:basedOn w:val="ZsysbasistocNibud"/>
    <w:next w:val="BasistekstNibud"/>
    <w:uiPriority w:val="4"/>
    <w:rsid w:val="00E65900"/>
  </w:style>
  <w:style w:type="paragraph" w:styleId="Inhopg4">
    <w:name w:val="toc 4"/>
    <w:aliases w:val="Inhopg 4 Nibud"/>
    <w:basedOn w:val="ZsysbasistocNibud"/>
    <w:next w:val="BasistekstNibud"/>
    <w:uiPriority w:val="4"/>
    <w:rsid w:val="00862AD1"/>
    <w:pPr>
      <w:ind w:left="0" w:firstLine="0"/>
    </w:pPr>
  </w:style>
  <w:style w:type="paragraph" w:styleId="Bronvermelding">
    <w:name w:val="table of authorities"/>
    <w:basedOn w:val="ZsysbasisNibud"/>
    <w:next w:val="BasistekstNibud"/>
    <w:uiPriority w:val="98"/>
    <w:semiHidden/>
    <w:rsid w:val="00F33259"/>
    <w:pPr>
      <w:ind w:left="180" w:hanging="180"/>
    </w:pPr>
  </w:style>
  <w:style w:type="paragraph" w:styleId="Index2">
    <w:name w:val="index 2"/>
    <w:basedOn w:val="ZsysbasisNibud"/>
    <w:next w:val="BasistekstNibud"/>
    <w:uiPriority w:val="98"/>
    <w:semiHidden/>
    <w:rsid w:val="00122DED"/>
  </w:style>
  <w:style w:type="paragraph" w:styleId="Index3">
    <w:name w:val="index 3"/>
    <w:basedOn w:val="ZsysbasisNibud"/>
    <w:next w:val="BasistekstNibud"/>
    <w:uiPriority w:val="98"/>
    <w:semiHidden/>
    <w:rsid w:val="00122DED"/>
  </w:style>
  <w:style w:type="paragraph" w:styleId="Ondertitel">
    <w:name w:val="Subtitle"/>
    <w:basedOn w:val="ZsysbasisNibud"/>
    <w:next w:val="BasistekstNibud"/>
    <w:uiPriority w:val="98"/>
    <w:semiHidden/>
    <w:rsid w:val="00122DED"/>
  </w:style>
  <w:style w:type="paragraph" w:styleId="Titel">
    <w:name w:val="Title"/>
    <w:basedOn w:val="ZsysbasisNibud"/>
    <w:next w:val="BasistekstNibud"/>
    <w:uiPriority w:val="98"/>
    <w:semiHidden/>
    <w:rsid w:val="00122DED"/>
  </w:style>
  <w:style w:type="paragraph" w:customStyle="1" w:styleId="Kop2zondernummerNibud">
    <w:name w:val="Kop 2 zonder nummer Nibud"/>
    <w:basedOn w:val="ZsysbasisNibud"/>
    <w:next w:val="BasistekstNibud"/>
    <w:uiPriority w:val="4"/>
    <w:qFormat/>
    <w:rsid w:val="00FA269F"/>
    <w:pPr>
      <w:keepNext/>
      <w:keepLines/>
      <w:spacing w:before="260"/>
    </w:pPr>
    <w:rPr>
      <w:bCs/>
      <w:iCs/>
      <w:color w:val="083984" w:themeColor="accent1"/>
      <w:szCs w:val="28"/>
    </w:rPr>
  </w:style>
  <w:style w:type="character" w:styleId="Paginanummer">
    <w:name w:val="page number"/>
    <w:basedOn w:val="Standaardalinea-lettertype"/>
    <w:uiPriority w:val="98"/>
    <w:semiHidden/>
    <w:rsid w:val="00122DED"/>
  </w:style>
  <w:style w:type="character" w:customStyle="1" w:styleId="zsysVeldMarkering">
    <w:name w:val="zsysVeldMarkering"/>
    <w:basedOn w:val="Standaardalinea-lettertype"/>
    <w:uiPriority w:val="97"/>
    <w:semiHidden/>
    <w:rsid w:val="00DF1BBC"/>
    <w:rPr>
      <w:color w:val="000000"/>
      <w:bdr w:val="none" w:sz="0" w:space="0" w:color="auto"/>
      <w:shd w:val="clear" w:color="auto" w:fill="FFFF00"/>
    </w:rPr>
  </w:style>
  <w:style w:type="paragraph" w:customStyle="1" w:styleId="Kop1zondernummerNibud">
    <w:name w:val="Kop 1 zonder nummer Nibud"/>
    <w:basedOn w:val="ZsysbasisNibud"/>
    <w:next w:val="BasistekstNibud"/>
    <w:uiPriority w:val="4"/>
    <w:qFormat/>
    <w:rsid w:val="00C14171"/>
    <w:pPr>
      <w:keepNext/>
      <w:keepLines/>
      <w:pageBreakBefore/>
      <w:spacing w:after="300" w:line="340" w:lineRule="atLeast"/>
    </w:pPr>
    <w:rPr>
      <w:bCs/>
      <w:color w:val="083984" w:themeColor="accent1"/>
      <w:sz w:val="28"/>
      <w:szCs w:val="32"/>
    </w:rPr>
  </w:style>
  <w:style w:type="paragraph" w:customStyle="1" w:styleId="Kop3zondernummerNibud">
    <w:name w:val="Kop 3 zonder nummer Nibud"/>
    <w:basedOn w:val="ZsysbasisNibud"/>
    <w:next w:val="BasistekstNibud"/>
    <w:uiPriority w:val="4"/>
    <w:qFormat/>
    <w:rsid w:val="000E1539"/>
    <w:pPr>
      <w:keepNext/>
      <w:keepLines/>
      <w:spacing w:before="260"/>
    </w:pPr>
    <w:rPr>
      <w:iCs/>
      <w:color w:val="083984" w:themeColor="accent1"/>
    </w:rPr>
  </w:style>
  <w:style w:type="paragraph" w:styleId="Index4">
    <w:name w:val="index 4"/>
    <w:basedOn w:val="Standaard"/>
    <w:next w:val="Standaard"/>
    <w:uiPriority w:val="98"/>
    <w:semiHidden/>
    <w:rsid w:val="00122DED"/>
    <w:pPr>
      <w:ind w:left="720" w:hanging="180"/>
    </w:pPr>
  </w:style>
  <w:style w:type="paragraph" w:styleId="Index5">
    <w:name w:val="index 5"/>
    <w:basedOn w:val="Standaard"/>
    <w:next w:val="Standaard"/>
    <w:uiPriority w:val="98"/>
    <w:semiHidden/>
    <w:rsid w:val="00122DED"/>
    <w:pPr>
      <w:ind w:left="900" w:hanging="180"/>
    </w:pPr>
  </w:style>
  <w:style w:type="paragraph" w:styleId="Index6">
    <w:name w:val="index 6"/>
    <w:basedOn w:val="Standaard"/>
    <w:next w:val="Standaard"/>
    <w:uiPriority w:val="98"/>
    <w:semiHidden/>
    <w:rsid w:val="00122DED"/>
    <w:pPr>
      <w:ind w:left="1080" w:hanging="180"/>
    </w:pPr>
  </w:style>
  <w:style w:type="paragraph" w:styleId="Index7">
    <w:name w:val="index 7"/>
    <w:basedOn w:val="Standaard"/>
    <w:next w:val="Standaard"/>
    <w:uiPriority w:val="98"/>
    <w:semiHidden/>
    <w:rsid w:val="00122DED"/>
    <w:pPr>
      <w:ind w:left="1260" w:hanging="180"/>
    </w:pPr>
  </w:style>
  <w:style w:type="paragraph" w:styleId="Index8">
    <w:name w:val="index 8"/>
    <w:basedOn w:val="Standaard"/>
    <w:next w:val="Standaard"/>
    <w:uiPriority w:val="98"/>
    <w:semiHidden/>
    <w:rsid w:val="00122DED"/>
    <w:pPr>
      <w:ind w:left="1440" w:hanging="180"/>
    </w:pPr>
  </w:style>
  <w:style w:type="paragraph" w:styleId="Index9">
    <w:name w:val="index 9"/>
    <w:basedOn w:val="Standaard"/>
    <w:next w:val="Standaard"/>
    <w:uiPriority w:val="98"/>
    <w:semiHidden/>
    <w:rsid w:val="00122DED"/>
    <w:pPr>
      <w:ind w:left="1620" w:hanging="180"/>
    </w:pPr>
  </w:style>
  <w:style w:type="paragraph" w:styleId="Inhopg5">
    <w:name w:val="toc 5"/>
    <w:aliases w:val="Inhopg 5 Nibud"/>
    <w:basedOn w:val="ZsysbasistocNibud"/>
    <w:next w:val="BasistekstNibud"/>
    <w:uiPriority w:val="4"/>
    <w:rsid w:val="003964D4"/>
  </w:style>
  <w:style w:type="paragraph" w:styleId="Inhopg6">
    <w:name w:val="toc 6"/>
    <w:aliases w:val="Inhopg 6 Nibud"/>
    <w:basedOn w:val="ZsysbasistocNibud"/>
    <w:next w:val="BasistekstNibud"/>
    <w:uiPriority w:val="4"/>
    <w:rsid w:val="003964D4"/>
  </w:style>
  <w:style w:type="paragraph" w:styleId="Inhopg7">
    <w:name w:val="toc 7"/>
    <w:aliases w:val="Inhopg 7 Nibud"/>
    <w:basedOn w:val="ZsysbasistocNibud"/>
    <w:next w:val="BasistekstNibud"/>
    <w:uiPriority w:val="4"/>
    <w:rsid w:val="003964D4"/>
  </w:style>
  <w:style w:type="paragraph" w:styleId="Inhopg8">
    <w:name w:val="toc 8"/>
    <w:aliases w:val="Inhopg 8 Nibud"/>
    <w:basedOn w:val="ZsysbasistocNibud"/>
    <w:next w:val="BasistekstNibud"/>
    <w:uiPriority w:val="4"/>
    <w:rsid w:val="00C14171"/>
    <w:pPr>
      <w:ind w:left="0" w:firstLine="0"/>
    </w:pPr>
  </w:style>
  <w:style w:type="paragraph" w:styleId="Inhopg9">
    <w:name w:val="toc 9"/>
    <w:aliases w:val="Inhopg 9 Nibud"/>
    <w:basedOn w:val="ZsysbasistocNibud"/>
    <w:next w:val="BasistekstNibud"/>
    <w:uiPriority w:val="4"/>
    <w:rsid w:val="003964D4"/>
  </w:style>
  <w:style w:type="paragraph" w:styleId="Afzender">
    <w:name w:val="envelope return"/>
    <w:basedOn w:val="ZsysbasisNibud"/>
    <w:next w:val="BasistekstNibud"/>
    <w:uiPriority w:val="98"/>
    <w:semiHidden/>
    <w:rsid w:val="0020607F"/>
  </w:style>
  <w:style w:type="numbering" w:styleId="Artikelsectie">
    <w:name w:val="Outline List 3"/>
    <w:basedOn w:val="Geenlijst"/>
    <w:uiPriority w:val="98"/>
    <w:semiHidden/>
    <w:rsid w:val="00E07762"/>
    <w:pPr>
      <w:numPr>
        <w:numId w:val="7"/>
      </w:numPr>
    </w:pPr>
  </w:style>
  <w:style w:type="paragraph" w:styleId="Berichtkop">
    <w:name w:val="Message Header"/>
    <w:basedOn w:val="ZsysbasisNibud"/>
    <w:next w:val="BasistekstNibud"/>
    <w:uiPriority w:val="98"/>
    <w:semiHidden/>
    <w:rsid w:val="0020607F"/>
  </w:style>
  <w:style w:type="paragraph" w:styleId="Bloktekst">
    <w:name w:val="Block Text"/>
    <w:basedOn w:val="ZsysbasisNibud"/>
    <w:next w:val="BasistekstNibud"/>
    <w:uiPriority w:val="98"/>
    <w:semiHidden/>
    <w:rsid w:val="0020607F"/>
  </w:style>
  <w:style w:type="table" w:styleId="Eenvoudigetabel1">
    <w:name w:val="Table Simple 1"/>
    <w:basedOn w:val="Standaardtabel"/>
    <w:semiHidden/>
    <w:rsid w:val="008D7BD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D7BD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8D7BD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D7BD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ZsysbasisNibud"/>
    <w:next w:val="BasistekstNibud"/>
    <w:uiPriority w:val="98"/>
    <w:semiHidden/>
    <w:rsid w:val="0020607F"/>
  </w:style>
  <w:style w:type="paragraph" w:styleId="Handtekening">
    <w:name w:val="Signature"/>
    <w:basedOn w:val="ZsysbasisNibud"/>
    <w:next w:val="BasistekstNibud"/>
    <w:uiPriority w:val="98"/>
    <w:semiHidden/>
    <w:rsid w:val="0020607F"/>
  </w:style>
  <w:style w:type="paragraph" w:styleId="HTML-voorafopgemaakt">
    <w:name w:val="HTML Preformatted"/>
    <w:basedOn w:val="ZsysbasisNibud"/>
    <w:next w:val="BasistekstNibud"/>
    <w:uiPriority w:val="98"/>
    <w:semiHidden/>
    <w:rsid w:val="0020607F"/>
  </w:style>
  <w:style w:type="table" w:styleId="Lichtelijst-accent6">
    <w:name w:val="Light List Accent 6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band1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</w:style>
  <w:style w:type="table" w:styleId="Lichtelijst-accent5">
    <w:name w:val="Light List Accent 5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band1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</w:style>
  <w:style w:type="table" w:styleId="Lichtelijst-accent4">
    <w:name w:val="Light List Accent 4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band1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</w:style>
  <w:style w:type="table" w:styleId="Lichtelijst-accent3">
    <w:name w:val="Light List Accent 3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band1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</w:style>
  <w:style w:type="paragraph" w:styleId="HTML-adres">
    <w:name w:val="HTML Address"/>
    <w:basedOn w:val="ZsysbasisNibud"/>
    <w:next w:val="BasistekstNibud"/>
    <w:uiPriority w:val="98"/>
    <w:semiHidden/>
    <w:rsid w:val="0020607F"/>
  </w:style>
  <w:style w:type="table" w:styleId="Lichtelijst-accent2">
    <w:name w:val="Light List Accent 2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band1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</w:style>
  <w:style w:type="table" w:styleId="Lichtearcering-accent6">
    <w:name w:val="Light Shading Accent 6"/>
    <w:basedOn w:val="Standaardtabel"/>
    <w:uiPriority w:val="60"/>
    <w:semiHidden/>
    <w:rsid w:val="00E07762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8" w:space="0" w:color="F9E2CE" w:themeColor="accent6"/>
        <w:bottom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2CE" w:themeColor="accent6"/>
          <w:left w:val="nil"/>
          <w:bottom w:val="single" w:sz="8" w:space="0" w:color="F9E2C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2CE" w:themeColor="accent6"/>
          <w:left w:val="nil"/>
          <w:bottom w:val="single" w:sz="8" w:space="0" w:color="F9E2C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</w:style>
  <w:style w:type="table" w:styleId="Klassieketabel1">
    <w:name w:val="Table Classic 1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D7BD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D7BDD"/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D7BD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D7BD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ZsysbasisNibud"/>
    <w:next w:val="BasistekstNibud"/>
    <w:uiPriority w:val="98"/>
    <w:semiHidden/>
    <w:rsid w:val="00F33259"/>
    <w:pPr>
      <w:ind w:left="284" w:hanging="284"/>
    </w:pPr>
  </w:style>
  <w:style w:type="paragraph" w:styleId="Lijst2">
    <w:name w:val="List 2"/>
    <w:basedOn w:val="ZsysbasisNibud"/>
    <w:next w:val="BasistekstNibud"/>
    <w:uiPriority w:val="98"/>
    <w:semiHidden/>
    <w:rsid w:val="00F33259"/>
    <w:pPr>
      <w:ind w:left="568" w:hanging="284"/>
    </w:pPr>
  </w:style>
  <w:style w:type="paragraph" w:styleId="Lijst3">
    <w:name w:val="List 3"/>
    <w:basedOn w:val="ZsysbasisNibud"/>
    <w:next w:val="BasistekstNibud"/>
    <w:uiPriority w:val="98"/>
    <w:semiHidden/>
    <w:rsid w:val="00F33259"/>
    <w:pPr>
      <w:ind w:left="851" w:hanging="284"/>
    </w:pPr>
  </w:style>
  <w:style w:type="paragraph" w:styleId="Lijst4">
    <w:name w:val="List 4"/>
    <w:basedOn w:val="ZsysbasisNibud"/>
    <w:next w:val="BasistekstNibud"/>
    <w:uiPriority w:val="98"/>
    <w:semiHidden/>
    <w:rsid w:val="00F33259"/>
    <w:pPr>
      <w:ind w:left="1135" w:hanging="284"/>
    </w:pPr>
  </w:style>
  <w:style w:type="paragraph" w:styleId="Lijst5">
    <w:name w:val="List 5"/>
    <w:basedOn w:val="ZsysbasisNibud"/>
    <w:next w:val="BasistekstNibud"/>
    <w:uiPriority w:val="98"/>
    <w:semiHidden/>
    <w:rsid w:val="00F33259"/>
    <w:pPr>
      <w:ind w:left="1418" w:hanging="284"/>
    </w:pPr>
  </w:style>
  <w:style w:type="paragraph" w:styleId="Index1">
    <w:name w:val="index 1"/>
    <w:basedOn w:val="ZsysbasisNibud"/>
    <w:next w:val="BasistekstNibud"/>
    <w:uiPriority w:val="98"/>
    <w:semiHidden/>
    <w:rsid w:val="00F33259"/>
  </w:style>
  <w:style w:type="paragraph" w:styleId="Lijstopsomteken">
    <w:name w:val="List Bullet"/>
    <w:basedOn w:val="ZsysbasisNibud"/>
    <w:next w:val="BasistekstNibud"/>
    <w:uiPriority w:val="98"/>
    <w:semiHidden/>
    <w:rsid w:val="00E7078D"/>
    <w:pPr>
      <w:numPr>
        <w:numId w:val="12"/>
      </w:numPr>
      <w:ind w:left="357" w:hanging="357"/>
    </w:pPr>
  </w:style>
  <w:style w:type="paragraph" w:styleId="Lijstopsomteken2">
    <w:name w:val="List Bullet 2"/>
    <w:basedOn w:val="ZsysbasisNibud"/>
    <w:next w:val="BasistekstNibud"/>
    <w:uiPriority w:val="98"/>
    <w:semiHidden/>
    <w:rsid w:val="00E7078D"/>
    <w:pPr>
      <w:numPr>
        <w:numId w:val="13"/>
      </w:numPr>
      <w:ind w:left="641" w:hanging="357"/>
    </w:pPr>
  </w:style>
  <w:style w:type="paragraph" w:styleId="Lijstopsomteken3">
    <w:name w:val="List Bullet 3"/>
    <w:basedOn w:val="ZsysbasisNibud"/>
    <w:next w:val="BasistekstNibud"/>
    <w:uiPriority w:val="98"/>
    <w:semiHidden/>
    <w:rsid w:val="00E7078D"/>
    <w:pPr>
      <w:numPr>
        <w:numId w:val="14"/>
      </w:numPr>
      <w:ind w:left="924" w:hanging="357"/>
    </w:pPr>
  </w:style>
  <w:style w:type="paragraph" w:styleId="Lijstopsomteken4">
    <w:name w:val="List Bullet 4"/>
    <w:basedOn w:val="ZsysbasisNibud"/>
    <w:next w:val="BasistekstNibud"/>
    <w:uiPriority w:val="98"/>
    <w:semiHidden/>
    <w:rsid w:val="00E7078D"/>
    <w:pPr>
      <w:numPr>
        <w:numId w:val="15"/>
      </w:numPr>
      <w:ind w:left="1208" w:hanging="357"/>
    </w:pPr>
  </w:style>
  <w:style w:type="paragraph" w:styleId="Lijstnummering">
    <w:name w:val="List Number"/>
    <w:basedOn w:val="ZsysbasisNibud"/>
    <w:next w:val="BasistekstNibud"/>
    <w:uiPriority w:val="98"/>
    <w:semiHidden/>
    <w:rsid w:val="00705849"/>
    <w:pPr>
      <w:numPr>
        <w:numId w:val="17"/>
      </w:numPr>
      <w:ind w:left="357" w:hanging="357"/>
    </w:pPr>
  </w:style>
  <w:style w:type="paragraph" w:styleId="Lijstnummering2">
    <w:name w:val="List Number 2"/>
    <w:basedOn w:val="ZsysbasisNibud"/>
    <w:next w:val="BasistekstNibud"/>
    <w:uiPriority w:val="98"/>
    <w:semiHidden/>
    <w:rsid w:val="00705849"/>
    <w:pPr>
      <w:numPr>
        <w:numId w:val="18"/>
      </w:numPr>
      <w:ind w:left="641" w:hanging="357"/>
    </w:pPr>
  </w:style>
  <w:style w:type="paragraph" w:styleId="Lijstnummering3">
    <w:name w:val="List Number 3"/>
    <w:basedOn w:val="ZsysbasisNibud"/>
    <w:next w:val="BasistekstNibud"/>
    <w:uiPriority w:val="98"/>
    <w:semiHidden/>
    <w:rsid w:val="00705849"/>
    <w:pPr>
      <w:numPr>
        <w:numId w:val="19"/>
      </w:numPr>
      <w:ind w:left="924" w:hanging="357"/>
    </w:pPr>
  </w:style>
  <w:style w:type="paragraph" w:styleId="Lijstnummering4">
    <w:name w:val="List Number 4"/>
    <w:basedOn w:val="ZsysbasisNibud"/>
    <w:next w:val="BasistekstNibud"/>
    <w:uiPriority w:val="98"/>
    <w:semiHidden/>
    <w:rsid w:val="00705849"/>
    <w:pPr>
      <w:numPr>
        <w:numId w:val="20"/>
      </w:numPr>
      <w:ind w:left="1208" w:hanging="357"/>
    </w:pPr>
  </w:style>
  <w:style w:type="paragraph" w:styleId="Lijstnummering5">
    <w:name w:val="List Number 5"/>
    <w:basedOn w:val="ZsysbasisNibud"/>
    <w:next w:val="BasistekstNibud"/>
    <w:uiPriority w:val="98"/>
    <w:semiHidden/>
    <w:rsid w:val="00705849"/>
    <w:pPr>
      <w:numPr>
        <w:numId w:val="21"/>
      </w:numPr>
      <w:ind w:left="1491" w:hanging="357"/>
    </w:pPr>
  </w:style>
  <w:style w:type="paragraph" w:styleId="Lijstvoortzetting">
    <w:name w:val="List Continue"/>
    <w:basedOn w:val="ZsysbasisNibud"/>
    <w:next w:val="BasistekstNibud"/>
    <w:uiPriority w:val="98"/>
    <w:semiHidden/>
    <w:rsid w:val="00705849"/>
    <w:pPr>
      <w:ind w:left="284"/>
    </w:pPr>
  </w:style>
  <w:style w:type="paragraph" w:styleId="Lijstvoortzetting2">
    <w:name w:val="List Continue 2"/>
    <w:basedOn w:val="ZsysbasisNibud"/>
    <w:next w:val="BasistekstNibud"/>
    <w:uiPriority w:val="98"/>
    <w:semiHidden/>
    <w:rsid w:val="00705849"/>
    <w:pPr>
      <w:ind w:left="567"/>
    </w:pPr>
  </w:style>
  <w:style w:type="paragraph" w:styleId="Lijstvoortzetting3">
    <w:name w:val="List Continue 3"/>
    <w:basedOn w:val="ZsysbasisNibud"/>
    <w:next w:val="BasistekstNibud"/>
    <w:uiPriority w:val="98"/>
    <w:semiHidden/>
    <w:rsid w:val="00705849"/>
    <w:pPr>
      <w:ind w:left="851"/>
    </w:pPr>
  </w:style>
  <w:style w:type="paragraph" w:styleId="Lijstvoortzetting4">
    <w:name w:val="List Continue 4"/>
    <w:basedOn w:val="ZsysbasisNibud"/>
    <w:next w:val="BasistekstNibud"/>
    <w:uiPriority w:val="98"/>
    <w:semiHidden/>
    <w:rsid w:val="00705849"/>
    <w:pPr>
      <w:ind w:left="1134"/>
    </w:pPr>
  </w:style>
  <w:style w:type="paragraph" w:styleId="Lijstvoortzetting5">
    <w:name w:val="List Continue 5"/>
    <w:basedOn w:val="ZsysbasisNibud"/>
    <w:next w:val="BasistekstNibud"/>
    <w:uiPriority w:val="98"/>
    <w:semiHidden/>
    <w:rsid w:val="00705849"/>
    <w:pPr>
      <w:ind w:left="1418"/>
    </w:pPr>
  </w:style>
  <w:style w:type="character" w:styleId="Intensievebenadrukking">
    <w:name w:val="Intense Emphasis"/>
    <w:basedOn w:val="Standaardalinea-lettertype"/>
    <w:uiPriority w:val="98"/>
    <w:semiHidden/>
    <w:rsid w:val="00FC3FA5"/>
    <w:rPr>
      <w:b/>
      <w:bCs/>
      <w:i/>
      <w:iCs/>
      <w:color w:val="auto"/>
    </w:rPr>
  </w:style>
  <w:style w:type="paragraph" w:styleId="Normaalweb">
    <w:name w:val="Normal (Web)"/>
    <w:basedOn w:val="ZsysbasisNibud"/>
    <w:next w:val="BasistekstNibud"/>
    <w:uiPriority w:val="98"/>
    <w:semiHidden/>
    <w:rsid w:val="0020607F"/>
  </w:style>
  <w:style w:type="paragraph" w:styleId="Notitiekop">
    <w:name w:val="Note Heading"/>
    <w:basedOn w:val="ZsysbasisNibud"/>
    <w:next w:val="BasistekstNibud"/>
    <w:uiPriority w:val="98"/>
    <w:semiHidden/>
    <w:rsid w:val="0020607F"/>
  </w:style>
  <w:style w:type="paragraph" w:styleId="Plattetekst">
    <w:name w:val="Body Text"/>
    <w:basedOn w:val="ZsysbasisNibud"/>
    <w:next w:val="BasistekstNibud"/>
    <w:link w:val="PlattetekstChar"/>
    <w:uiPriority w:val="98"/>
    <w:semiHidden/>
    <w:rsid w:val="0020607F"/>
  </w:style>
  <w:style w:type="paragraph" w:styleId="Plattetekst2">
    <w:name w:val="Body Text 2"/>
    <w:basedOn w:val="ZsysbasisNibud"/>
    <w:next w:val="BasistekstNibud"/>
    <w:link w:val="Plattetekst2Char"/>
    <w:uiPriority w:val="98"/>
    <w:semiHidden/>
    <w:rsid w:val="00E7078D"/>
  </w:style>
  <w:style w:type="paragraph" w:styleId="Plattetekst3">
    <w:name w:val="Body Text 3"/>
    <w:basedOn w:val="ZsysbasisNibud"/>
    <w:next w:val="BasistekstNibud"/>
    <w:uiPriority w:val="98"/>
    <w:semiHidden/>
    <w:rsid w:val="0020607F"/>
  </w:style>
  <w:style w:type="paragraph" w:styleId="Platteteksteersteinspringing">
    <w:name w:val="Body Text First Indent"/>
    <w:basedOn w:val="ZsysbasisNibud"/>
    <w:next w:val="BasistekstNibud"/>
    <w:link w:val="PlatteteksteersteinspringingChar"/>
    <w:uiPriority w:val="98"/>
    <w:semiHidden/>
    <w:rsid w:val="00E7078D"/>
    <w:pPr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rsid w:val="00E7078D"/>
    <w:rPr>
      <w:rFonts w:ascii="Verdana" w:hAnsi="Verdana" w:cs="Maiandra GD"/>
      <w:color w:val="4A4A49" w:themeColor="text1"/>
      <w:sz w:val="18"/>
      <w:szCs w:val="18"/>
    </w:rPr>
  </w:style>
  <w:style w:type="paragraph" w:styleId="Plattetekstinspringen">
    <w:name w:val="Body Text Indent"/>
    <w:basedOn w:val="ZsysbasisNibud"/>
    <w:next w:val="BasistekstNibud"/>
    <w:link w:val="PlattetekstinspringenChar"/>
    <w:uiPriority w:val="98"/>
    <w:semiHidden/>
    <w:rsid w:val="00E7078D"/>
    <w:pPr>
      <w:ind w:left="284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E7078D"/>
    <w:rPr>
      <w:rFonts w:ascii="Maiandra GD" w:hAnsi="Maiandra GD" w:cs="Maiandra GD"/>
      <w:sz w:val="18"/>
      <w:szCs w:val="18"/>
    </w:rPr>
  </w:style>
  <w:style w:type="paragraph" w:styleId="Platteteksteersteinspringing2">
    <w:name w:val="Body Text First Indent 2"/>
    <w:basedOn w:val="ZsysbasisNibud"/>
    <w:next w:val="BasistekstNibud"/>
    <w:link w:val="Platteteksteersteinspringing2Char"/>
    <w:uiPriority w:val="98"/>
    <w:semiHidden/>
    <w:rsid w:val="00E7078D"/>
    <w:pPr>
      <w:ind w:left="360" w:firstLine="360"/>
    </w:pPr>
  </w:style>
  <w:style w:type="table" w:styleId="Professioneletabel">
    <w:name w:val="Table Professional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ZsysbasisNibudChar">
    <w:name w:val="Zsysbasis Nibud Char"/>
    <w:basedOn w:val="Standaardalinea-lettertype"/>
    <w:link w:val="ZsysbasisNibud"/>
    <w:uiPriority w:val="4"/>
    <w:semiHidden/>
    <w:rsid w:val="00306785"/>
    <w:rPr>
      <w:rFonts w:ascii="Verdana" w:hAnsi="Verdana" w:cs="Maiandra GD"/>
      <w:color w:val="4A4A49" w:themeColor="text1"/>
      <w:szCs w:val="18"/>
    </w:rPr>
  </w:style>
  <w:style w:type="paragraph" w:styleId="Standaardinspringing">
    <w:name w:val="Normal Indent"/>
    <w:basedOn w:val="ZsysbasisNibud"/>
    <w:next w:val="BasistekstNibud"/>
    <w:uiPriority w:val="98"/>
    <w:semiHidden/>
    <w:rsid w:val="0020607F"/>
  </w:style>
  <w:style w:type="table" w:styleId="Tabelkolommen1">
    <w:name w:val="Table Columns 1"/>
    <w:basedOn w:val="Standaardtabel"/>
    <w:semiHidden/>
    <w:rsid w:val="008D7BDD"/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D7BDD"/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D7BD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8D7BD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D7BD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D7BD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semiHidden/>
    <w:rsid w:val="0092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D7BD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D7BD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D7BD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D7BD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D7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semiHidden/>
    <w:rsid w:val="008D7BD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D7BD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aliases w:val="Voetnootmarkering Nibud"/>
    <w:basedOn w:val="Standaardalinea-lettertype"/>
    <w:uiPriority w:val="4"/>
    <w:rsid w:val="00CB7600"/>
    <w:rPr>
      <w:vertAlign w:val="superscript"/>
    </w:rPr>
  </w:style>
  <w:style w:type="paragraph" w:styleId="Voetnoottekst">
    <w:name w:val="footnote text"/>
    <w:aliases w:val="Voetnoottekst Nibud"/>
    <w:basedOn w:val="ZsysbasisNibud"/>
    <w:uiPriority w:val="4"/>
    <w:rsid w:val="00CC123A"/>
    <w:rPr>
      <w:color w:val="083984" w:themeColor="accent1"/>
      <w:sz w:val="14"/>
    </w:rPr>
  </w:style>
  <w:style w:type="table" w:styleId="Webtabel1">
    <w:name w:val="Table Web 1"/>
    <w:basedOn w:val="Standaardtabel"/>
    <w:semiHidden/>
    <w:rsid w:val="008D7BD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D7BD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D7BD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uiPriority w:val="98"/>
    <w:semiHidden/>
    <w:rsid w:val="00451FDB"/>
    <w:rPr>
      <w:b w:val="0"/>
      <w:bCs w:val="0"/>
    </w:rPr>
  </w:style>
  <w:style w:type="paragraph" w:styleId="Datum">
    <w:name w:val="Date"/>
    <w:basedOn w:val="ZsysbasisNibud"/>
    <w:next w:val="BasistekstNibud"/>
    <w:uiPriority w:val="98"/>
    <w:semiHidden/>
    <w:rsid w:val="0020607F"/>
  </w:style>
  <w:style w:type="paragraph" w:styleId="Tekstzonderopmaak">
    <w:name w:val="Plain Text"/>
    <w:basedOn w:val="ZsysbasisNibud"/>
    <w:next w:val="BasistekstNibud"/>
    <w:uiPriority w:val="98"/>
    <w:semiHidden/>
    <w:rsid w:val="0020607F"/>
  </w:style>
  <w:style w:type="paragraph" w:styleId="Ballontekst">
    <w:name w:val="Balloon Text"/>
    <w:basedOn w:val="ZsysbasisNibud"/>
    <w:next w:val="BasistekstNibud"/>
    <w:uiPriority w:val="98"/>
    <w:semiHidden/>
    <w:rsid w:val="0020607F"/>
  </w:style>
  <w:style w:type="paragraph" w:styleId="Bijschrift">
    <w:name w:val="caption"/>
    <w:aliases w:val="Bijschrift Nibud"/>
    <w:basedOn w:val="ZsysbasisNibud"/>
    <w:next w:val="BasistekstNibud"/>
    <w:uiPriority w:val="4"/>
    <w:qFormat/>
    <w:rsid w:val="0020607F"/>
  </w:style>
  <w:style w:type="character" w:customStyle="1" w:styleId="TekstopmerkingChar">
    <w:name w:val="Tekst opmerking Char"/>
    <w:basedOn w:val="ZsysbasisNibudChar"/>
    <w:link w:val="Tekstopmerking"/>
    <w:semiHidden/>
    <w:rsid w:val="008736AE"/>
    <w:rPr>
      <w:rFonts w:ascii="Verdana" w:hAnsi="Verdana" w:cs="Maiandra GD"/>
      <w:color w:val="4A4A49" w:themeColor="text1"/>
      <w:sz w:val="18"/>
      <w:szCs w:val="18"/>
    </w:rPr>
  </w:style>
  <w:style w:type="paragraph" w:styleId="Documentstructuur">
    <w:name w:val="Document Map"/>
    <w:basedOn w:val="ZsysbasisNibud"/>
    <w:next w:val="BasistekstNibud"/>
    <w:uiPriority w:val="98"/>
    <w:semiHidden/>
    <w:rsid w:val="0020607F"/>
  </w:style>
  <w:style w:type="table" w:styleId="Lichtearcering-accent5">
    <w:name w:val="Light Shading Accent 5"/>
    <w:basedOn w:val="Standaardtabel"/>
    <w:uiPriority w:val="60"/>
    <w:semiHidden/>
    <w:rsid w:val="00E07762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8" w:space="0" w:color="CED7E6" w:themeColor="accent5"/>
        <w:bottom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D7E6" w:themeColor="accent5"/>
          <w:left w:val="nil"/>
          <w:bottom w:val="single" w:sz="8" w:space="0" w:color="CED7E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D7E6" w:themeColor="accent5"/>
          <w:left w:val="nil"/>
          <w:bottom w:val="single" w:sz="8" w:space="0" w:color="CED7E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</w:style>
  <w:style w:type="paragraph" w:styleId="Eindnoottekst">
    <w:name w:val="endnote text"/>
    <w:aliases w:val="Eindnoottekst Nibud"/>
    <w:basedOn w:val="ZsysbasisNibud"/>
    <w:next w:val="BasistekstNibud"/>
    <w:uiPriority w:val="4"/>
    <w:rsid w:val="009D16C0"/>
    <w:rPr>
      <w:color w:val="083984" w:themeColor="accent1"/>
      <w:sz w:val="14"/>
    </w:rPr>
  </w:style>
  <w:style w:type="paragraph" w:styleId="Indexkop">
    <w:name w:val="index heading"/>
    <w:basedOn w:val="ZsysbasisNibud"/>
    <w:next w:val="BasistekstNibud"/>
    <w:uiPriority w:val="98"/>
    <w:semiHidden/>
    <w:rsid w:val="0020607F"/>
  </w:style>
  <w:style w:type="paragraph" w:styleId="Kopbronvermelding">
    <w:name w:val="toa heading"/>
    <w:basedOn w:val="ZsysbasisNibud"/>
    <w:next w:val="BasistekstNibud"/>
    <w:uiPriority w:val="98"/>
    <w:semiHidden/>
    <w:rsid w:val="0020607F"/>
  </w:style>
  <w:style w:type="paragraph" w:styleId="Lijstopsomteken5">
    <w:name w:val="List Bullet 5"/>
    <w:basedOn w:val="ZsysbasisNibud"/>
    <w:next w:val="BasistekstNibud"/>
    <w:uiPriority w:val="98"/>
    <w:semiHidden/>
    <w:rsid w:val="00E7078D"/>
    <w:pPr>
      <w:numPr>
        <w:numId w:val="16"/>
      </w:numPr>
      <w:ind w:left="1491" w:hanging="357"/>
    </w:pPr>
  </w:style>
  <w:style w:type="paragraph" w:styleId="Macrotekst">
    <w:name w:val="macro"/>
    <w:basedOn w:val="ZsysbasisNibud"/>
    <w:next w:val="BasistekstNibud"/>
    <w:uiPriority w:val="98"/>
    <w:semiHidden/>
    <w:rsid w:val="0020607F"/>
  </w:style>
  <w:style w:type="paragraph" w:styleId="Tekstopmerking">
    <w:name w:val="annotation text"/>
    <w:basedOn w:val="ZsysbasisNibud"/>
    <w:next w:val="BasistekstNibud"/>
    <w:link w:val="TekstopmerkingChar"/>
    <w:uiPriority w:val="98"/>
    <w:semiHidden/>
    <w:rsid w:val="0020607F"/>
  </w:style>
  <w:style w:type="character" w:styleId="Intensieveverwijzing">
    <w:name w:val="Intense Reference"/>
    <w:basedOn w:val="Standaardalinea-lettertype"/>
    <w:uiPriority w:val="98"/>
    <w:semiHidden/>
    <w:rsid w:val="00FC3FA5"/>
    <w:rPr>
      <w:b/>
      <w:bCs/>
      <w:smallCaps/>
      <w:color w:val="auto"/>
      <w:spacing w:val="5"/>
      <w:u w:val="single"/>
    </w:rPr>
  </w:style>
  <w:style w:type="character" w:styleId="Verwijzingopmerking">
    <w:name w:val="annotation reference"/>
    <w:basedOn w:val="Standaardalinea-lettertype"/>
    <w:uiPriority w:val="98"/>
    <w:semiHidden/>
    <w:rsid w:val="0020607F"/>
    <w:rPr>
      <w:sz w:val="18"/>
      <w:szCs w:val="18"/>
    </w:rPr>
  </w:style>
  <w:style w:type="paragraph" w:customStyle="1" w:styleId="Opsommingteken1eniveauNibud">
    <w:name w:val="Opsomming teken 1e niveau Nibud"/>
    <w:basedOn w:val="ZsysbasisNibud"/>
    <w:uiPriority w:val="4"/>
    <w:rsid w:val="00647A67"/>
    <w:pPr>
      <w:numPr>
        <w:numId w:val="35"/>
      </w:numPr>
    </w:pPr>
  </w:style>
  <w:style w:type="paragraph" w:customStyle="1" w:styleId="Opsommingteken2eniveauNibud">
    <w:name w:val="Opsomming teken 2e niveau Nibud"/>
    <w:basedOn w:val="ZsysbasisNibud"/>
    <w:uiPriority w:val="4"/>
    <w:rsid w:val="00647A67"/>
    <w:pPr>
      <w:numPr>
        <w:ilvl w:val="1"/>
        <w:numId w:val="35"/>
      </w:numPr>
    </w:pPr>
  </w:style>
  <w:style w:type="paragraph" w:customStyle="1" w:styleId="Opsommingteken3eniveauNibud">
    <w:name w:val="Opsomming teken 3e niveau Nibud"/>
    <w:basedOn w:val="ZsysbasisNibud"/>
    <w:uiPriority w:val="4"/>
    <w:rsid w:val="00647A67"/>
    <w:pPr>
      <w:numPr>
        <w:ilvl w:val="2"/>
        <w:numId w:val="35"/>
      </w:numPr>
    </w:pPr>
  </w:style>
  <w:style w:type="paragraph" w:customStyle="1" w:styleId="Opsommingbolletje1eniveauNibud">
    <w:name w:val="Opsomming bolletje 1e niveau Nibud"/>
    <w:basedOn w:val="ZsysbasisNibud"/>
    <w:uiPriority w:val="4"/>
    <w:qFormat/>
    <w:rsid w:val="005017F3"/>
    <w:pPr>
      <w:numPr>
        <w:numId w:val="27"/>
      </w:numPr>
    </w:pPr>
  </w:style>
  <w:style w:type="paragraph" w:customStyle="1" w:styleId="Opsommingbolletje2eniveauNibud">
    <w:name w:val="Opsomming bolletje 2e niveau Nibud"/>
    <w:basedOn w:val="ZsysbasisNibud"/>
    <w:uiPriority w:val="4"/>
    <w:qFormat/>
    <w:rsid w:val="005017F3"/>
    <w:pPr>
      <w:numPr>
        <w:ilvl w:val="1"/>
        <w:numId w:val="27"/>
      </w:numPr>
    </w:pPr>
  </w:style>
  <w:style w:type="paragraph" w:customStyle="1" w:styleId="Opsommingbolletje3eniveauNibud">
    <w:name w:val="Opsomming bolletje 3e niveau Nibud"/>
    <w:basedOn w:val="ZsysbasisNibud"/>
    <w:uiPriority w:val="4"/>
    <w:qFormat/>
    <w:rsid w:val="005017F3"/>
    <w:pPr>
      <w:numPr>
        <w:ilvl w:val="2"/>
        <w:numId w:val="27"/>
      </w:numPr>
    </w:pPr>
  </w:style>
  <w:style w:type="numbering" w:customStyle="1" w:styleId="OpsommingbolletjeNibud">
    <w:name w:val="Opsomming bolletje Nibud"/>
    <w:uiPriority w:val="4"/>
    <w:semiHidden/>
    <w:rsid w:val="005017F3"/>
    <w:pPr>
      <w:numPr>
        <w:numId w:val="1"/>
      </w:numPr>
    </w:pPr>
  </w:style>
  <w:style w:type="paragraph" w:customStyle="1" w:styleId="Opsommingkleineletter1eniveauNibud">
    <w:name w:val="Opsomming kleine letter 1e niveau Nibud"/>
    <w:basedOn w:val="ZsysbasisNibud"/>
    <w:uiPriority w:val="4"/>
    <w:qFormat/>
    <w:rsid w:val="0093292A"/>
    <w:pPr>
      <w:numPr>
        <w:numId w:val="26"/>
      </w:numPr>
    </w:pPr>
  </w:style>
  <w:style w:type="paragraph" w:customStyle="1" w:styleId="Opsommingkleineletter2eniveauNibud">
    <w:name w:val="Opsomming kleine letter 2e niveau Nibud"/>
    <w:basedOn w:val="ZsysbasisNibud"/>
    <w:uiPriority w:val="4"/>
    <w:qFormat/>
    <w:rsid w:val="0093292A"/>
    <w:pPr>
      <w:numPr>
        <w:ilvl w:val="1"/>
        <w:numId w:val="26"/>
      </w:numPr>
    </w:pPr>
  </w:style>
  <w:style w:type="paragraph" w:customStyle="1" w:styleId="Opsommingkleineletter3eniveauNibud">
    <w:name w:val="Opsomming kleine letter 3e niveau Nibud"/>
    <w:basedOn w:val="ZsysbasisNibud"/>
    <w:uiPriority w:val="4"/>
    <w:qFormat/>
    <w:rsid w:val="0093292A"/>
    <w:pPr>
      <w:numPr>
        <w:ilvl w:val="2"/>
        <w:numId w:val="26"/>
      </w:numPr>
    </w:pPr>
  </w:style>
  <w:style w:type="numbering" w:customStyle="1" w:styleId="OpsommingkleineletterNibud">
    <w:name w:val="Opsomming kleine letter Nibud"/>
    <w:uiPriority w:val="4"/>
    <w:semiHidden/>
    <w:rsid w:val="0093292A"/>
    <w:pPr>
      <w:numPr>
        <w:numId w:val="8"/>
      </w:numPr>
    </w:pPr>
  </w:style>
  <w:style w:type="paragraph" w:customStyle="1" w:styleId="Opsommingnummer1eniveauNibud">
    <w:name w:val="Opsomming nummer 1e niveau Nibud"/>
    <w:basedOn w:val="ZsysbasisNibud"/>
    <w:uiPriority w:val="4"/>
    <w:qFormat/>
    <w:rsid w:val="0093292A"/>
    <w:pPr>
      <w:numPr>
        <w:numId w:val="25"/>
      </w:numPr>
    </w:pPr>
  </w:style>
  <w:style w:type="paragraph" w:customStyle="1" w:styleId="Opsommingnummer2eniveauNibud">
    <w:name w:val="Opsomming nummer 2e niveau Nibud"/>
    <w:basedOn w:val="ZsysbasisNibud"/>
    <w:uiPriority w:val="4"/>
    <w:qFormat/>
    <w:rsid w:val="0093292A"/>
    <w:pPr>
      <w:numPr>
        <w:ilvl w:val="1"/>
        <w:numId w:val="25"/>
      </w:numPr>
    </w:pPr>
  </w:style>
  <w:style w:type="paragraph" w:customStyle="1" w:styleId="Opsommingnummer3eniveauNibud">
    <w:name w:val="Opsomming nummer 3e niveau Nibud"/>
    <w:basedOn w:val="ZsysbasisNibud"/>
    <w:uiPriority w:val="4"/>
    <w:qFormat/>
    <w:rsid w:val="0093292A"/>
    <w:pPr>
      <w:numPr>
        <w:ilvl w:val="2"/>
        <w:numId w:val="25"/>
      </w:numPr>
    </w:pPr>
  </w:style>
  <w:style w:type="numbering" w:customStyle="1" w:styleId="OpsommingnummerNibud">
    <w:name w:val="Opsomming nummer Nibud"/>
    <w:uiPriority w:val="4"/>
    <w:semiHidden/>
    <w:rsid w:val="0093292A"/>
    <w:pPr>
      <w:numPr>
        <w:numId w:val="2"/>
      </w:numPr>
    </w:pPr>
  </w:style>
  <w:style w:type="paragraph" w:customStyle="1" w:styleId="Opsommingopenrondje1eniveauNibud">
    <w:name w:val="Opsomming open rondje 1e niveau Nibud"/>
    <w:basedOn w:val="ZsysbasisNibud"/>
    <w:uiPriority w:val="4"/>
    <w:rsid w:val="00647A67"/>
    <w:pPr>
      <w:numPr>
        <w:numId w:val="30"/>
      </w:numPr>
    </w:pPr>
  </w:style>
  <w:style w:type="paragraph" w:customStyle="1" w:styleId="Opsommingopenrondje2eniveauNibud">
    <w:name w:val="Opsomming open rondje 2e niveau Nibud"/>
    <w:basedOn w:val="ZsysbasisNibud"/>
    <w:uiPriority w:val="4"/>
    <w:rsid w:val="00647A67"/>
    <w:pPr>
      <w:numPr>
        <w:ilvl w:val="1"/>
        <w:numId w:val="30"/>
      </w:numPr>
    </w:pPr>
  </w:style>
  <w:style w:type="paragraph" w:customStyle="1" w:styleId="Opsommingopenrondje3eniveauNibud">
    <w:name w:val="Opsomming open rondje 3e niveau Nibud"/>
    <w:basedOn w:val="ZsysbasisNibud"/>
    <w:uiPriority w:val="4"/>
    <w:rsid w:val="00647A67"/>
    <w:pPr>
      <w:numPr>
        <w:ilvl w:val="2"/>
        <w:numId w:val="30"/>
      </w:numPr>
    </w:pPr>
  </w:style>
  <w:style w:type="numbering" w:customStyle="1" w:styleId="OpsommingopenrondjeNibud">
    <w:name w:val="Opsomming open rondje Nibud"/>
    <w:uiPriority w:val="4"/>
    <w:semiHidden/>
    <w:rsid w:val="00647A67"/>
    <w:pPr>
      <w:numPr>
        <w:numId w:val="3"/>
      </w:numPr>
    </w:pPr>
  </w:style>
  <w:style w:type="paragraph" w:customStyle="1" w:styleId="Opsommingstreepje1eniveauNibud">
    <w:name w:val="Opsomming streepje 1e niveau Nibud"/>
    <w:basedOn w:val="ZsysbasisNibud"/>
    <w:uiPriority w:val="4"/>
    <w:qFormat/>
    <w:rsid w:val="00B01DA1"/>
    <w:pPr>
      <w:numPr>
        <w:numId w:val="29"/>
      </w:numPr>
    </w:pPr>
  </w:style>
  <w:style w:type="paragraph" w:customStyle="1" w:styleId="Opsommingstreepje2eniveauNibud">
    <w:name w:val="Opsomming streepje 2e niveau Nibud"/>
    <w:basedOn w:val="ZsysbasisNibud"/>
    <w:uiPriority w:val="4"/>
    <w:qFormat/>
    <w:rsid w:val="00B01DA1"/>
    <w:pPr>
      <w:numPr>
        <w:ilvl w:val="1"/>
        <w:numId w:val="29"/>
      </w:numPr>
    </w:pPr>
  </w:style>
  <w:style w:type="paragraph" w:customStyle="1" w:styleId="Opsommingstreepje3eniveauNibud">
    <w:name w:val="Opsomming streepje 3e niveau Nibud"/>
    <w:basedOn w:val="ZsysbasisNibud"/>
    <w:uiPriority w:val="4"/>
    <w:qFormat/>
    <w:rsid w:val="00B01DA1"/>
    <w:pPr>
      <w:numPr>
        <w:ilvl w:val="2"/>
        <w:numId w:val="29"/>
      </w:numPr>
    </w:pPr>
  </w:style>
  <w:style w:type="numbering" w:customStyle="1" w:styleId="OpsommingstreepjeNibud">
    <w:name w:val="Opsomming streepje Nibud"/>
    <w:uiPriority w:val="4"/>
    <w:semiHidden/>
    <w:rsid w:val="00B01DA1"/>
    <w:pPr>
      <w:numPr>
        <w:numId w:val="4"/>
      </w:numPr>
    </w:pPr>
  </w:style>
  <w:style w:type="character" w:styleId="Titelvanboek">
    <w:name w:val="Book Title"/>
    <w:basedOn w:val="Standaardalinea-lettertype"/>
    <w:uiPriority w:val="98"/>
    <w:semiHidden/>
    <w:rsid w:val="00E07762"/>
    <w:rPr>
      <w:b/>
      <w:bCs/>
      <w:smallCaps/>
      <w:spacing w:val="5"/>
    </w:rPr>
  </w:style>
  <w:style w:type="character" w:styleId="Tekstvantijdelijkeaanduiding">
    <w:name w:val="Placeholder Text"/>
    <w:basedOn w:val="zsysVeldMarkering"/>
    <w:uiPriority w:val="98"/>
    <w:semiHidden/>
    <w:rsid w:val="004C51F8"/>
    <w:rPr>
      <w:color w:val="000000"/>
      <w:bdr w:val="none" w:sz="0" w:space="0" w:color="auto"/>
      <w:shd w:val="clear" w:color="auto" w:fill="FFFF00"/>
    </w:rPr>
  </w:style>
  <w:style w:type="character" w:styleId="Subtieleverwijzing">
    <w:name w:val="Subtle Reference"/>
    <w:basedOn w:val="Standaardalinea-lettertype"/>
    <w:uiPriority w:val="98"/>
    <w:semiHidden/>
    <w:rsid w:val="008736AE"/>
    <w:rPr>
      <w:smallCaps/>
      <w:color w:val="auto"/>
      <w:u w:val="single"/>
    </w:rPr>
  </w:style>
  <w:style w:type="character" w:styleId="Subtielebenadrukking">
    <w:name w:val="Subtle Emphasis"/>
    <w:basedOn w:val="Standaardalinea-lettertype"/>
    <w:uiPriority w:val="98"/>
    <w:semiHidden/>
    <w:rsid w:val="00FC3FA5"/>
    <w:rPr>
      <w:i/>
      <w:iCs/>
      <w:color w:val="auto"/>
    </w:rPr>
  </w:style>
  <w:style w:type="table" w:styleId="Lichtearcering-accent4">
    <w:name w:val="Light Shading Accent 4"/>
    <w:basedOn w:val="Standaardtabel"/>
    <w:uiPriority w:val="60"/>
    <w:semiHidden/>
    <w:rsid w:val="00E07762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8" w:space="0" w:color="EEA76C" w:themeColor="accent4"/>
        <w:bottom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76C" w:themeColor="accent4"/>
          <w:left w:val="nil"/>
          <w:bottom w:val="single" w:sz="8" w:space="0" w:color="EEA76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76C" w:themeColor="accent4"/>
          <w:left w:val="nil"/>
          <w:bottom w:val="single" w:sz="8" w:space="0" w:color="EEA76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</w:style>
  <w:style w:type="table" w:styleId="Lichtearcering-accent3">
    <w:name w:val="Light Shading Accent 3"/>
    <w:basedOn w:val="Standaardtabel"/>
    <w:uiPriority w:val="60"/>
    <w:semiHidden/>
    <w:rsid w:val="00E07762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8" w:space="0" w:color="6B88B5" w:themeColor="accent3"/>
        <w:bottom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88B5" w:themeColor="accent3"/>
          <w:left w:val="nil"/>
          <w:bottom w:val="single" w:sz="8" w:space="0" w:color="6B88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88B5" w:themeColor="accent3"/>
          <w:left w:val="nil"/>
          <w:bottom w:val="single" w:sz="8" w:space="0" w:color="6B88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</w:style>
  <w:style w:type="table" w:styleId="Lichtearcering-accent2">
    <w:name w:val="Light Shading Accent 2"/>
    <w:basedOn w:val="Standaardtabel"/>
    <w:uiPriority w:val="60"/>
    <w:semiHidden/>
    <w:rsid w:val="00E07762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8" w:space="0" w:color="E36C0A" w:themeColor="accent2"/>
        <w:bottom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6C0A" w:themeColor="accent2"/>
          <w:left w:val="nil"/>
          <w:bottom w:val="single" w:sz="8" w:space="0" w:color="E36C0A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6C0A" w:themeColor="accent2"/>
          <w:left w:val="nil"/>
          <w:bottom w:val="single" w:sz="8" w:space="0" w:color="E36C0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</w:style>
  <w:style w:type="table" w:styleId="Lichtraster-accent6">
    <w:name w:val="Light Grid Accent 6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  <w:insideH w:val="single" w:sz="8" w:space="0" w:color="F9E2CE" w:themeColor="accent6"/>
        <w:insideV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18" w:space="0" w:color="F9E2CE" w:themeColor="accent6"/>
          <w:right w:val="single" w:sz="8" w:space="0" w:color="F9E2CE" w:themeColor="accent6"/>
          <w:insideH w:val="nil"/>
          <w:insideV w:val="single" w:sz="8" w:space="0" w:color="F9E2C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H w:val="nil"/>
          <w:insideV w:val="single" w:sz="8" w:space="0" w:color="F9E2C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band1Vert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  <w:shd w:val="clear" w:color="auto" w:fill="FDF7F2" w:themeFill="accent6" w:themeFillTint="3F"/>
      </w:tcPr>
    </w:tblStylePr>
    <w:tblStylePr w:type="band1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V w:val="single" w:sz="8" w:space="0" w:color="F9E2CE" w:themeColor="accent6"/>
        </w:tcBorders>
        <w:shd w:val="clear" w:color="auto" w:fill="FDF7F2" w:themeFill="accent6" w:themeFillTint="3F"/>
      </w:tcPr>
    </w:tblStylePr>
    <w:tblStylePr w:type="band2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V w:val="single" w:sz="8" w:space="0" w:color="F9E2CE" w:themeColor="accent6"/>
        </w:tcBorders>
      </w:tcPr>
    </w:tblStylePr>
  </w:style>
  <w:style w:type="table" w:styleId="Lichtraster-accent5">
    <w:name w:val="Light Grid Accent 5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  <w:insideH w:val="single" w:sz="8" w:space="0" w:color="CED7E6" w:themeColor="accent5"/>
        <w:insideV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18" w:space="0" w:color="CED7E6" w:themeColor="accent5"/>
          <w:right w:val="single" w:sz="8" w:space="0" w:color="CED7E6" w:themeColor="accent5"/>
          <w:insideH w:val="nil"/>
          <w:insideV w:val="single" w:sz="8" w:space="0" w:color="CED7E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H w:val="nil"/>
          <w:insideV w:val="single" w:sz="8" w:space="0" w:color="CED7E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band1Vert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  <w:shd w:val="clear" w:color="auto" w:fill="F2F5F8" w:themeFill="accent5" w:themeFillTint="3F"/>
      </w:tcPr>
    </w:tblStylePr>
    <w:tblStylePr w:type="band1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V w:val="single" w:sz="8" w:space="0" w:color="CED7E6" w:themeColor="accent5"/>
        </w:tcBorders>
        <w:shd w:val="clear" w:color="auto" w:fill="F2F5F8" w:themeFill="accent5" w:themeFillTint="3F"/>
      </w:tcPr>
    </w:tblStylePr>
    <w:tblStylePr w:type="band2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V w:val="single" w:sz="8" w:space="0" w:color="CED7E6" w:themeColor="accent5"/>
        </w:tcBorders>
      </w:tcPr>
    </w:tblStylePr>
  </w:style>
  <w:style w:type="table" w:styleId="Lichtraster-accent4">
    <w:name w:val="Light Grid Accent 4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  <w:insideH w:val="single" w:sz="8" w:space="0" w:color="EEA76C" w:themeColor="accent4"/>
        <w:insideV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18" w:space="0" w:color="EEA76C" w:themeColor="accent4"/>
          <w:right w:val="single" w:sz="8" w:space="0" w:color="EEA76C" w:themeColor="accent4"/>
          <w:insideH w:val="nil"/>
          <w:insideV w:val="single" w:sz="8" w:space="0" w:color="EEA76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H w:val="nil"/>
          <w:insideV w:val="single" w:sz="8" w:space="0" w:color="EEA76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band1Vert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  <w:shd w:val="clear" w:color="auto" w:fill="FAE9DA" w:themeFill="accent4" w:themeFillTint="3F"/>
      </w:tcPr>
    </w:tblStylePr>
    <w:tblStylePr w:type="band1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V w:val="single" w:sz="8" w:space="0" w:color="EEA76C" w:themeColor="accent4"/>
        </w:tcBorders>
        <w:shd w:val="clear" w:color="auto" w:fill="FAE9DA" w:themeFill="accent4" w:themeFillTint="3F"/>
      </w:tcPr>
    </w:tblStylePr>
    <w:tblStylePr w:type="band2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V w:val="single" w:sz="8" w:space="0" w:color="EEA76C" w:themeColor="accent4"/>
        </w:tcBorders>
      </w:tcPr>
    </w:tblStylePr>
  </w:style>
  <w:style w:type="table" w:styleId="Lichtraster-accent3">
    <w:name w:val="Light Grid Accent 3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  <w:insideH w:val="single" w:sz="8" w:space="0" w:color="6B88B5" w:themeColor="accent3"/>
        <w:insideV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18" w:space="0" w:color="6B88B5" w:themeColor="accent3"/>
          <w:right w:val="single" w:sz="8" w:space="0" w:color="6B88B5" w:themeColor="accent3"/>
          <w:insideH w:val="nil"/>
          <w:insideV w:val="single" w:sz="8" w:space="0" w:color="6B88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H w:val="nil"/>
          <w:insideV w:val="single" w:sz="8" w:space="0" w:color="6B88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band1Vert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  <w:shd w:val="clear" w:color="auto" w:fill="DAE1EC" w:themeFill="accent3" w:themeFillTint="3F"/>
      </w:tcPr>
    </w:tblStylePr>
    <w:tblStylePr w:type="band1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V w:val="single" w:sz="8" w:space="0" w:color="6B88B5" w:themeColor="accent3"/>
        </w:tcBorders>
        <w:shd w:val="clear" w:color="auto" w:fill="DAE1EC" w:themeFill="accent3" w:themeFillTint="3F"/>
      </w:tcPr>
    </w:tblStylePr>
    <w:tblStylePr w:type="band2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V w:val="single" w:sz="8" w:space="0" w:color="6B88B5" w:themeColor="accent3"/>
        </w:tcBorders>
      </w:tcPr>
    </w:tblStylePr>
  </w:style>
  <w:style w:type="table" w:styleId="Lichtraster-accent2">
    <w:name w:val="Light Grid Accent 2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  <w:insideH w:val="single" w:sz="8" w:space="0" w:color="E36C0A" w:themeColor="accent2"/>
        <w:insideV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18" w:space="0" w:color="E36C0A" w:themeColor="accent2"/>
          <w:right w:val="single" w:sz="8" w:space="0" w:color="E36C0A" w:themeColor="accent2"/>
          <w:insideH w:val="nil"/>
          <w:insideV w:val="single" w:sz="8" w:space="0" w:color="E36C0A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H w:val="nil"/>
          <w:insideV w:val="single" w:sz="8" w:space="0" w:color="E36C0A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band1Vert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  <w:shd w:val="clear" w:color="auto" w:fill="FCDABE" w:themeFill="accent2" w:themeFillTint="3F"/>
      </w:tcPr>
    </w:tblStylePr>
    <w:tblStylePr w:type="band1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V w:val="single" w:sz="8" w:space="0" w:color="E36C0A" w:themeColor="accent2"/>
        </w:tcBorders>
        <w:shd w:val="clear" w:color="auto" w:fill="FCDABE" w:themeFill="accent2" w:themeFillTint="3F"/>
      </w:tcPr>
    </w:tblStylePr>
    <w:tblStylePr w:type="band2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V w:val="single" w:sz="8" w:space="0" w:color="E36C0A" w:themeColor="accent2"/>
        </w:tcBorders>
      </w:tcPr>
    </w:tblStylePr>
  </w:style>
  <w:style w:type="table" w:styleId="Kleurrijkelijst-accent6">
    <w:name w:val="Colorful List Accent 6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EFB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4A7C8" w:themeFill="accent5" w:themeFillShade="CC"/>
      </w:tcPr>
    </w:tblStylePr>
    <w:tblStylePr w:type="lastRow">
      <w:rPr>
        <w:b/>
        <w:bCs/>
        <w:color w:val="94A7C8" w:themeColor="accent5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AFA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FB17C" w:themeFill="accent6" w:themeFillShade="CC"/>
      </w:tcPr>
    </w:tblStylePr>
    <w:tblStylePr w:type="lastRow">
      <w:rPr>
        <w:b/>
        <w:bCs/>
        <w:color w:val="EFB17C" w:themeColor="accent6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DF6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6A99" w:themeFill="accent3" w:themeFillShade="CC"/>
      </w:tcPr>
    </w:tblStylePr>
    <w:tblStylePr w:type="lastRow">
      <w:rPr>
        <w:b/>
        <w:bCs/>
        <w:color w:val="4C6A99" w:themeColor="accent3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0F3F7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812D" w:themeFill="accent4" w:themeFillShade="CC"/>
      </w:tcPr>
    </w:tblStylePr>
    <w:tblStylePr w:type="lastRow">
      <w:rPr>
        <w:b/>
        <w:bCs/>
        <w:color w:val="E6812D" w:themeColor="accent4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EF0E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DCE9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Kleurrijkearcering-accent6">
    <w:name w:val="Colorful Shading Accent 6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CED7E6" w:themeColor="accent5"/>
        <w:left w:val="single" w:sz="4" w:space="0" w:color="F9E2CE" w:themeColor="accent6"/>
        <w:bottom w:val="single" w:sz="4" w:space="0" w:color="F9E2CE" w:themeColor="accent6"/>
        <w:right w:val="single" w:sz="4" w:space="0" w:color="F9E2CE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B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ED7E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E5812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5812B" w:themeColor="accent6" w:themeShade="99"/>
          <w:insideV w:val="nil"/>
        </w:tcBorders>
        <w:shd w:val="clear" w:color="auto" w:fill="E5812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812B" w:themeFill="accent6" w:themeFillShade="99"/>
      </w:tcPr>
    </w:tblStylePr>
    <w:tblStylePr w:type="band1Vert">
      <w:tblPr/>
      <w:tcPr>
        <w:shd w:val="clear" w:color="auto" w:fill="FCF3EB" w:themeFill="accent6" w:themeFillTint="66"/>
      </w:tcPr>
    </w:tblStylePr>
    <w:tblStylePr w:type="band1Horz">
      <w:tblPr/>
      <w:tcPr>
        <w:shd w:val="clear" w:color="auto" w:fill="FCF0E6" w:themeFill="accent6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F9E2CE" w:themeColor="accent6"/>
        <w:left w:val="single" w:sz="4" w:space="0" w:color="CED7E6" w:themeColor="accent5"/>
        <w:bottom w:val="single" w:sz="4" w:space="0" w:color="CED7E6" w:themeColor="accent5"/>
        <w:right w:val="single" w:sz="4" w:space="0" w:color="CED7E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E2C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78AB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78AB" w:themeColor="accent5" w:themeShade="99"/>
          <w:insideV w:val="nil"/>
        </w:tcBorders>
        <w:shd w:val="clear" w:color="auto" w:fill="5A78AB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8AB" w:themeFill="accent5" w:themeFillShade="99"/>
      </w:tcPr>
    </w:tblStylePr>
    <w:tblStylePr w:type="band1Vert">
      <w:tblPr/>
      <w:tcPr>
        <w:shd w:val="clear" w:color="auto" w:fill="EBEEF5" w:themeFill="accent5" w:themeFillTint="66"/>
      </w:tcPr>
    </w:tblStylePr>
    <w:tblStylePr w:type="band1Horz">
      <w:tblPr/>
      <w:tcPr>
        <w:shd w:val="clear" w:color="auto" w:fill="E6EAF2" w:themeFill="accent5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4">
    <w:name w:val="Colorful Shading Accent 4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6B88B5" w:themeColor="accent3"/>
        <w:left w:val="single" w:sz="4" w:space="0" w:color="EEA76C" w:themeColor="accent4"/>
        <w:bottom w:val="single" w:sz="4" w:space="0" w:color="EEA76C" w:themeColor="accent4"/>
        <w:right w:val="single" w:sz="4" w:space="0" w:color="EEA76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6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B88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95F1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95F15" w:themeColor="accent4" w:themeShade="99"/>
          <w:insideV w:val="nil"/>
        </w:tcBorders>
        <w:shd w:val="clear" w:color="auto" w:fill="B95F1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5F15" w:themeFill="accent4" w:themeFillShade="99"/>
      </w:tcPr>
    </w:tblStylePr>
    <w:tblStylePr w:type="band1Vert">
      <w:tblPr/>
      <w:tcPr>
        <w:shd w:val="clear" w:color="auto" w:fill="F8DBC4" w:themeFill="accent4" w:themeFillTint="66"/>
      </w:tcPr>
    </w:tblStylePr>
    <w:tblStylePr w:type="band1Horz">
      <w:tblPr/>
      <w:tcPr>
        <w:shd w:val="clear" w:color="auto" w:fill="F6D2B5" w:themeFill="accent4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EA76C" w:themeColor="accent4"/>
        <w:left w:val="single" w:sz="4" w:space="0" w:color="6B88B5" w:themeColor="accent3"/>
        <w:bottom w:val="single" w:sz="4" w:space="0" w:color="6B88B5" w:themeColor="accent3"/>
        <w:right w:val="single" w:sz="4" w:space="0" w:color="6B88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3F7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A76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4F7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4F73" w:themeColor="accent3" w:themeShade="99"/>
          <w:insideV w:val="nil"/>
        </w:tcBorders>
        <w:shd w:val="clear" w:color="auto" w:fill="394F7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4F73" w:themeFill="accent3" w:themeFillShade="99"/>
      </w:tcPr>
    </w:tblStylePr>
    <w:tblStylePr w:type="band1Vert">
      <w:tblPr/>
      <w:tcPr>
        <w:shd w:val="clear" w:color="auto" w:fill="C3CFE1" w:themeFill="accent3" w:themeFillTint="66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Kleurrijkearcering-accent2">
    <w:name w:val="Colorful Shading Accent 2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E36C0A" w:themeColor="accent2"/>
        <w:bottom w:val="single" w:sz="4" w:space="0" w:color="E36C0A" w:themeColor="accent2"/>
        <w:right w:val="single" w:sz="4" w:space="0" w:color="E36C0A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0E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7400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74006" w:themeColor="accent2" w:themeShade="99"/>
          <w:insideV w:val="nil"/>
        </w:tcBorders>
        <w:shd w:val="clear" w:color="auto" w:fill="87400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4006" w:themeFill="accent2" w:themeFillShade="99"/>
      </w:tcPr>
    </w:tblStylePr>
    <w:tblStylePr w:type="band1Vert">
      <w:tblPr/>
      <w:tcPr>
        <w:shd w:val="clear" w:color="auto" w:fill="FAC396" w:themeFill="accent2" w:themeFillTint="66"/>
      </w:tcPr>
    </w:tblStylePr>
    <w:tblStylePr w:type="band1Horz">
      <w:tblPr/>
      <w:tcPr>
        <w:shd w:val="clear" w:color="auto" w:fill="F9B47C" w:themeFill="accent2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083984" w:themeColor="accent1"/>
        <w:bottom w:val="single" w:sz="4" w:space="0" w:color="083984" w:themeColor="accent1"/>
        <w:right w:val="single" w:sz="4" w:space="0" w:color="08398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9F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4214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4214F" w:themeColor="accent1" w:themeShade="99"/>
          <w:insideV w:val="nil"/>
        </w:tcBorders>
        <w:shd w:val="clear" w:color="auto" w:fill="04214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214F" w:themeFill="accent1" w:themeFillShade="99"/>
      </w:tcPr>
    </w:tblStylePr>
    <w:tblStylePr w:type="band1Vert">
      <w:tblPr/>
      <w:tcPr>
        <w:shd w:val="clear" w:color="auto" w:fill="73A6F6" w:themeFill="accent1" w:themeFillTint="66"/>
      </w:tcPr>
    </w:tblStylePr>
    <w:tblStylePr w:type="band1Horz">
      <w:tblPr/>
      <w:tcPr>
        <w:shd w:val="clear" w:color="auto" w:fill="5191F4" w:themeFill="accent1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raster-accent6">
    <w:name w:val="Colorful Grid Accent 6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9F5" w:themeFill="accent6" w:themeFillTint="33"/>
    </w:tcPr>
    <w:tblStylePr w:type="firstRow">
      <w:rPr>
        <w:b/>
        <w:bCs/>
      </w:rPr>
      <w:tblPr/>
      <w:tcPr>
        <w:shd w:val="clear" w:color="auto" w:fill="FCF3EB" w:themeFill="accent6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CF3E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CA56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CA568" w:themeFill="accent6" w:themeFillShade="BF"/>
      </w:tc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shd w:val="clear" w:color="auto" w:fill="FCF0E6" w:themeFill="accent6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6FA" w:themeFill="accent5" w:themeFillTint="33"/>
    </w:tcPr>
    <w:tblStylePr w:type="firstRow">
      <w:rPr>
        <w:b/>
        <w:bCs/>
      </w:rPr>
      <w:tblPr/>
      <w:tcPr>
        <w:shd w:val="clear" w:color="auto" w:fill="EBEEF5" w:themeFill="accent5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EBEEF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859BC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859BC1" w:themeFill="accent5" w:themeFillShade="BF"/>
      </w:tc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shd w:val="clear" w:color="auto" w:fill="E6EAF2" w:themeFill="accent5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DE1" w:themeFill="accent4" w:themeFillTint="33"/>
    </w:tcPr>
    <w:tblStylePr w:type="firstRow">
      <w:rPr>
        <w:b/>
        <w:bCs/>
      </w:rPr>
      <w:tblPr/>
      <w:tcPr>
        <w:shd w:val="clear" w:color="auto" w:fill="F8DBC4" w:themeFill="accent4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8DB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577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5771E" w:themeFill="accent4" w:themeFillShade="BF"/>
      </w:tc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shd w:val="clear" w:color="auto" w:fill="F6D2B5" w:themeFill="accent4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E6F0" w:themeFill="accent3" w:themeFillTint="33"/>
    </w:tcPr>
    <w:tblStylePr w:type="firstRow">
      <w:rPr>
        <w:b/>
        <w:bCs/>
      </w:rPr>
      <w:tblPr/>
      <w:tcPr>
        <w:shd w:val="clear" w:color="auto" w:fill="C3CFE1" w:themeFill="accent3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C3CF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8638F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8638F" w:themeFill="accent3" w:themeFillShade="BF"/>
      </w:tc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1CA" w:themeFill="accent2" w:themeFillTint="33"/>
    </w:tcPr>
    <w:tblStylePr w:type="firstRow">
      <w:rPr>
        <w:b/>
        <w:bCs/>
      </w:rPr>
      <w:tblPr/>
      <w:tcPr>
        <w:shd w:val="clear" w:color="auto" w:fill="FAC396" w:themeFill="accent2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AC39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9500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95007" w:themeFill="accent2" w:themeFillShade="BF"/>
      </w:tc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shd w:val="clear" w:color="auto" w:fill="F9B47C" w:themeFill="accent2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9D2FA" w:themeFill="accent1" w:themeFillTint="33"/>
    </w:tcPr>
    <w:tblStylePr w:type="firstRow">
      <w:rPr>
        <w:b/>
        <w:bCs/>
      </w:rPr>
      <w:tblPr/>
      <w:tcPr>
        <w:shd w:val="clear" w:color="auto" w:fill="73A6F6" w:themeFill="accent1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73A6F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62A6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62A62" w:themeFill="accent1" w:themeFillShade="BF"/>
      </w:tc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shd w:val="clear" w:color="auto" w:fill="5191F4" w:themeFill="accent1" w:themeFillTint="7F"/>
      </w:tcPr>
    </w:tblStylePr>
  </w:style>
  <w:style w:type="table" w:styleId="Gemiddeldelijst2-accent6">
    <w:name w:val="Medium List 2 Accent 6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9E2C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9E2CE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9E2C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9E2C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F7F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ED7E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ED7E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ED7E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ED7E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F5F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A76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EA76C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A76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A76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9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B88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B88B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B88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B88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E1EC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36C0A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36C0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36C0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AB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8398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8398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8398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8398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8C8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1-accent6">
    <w:name w:val="Medium List 1 Accent 6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bottom w:val="single" w:sz="8" w:space="0" w:color="F9E2CE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9E2CE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9E2CE" w:themeColor="accent6"/>
          <w:bottom w:val="single" w:sz="8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9E2CE" w:themeColor="accent6"/>
          <w:bottom w:val="single" w:sz="8" w:space="0" w:color="F9E2CE" w:themeColor="accent6"/>
        </w:tcBorders>
      </w:tcPr>
    </w:tblStylePr>
    <w:tblStylePr w:type="band1Vert">
      <w:tblPr/>
      <w:tcPr>
        <w:shd w:val="clear" w:color="auto" w:fill="FDF7F2" w:themeFill="accent6" w:themeFillTint="3F"/>
      </w:tcPr>
    </w:tblStylePr>
    <w:tblStylePr w:type="band1Horz">
      <w:tblPr/>
      <w:tcPr>
        <w:shd w:val="clear" w:color="auto" w:fill="FDF7F2" w:themeFill="accent6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bottom w:val="single" w:sz="8" w:space="0" w:color="CED7E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ED7E6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ED7E6" w:themeColor="accent5"/>
          <w:bottom w:val="single" w:sz="8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ED7E6" w:themeColor="accent5"/>
          <w:bottom w:val="single" w:sz="8" w:space="0" w:color="CED7E6" w:themeColor="accent5"/>
        </w:tcBorders>
      </w:tcPr>
    </w:tblStylePr>
    <w:tblStylePr w:type="band1Vert">
      <w:tblPr/>
      <w:tcPr>
        <w:shd w:val="clear" w:color="auto" w:fill="F2F5F8" w:themeFill="accent5" w:themeFillTint="3F"/>
      </w:tcPr>
    </w:tblStylePr>
    <w:tblStylePr w:type="band1Horz">
      <w:tblPr/>
      <w:tcPr>
        <w:shd w:val="clear" w:color="auto" w:fill="F2F5F8" w:themeFill="accent5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bottom w:val="single" w:sz="8" w:space="0" w:color="EEA76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A76C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EA76C" w:themeColor="accent4"/>
          <w:bottom w:val="single" w:sz="8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A76C" w:themeColor="accent4"/>
          <w:bottom w:val="single" w:sz="8" w:space="0" w:color="EEA76C" w:themeColor="accent4"/>
        </w:tcBorders>
      </w:tcPr>
    </w:tblStylePr>
    <w:tblStylePr w:type="band1Vert">
      <w:tblPr/>
      <w:tcPr>
        <w:shd w:val="clear" w:color="auto" w:fill="FAE9DA" w:themeFill="accent4" w:themeFillTint="3F"/>
      </w:tcPr>
    </w:tblStylePr>
    <w:tblStylePr w:type="band1Horz">
      <w:tblPr/>
      <w:tcPr>
        <w:shd w:val="clear" w:color="auto" w:fill="FAE9DA" w:themeFill="accent4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bottom w:val="single" w:sz="8" w:space="0" w:color="6B88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B88B5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6B88B5" w:themeColor="accent3"/>
          <w:bottom w:val="single" w:sz="8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B88B5" w:themeColor="accent3"/>
          <w:bottom w:val="single" w:sz="8" w:space="0" w:color="6B88B5" w:themeColor="accent3"/>
        </w:tcBorders>
      </w:tcPr>
    </w:tblStylePr>
    <w:tblStylePr w:type="band1Vert">
      <w:tblPr/>
      <w:tcPr>
        <w:shd w:val="clear" w:color="auto" w:fill="DAE1EC" w:themeFill="accent3" w:themeFillTint="3F"/>
      </w:tcPr>
    </w:tblStylePr>
    <w:tblStylePr w:type="band1Horz">
      <w:tblPr/>
      <w:tcPr>
        <w:shd w:val="clear" w:color="auto" w:fill="DAE1EC" w:themeFill="accent3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bottom w:val="single" w:sz="8" w:space="0" w:color="E36C0A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36C0A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36C0A" w:themeColor="accent2"/>
          <w:bottom w:val="single" w:sz="8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36C0A" w:themeColor="accent2"/>
          <w:bottom w:val="single" w:sz="8" w:space="0" w:color="E36C0A" w:themeColor="accent2"/>
        </w:tcBorders>
      </w:tcPr>
    </w:tblStylePr>
    <w:tblStylePr w:type="band1Vert">
      <w:tblPr/>
      <w:tcPr>
        <w:shd w:val="clear" w:color="auto" w:fill="FCDABE" w:themeFill="accent2" w:themeFillTint="3F"/>
      </w:tcPr>
    </w:tblStylePr>
    <w:tblStylePr w:type="band1Horz">
      <w:tblPr/>
      <w:tcPr>
        <w:shd w:val="clear" w:color="auto" w:fill="FCDABE" w:themeFill="accent2" w:themeFillTint="3F"/>
      </w:tcPr>
    </w:tblStylePr>
  </w:style>
  <w:style w:type="table" w:styleId="Gemiddeldearcering2-accent6">
    <w:name w:val="Medium Shading 2 Accent 6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E2C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E2C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D7E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ED7E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76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A76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B88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B88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6C0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6C0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AE9DA" w:themeColor="accent6" w:themeTint="BF"/>
        <w:left w:val="single" w:sz="8" w:space="0" w:color="FAE9DA" w:themeColor="accent6" w:themeTint="BF"/>
        <w:bottom w:val="single" w:sz="8" w:space="0" w:color="FAE9DA" w:themeColor="accent6" w:themeTint="BF"/>
        <w:right w:val="single" w:sz="8" w:space="0" w:color="FAE9DA" w:themeColor="accent6" w:themeTint="BF"/>
        <w:insideH w:val="single" w:sz="8" w:space="0" w:color="FAE9DA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AE9DA" w:themeColor="accent6" w:themeTint="BF"/>
          <w:left w:val="single" w:sz="8" w:space="0" w:color="FAE9DA" w:themeColor="accent6" w:themeTint="BF"/>
          <w:bottom w:val="single" w:sz="8" w:space="0" w:color="FAE9DA" w:themeColor="accent6" w:themeTint="BF"/>
          <w:right w:val="single" w:sz="8" w:space="0" w:color="FAE9DA" w:themeColor="accent6" w:themeTint="BF"/>
          <w:insideH w:val="nil"/>
          <w:insideV w:val="nil"/>
        </w:tcBorders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E9DA" w:themeColor="accent6" w:themeTint="BF"/>
          <w:left w:val="single" w:sz="8" w:space="0" w:color="FAE9DA" w:themeColor="accent6" w:themeTint="BF"/>
          <w:bottom w:val="single" w:sz="8" w:space="0" w:color="FAE9DA" w:themeColor="accent6" w:themeTint="BF"/>
          <w:right w:val="single" w:sz="8" w:space="0" w:color="FAE9D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7F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F7F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AE0EC" w:themeColor="accent5" w:themeTint="BF"/>
        <w:left w:val="single" w:sz="8" w:space="0" w:color="DAE0EC" w:themeColor="accent5" w:themeTint="BF"/>
        <w:bottom w:val="single" w:sz="8" w:space="0" w:color="DAE0EC" w:themeColor="accent5" w:themeTint="BF"/>
        <w:right w:val="single" w:sz="8" w:space="0" w:color="DAE0EC" w:themeColor="accent5" w:themeTint="BF"/>
        <w:insideH w:val="single" w:sz="8" w:space="0" w:color="DAE0E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E0EC" w:themeColor="accent5" w:themeTint="BF"/>
          <w:left w:val="single" w:sz="8" w:space="0" w:color="DAE0EC" w:themeColor="accent5" w:themeTint="BF"/>
          <w:bottom w:val="single" w:sz="8" w:space="0" w:color="DAE0EC" w:themeColor="accent5" w:themeTint="BF"/>
          <w:right w:val="single" w:sz="8" w:space="0" w:color="DAE0EC" w:themeColor="accent5" w:themeTint="BF"/>
          <w:insideH w:val="nil"/>
          <w:insideV w:val="nil"/>
        </w:tcBorders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E0EC" w:themeColor="accent5" w:themeTint="BF"/>
          <w:left w:val="single" w:sz="8" w:space="0" w:color="DAE0EC" w:themeColor="accent5" w:themeTint="BF"/>
          <w:bottom w:val="single" w:sz="8" w:space="0" w:color="DAE0EC" w:themeColor="accent5" w:themeTint="BF"/>
          <w:right w:val="single" w:sz="8" w:space="0" w:color="DAE0E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5F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F5F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2BC90" w:themeColor="accent4" w:themeTint="BF"/>
        <w:left w:val="single" w:sz="8" w:space="0" w:color="F2BC90" w:themeColor="accent4" w:themeTint="BF"/>
        <w:bottom w:val="single" w:sz="8" w:space="0" w:color="F2BC90" w:themeColor="accent4" w:themeTint="BF"/>
        <w:right w:val="single" w:sz="8" w:space="0" w:color="F2BC90" w:themeColor="accent4" w:themeTint="BF"/>
        <w:insideH w:val="single" w:sz="8" w:space="0" w:color="F2BC9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2BC90" w:themeColor="accent4" w:themeTint="BF"/>
          <w:left w:val="single" w:sz="8" w:space="0" w:color="F2BC90" w:themeColor="accent4" w:themeTint="BF"/>
          <w:bottom w:val="single" w:sz="8" w:space="0" w:color="F2BC90" w:themeColor="accent4" w:themeTint="BF"/>
          <w:right w:val="single" w:sz="8" w:space="0" w:color="F2BC90" w:themeColor="accent4" w:themeTint="BF"/>
          <w:insideH w:val="nil"/>
          <w:insideV w:val="nil"/>
        </w:tcBorders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BC90" w:themeColor="accent4" w:themeTint="BF"/>
          <w:left w:val="single" w:sz="8" w:space="0" w:color="F2BC90" w:themeColor="accent4" w:themeTint="BF"/>
          <w:bottom w:val="single" w:sz="8" w:space="0" w:color="F2BC90" w:themeColor="accent4" w:themeTint="BF"/>
          <w:right w:val="single" w:sz="8" w:space="0" w:color="F2BC9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9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9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0A5C7" w:themeColor="accent3" w:themeTint="BF"/>
        <w:left w:val="single" w:sz="8" w:space="0" w:color="90A5C7" w:themeColor="accent3" w:themeTint="BF"/>
        <w:bottom w:val="single" w:sz="8" w:space="0" w:color="90A5C7" w:themeColor="accent3" w:themeTint="BF"/>
        <w:right w:val="single" w:sz="8" w:space="0" w:color="90A5C7" w:themeColor="accent3" w:themeTint="BF"/>
        <w:insideH w:val="single" w:sz="8" w:space="0" w:color="90A5C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0A5C7" w:themeColor="accent3" w:themeTint="BF"/>
          <w:left w:val="single" w:sz="8" w:space="0" w:color="90A5C7" w:themeColor="accent3" w:themeTint="BF"/>
          <w:bottom w:val="single" w:sz="8" w:space="0" w:color="90A5C7" w:themeColor="accent3" w:themeTint="BF"/>
          <w:right w:val="single" w:sz="8" w:space="0" w:color="90A5C7" w:themeColor="accent3" w:themeTint="BF"/>
          <w:insideH w:val="nil"/>
          <w:insideV w:val="nil"/>
        </w:tcBorders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A5C7" w:themeColor="accent3" w:themeTint="BF"/>
          <w:left w:val="single" w:sz="8" w:space="0" w:color="90A5C7" w:themeColor="accent3" w:themeTint="BF"/>
          <w:bottom w:val="single" w:sz="8" w:space="0" w:color="90A5C7" w:themeColor="accent3" w:themeTint="BF"/>
          <w:right w:val="single" w:sz="8" w:space="0" w:color="90A5C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1E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E1E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68F3B" w:themeColor="accent2" w:themeTint="BF"/>
        <w:left w:val="single" w:sz="8" w:space="0" w:color="F68F3B" w:themeColor="accent2" w:themeTint="BF"/>
        <w:bottom w:val="single" w:sz="8" w:space="0" w:color="F68F3B" w:themeColor="accent2" w:themeTint="BF"/>
        <w:right w:val="single" w:sz="8" w:space="0" w:color="F68F3B" w:themeColor="accent2" w:themeTint="BF"/>
        <w:insideH w:val="single" w:sz="8" w:space="0" w:color="F68F3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68F3B" w:themeColor="accent2" w:themeTint="BF"/>
          <w:left w:val="single" w:sz="8" w:space="0" w:color="F68F3B" w:themeColor="accent2" w:themeTint="BF"/>
          <w:bottom w:val="single" w:sz="8" w:space="0" w:color="F68F3B" w:themeColor="accent2" w:themeTint="BF"/>
          <w:right w:val="single" w:sz="8" w:space="0" w:color="F68F3B" w:themeColor="accent2" w:themeTint="BF"/>
          <w:insideH w:val="nil"/>
          <w:insideV w:val="nil"/>
        </w:tcBorders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F3B" w:themeColor="accent2" w:themeTint="BF"/>
          <w:left w:val="single" w:sz="8" w:space="0" w:color="F68F3B" w:themeColor="accent2" w:themeTint="BF"/>
          <w:bottom w:val="single" w:sz="8" w:space="0" w:color="F68F3B" w:themeColor="accent2" w:themeTint="BF"/>
          <w:right w:val="single" w:sz="8" w:space="0" w:color="F68F3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AB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AB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3-accent6">
    <w:name w:val="Medium Grid 3 Accent 6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F7F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2CE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2CE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E2C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F0E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F0E6" w:themeFill="accent6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F5F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D7E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D7E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ED7E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6EAF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6EAF2" w:themeFill="accent5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E9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76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76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A76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D2B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D2B5" w:themeFill="accent4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E1EC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B88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B88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B88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5C3D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5C3DA" w:themeFill="accent3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AB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6C0A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6C0A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47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47C" w:themeFill="accent2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8C8F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8398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8398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191F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191F4" w:themeFill="accent1" w:themeFillTint="7F"/>
      </w:tcPr>
    </w:tblStylePr>
  </w:style>
  <w:style w:type="table" w:styleId="Gemiddeldraster2-accent6">
    <w:name w:val="Medium Grid 2 Accent 6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  <w:insideH w:val="single" w:sz="8" w:space="0" w:color="F9E2CE" w:themeColor="accent6"/>
        <w:insideV w:val="single" w:sz="8" w:space="0" w:color="F9E2CE" w:themeColor="accent6"/>
      </w:tblBorders>
    </w:tblPr>
    <w:tcPr>
      <w:shd w:val="clear" w:color="auto" w:fill="FDF7F2" w:themeFill="accent6" w:themeFillTint="3F"/>
    </w:tcPr>
    <w:tblStylePr w:type="firstRow">
      <w:rPr>
        <w:b/>
        <w:bCs/>
        <w:color w:val="4A4A49" w:themeColor="text1"/>
      </w:rPr>
      <w:tblPr/>
      <w:tcPr>
        <w:shd w:val="clear" w:color="auto" w:fill="FEFBF9" w:themeFill="accent6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9F5" w:themeFill="accent6" w:themeFillTint="33"/>
      </w:tc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tcBorders>
          <w:insideH w:val="single" w:sz="6" w:space="0" w:color="F9E2CE" w:themeColor="accent6"/>
          <w:insideV w:val="single" w:sz="6" w:space="0" w:color="F9E2CE" w:themeColor="accent6"/>
        </w:tcBorders>
        <w:shd w:val="clear" w:color="auto" w:fill="FCF0E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  <w:insideH w:val="single" w:sz="8" w:space="0" w:color="CED7E6" w:themeColor="accent5"/>
        <w:insideV w:val="single" w:sz="8" w:space="0" w:color="CED7E6" w:themeColor="accent5"/>
      </w:tblBorders>
    </w:tblPr>
    <w:tcPr>
      <w:shd w:val="clear" w:color="auto" w:fill="F2F5F8" w:themeFill="accent5" w:themeFillTint="3F"/>
    </w:tcPr>
    <w:tblStylePr w:type="firstRow">
      <w:rPr>
        <w:b/>
        <w:bCs/>
        <w:color w:val="4A4A49" w:themeColor="text1"/>
      </w:rPr>
      <w:tblPr/>
      <w:tcPr>
        <w:shd w:val="clear" w:color="auto" w:fill="FAFAFC" w:themeFill="accent5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6FA" w:themeFill="accent5" w:themeFillTint="33"/>
      </w:tc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tcBorders>
          <w:insideH w:val="single" w:sz="6" w:space="0" w:color="CED7E6" w:themeColor="accent5"/>
          <w:insideV w:val="single" w:sz="6" w:space="0" w:color="CED7E6" w:themeColor="accent5"/>
        </w:tcBorders>
        <w:shd w:val="clear" w:color="auto" w:fill="E6EAF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  <w:insideH w:val="single" w:sz="8" w:space="0" w:color="EEA76C" w:themeColor="accent4"/>
        <w:insideV w:val="single" w:sz="8" w:space="0" w:color="EEA76C" w:themeColor="accent4"/>
      </w:tblBorders>
    </w:tblPr>
    <w:tcPr>
      <w:shd w:val="clear" w:color="auto" w:fill="FAE9DA" w:themeFill="accent4" w:themeFillTint="3F"/>
    </w:tcPr>
    <w:tblStylePr w:type="firstRow">
      <w:rPr>
        <w:b/>
        <w:bCs/>
        <w:color w:val="4A4A49" w:themeColor="text1"/>
      </w:rPr>
      <w:tblPr/>
      <w:tcPr>
        <w:shd w:val="clear" w:color="auto" w:fill="FDF6F0" w:themeFill="accent4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DE1" w:themeFill="accent4" w:themeFillTint="33"/>
      </w:tc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tcBorders>
          <w:insideH w:val="single" w:sz="6" w:space="0" w:color="EEA76C" w:themeColor="accent4"/>
          <w:insideV w:val="single" w:sz="6" w:space="0" w:color="EEA76C" w:themeColor="accent4"/>
        </w:tcBorders>
        <w:shd w:val="clear" w:color="auto" w:fill="F6D2B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  <w:insideH w:val="single" w:sz="8" w:space="0" w:color="6B88B5" w:themeColor="accent3"/>
        <w:insideV w:val="single" w:sz="8" w:space="0" w:color="6B88B5" w:themeColor="accent3"/>
      </w:tblBorders>
    </w:tblPr>
    <w:tcPr>
      <w:shd w:val="clear" w:color="auto" w:fill="DAE1EC" w:themeFill="accent3" w:themeFillTint="3F"/>
    </w:tcPr>
    <w:tblStylePr w:type="firstRow">
      <w:rPr>
        <w:b/>
        <w:bCs/>
        <w:color w:val="4A4A49" w:themeColor="text1"/>
      </w:rPr>
      <w:tblPr/>
      <w:tcPr>
        <w:shd w:val="clear" w:color="auto" w:fill="F0F3F7" w:themeFill="accent3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F0" w:themeFill="accent3" w:themeFillTint="33"/>
      </w:tc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tcBorders>
          <w:insideH w:val="single" w:sz="6" w:space="0" w:color="6B88B5" w:themeColor="accent3"/>
          <w:insideV w:val="single" w:sz="6" w:space="0" w:color="6B88B5" w:themeColor="accent3"/>
        </w:tcBorders>
        <w:shd w:val="clear" w:color="auto" w:fill="B5C3D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  <w:insideH w:val="single" w:sz="8" w:space="0" w:color="E36C0A" w:themeColor="accent2"/>
        <w:insideV w:val="single" w:sz="8" w:space="0" w:color="E36C0A" w:themeColor="accent2"/>
      </w:tblBorders>
    </w:tblPr>
    <w:tcPr>
      <w:shd w:val="clear" w:color="auto" w:fill="FCDABE" w:themeFill="accent2" w:themeFillTint="3F"/>
    </w:tcPr>
    <w:tblStylePr w:type="firstRow">
      <w:rPr>
        <w:b/>
        <w:bCs/>
        <w:color w:val="4A4A49" w:themeColor="text1"/>
      </w:rPr>
      <w:tblPr/>
      <w:tcPr>
        <w:shd w:val="clear" w:color="auto" w:fill="FEF0E5" w:themeFill="accent2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1CA" w:themeFill="accent2" w:themeFillTint="33"/>
      </w:tc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tcBorders>
          <w:insideH w:val="single" w:sz="6" w:space="0" w:color="E36C0A" w:themeColor="accent2"/>
          <w:insideV w:val="single" w:sz="6" w:space="0" w:color="E36C0A" w:themeColor="accent2"/>
        </w:tcBorders>
        <w:shd w:val="clear" w:color="auto" w:fill="F9B47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  <w:insideH w:val="single" w:sz="8" w:space="0" w:color="083984" w:themeColor="accent1"/>
        <w:insideV w:val="single" w:sz="8" w:space="0" w:color="083984" w:themeColor="accent1"/>
      </w:tblBorders>
    </w:tblPr>
    <w:tcPr>
      <w:shd w:val="clear" w:color="auto" w:fill="A8C8F9" w:themeFill="accent1" w:themeFillTint="3F"/>
    </w:tcPr>
    <w:tblStylePr w:type="firstRow">
      <w:rPr>
        <w:b/>
        <w:bCs/>
        <w:color w:val="4A4A49" w:themeColor="text1"/>
      </w:rPr>
      <w:tblPr/>
      <w:tcPr>
        <w:shd w:val="clear" w:color="auto" w:fill="DCE9FD" w:themeFill="accent1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D2FA" w:themeFill="accent1" w:themeFillTint="33"/>
      </w:tc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tcBorders>
          <w:insideH w:val="single" w:sz="6" w:space="0" w:color="083984" w:themeColor="accent1"/>
          <w:insideV w:val="single" w:sz="6" w:space="0" w:color="083984" w:themeColor="accent1"/>
        </w:tcBorders>
        <w:shd w:val="clear" w:color="auto" w:fill="5191F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1-accent6">
    <w:name w:val="Medium Grid 1 Accent 6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AE9DA" w:themeColor="accent6" w:themeTint="BF"/>
        <w:left w:val="single" w:sz="8" w:space="0" w:color="FAE9DA" w:themeColor="accent6" w:themeTint="BF"/>
        <w:bottom w:val="single" w:sz="8" w:space="0" w:color="FAE9DA" w:themeColor="accent6" w:themeTint="BF"/>
        <w:right w:val="single" w:sz="8" w:space="0" w:color="FAE9DA" w:themeColor="accent6" w:themeTint="BF"/>
        <w:insideH w:val="single" w:sz="8" w:space="0" w:color="FAE9DA" w:themeColor="accent6" w:themeTint="BF"/>
        <w:insideV w:val="single" w:sz="8" w:space="0" w:color="FAE9DA" w:themeColor="accent6" w:themeTint="BF"/>
      </w:tblBorders>
    </w:tblPr>
    <w:tcPr>
      <w:shd w:val="clear" w:color="auto" w:fill="FDF7F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AE9D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shd w:val="clear" w:color="auto" w:fill="FCF0E6" w:themeFill="accent6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AE0EC" w:themeColor="accent5" w:themeTint="BF"/>
        <w:left w:val="single" w:sz="8" w:space="0" w:color="DAE0EC" w:themeColor="accent5" w:themeTint="BF"/>
        <w:bottom w:val="single" w:sz="8" w:space="0" w:color="DAE0EC" w:themeColor="accent5" w:themeTint="BF"/>
        <w:right w:val="single" w:sz="8" w:space="0" w:color="DAE0EC" w:themeColor="accent5" w:themeTint="BF"/>
        <w:insideH w:val="single" w:sz="8" w:space="0" w:color="DAE0EC" w:themeColor="accent5" w:themeTint="BF"/>
        <w:insideV w:val="single" w:sz="8" w:space="0" w:color="DAE0EC" w:themeColor="accent5" w:themeTint="BF"/>
      </w:tblBorders>
    </w:tblPr>
    <w:tcPr>
      <w:shd w:val="clear" w:color="auto" w:fill="F2F5F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AE0E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shd w:val="clear" w:color="auto" w:fill="E6EAF2" w:themeFill="accent5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2BC90" w:themeColor="accent4" w:themeTint="BF"/>
        <w:left w:val="single" w:sz="8" w:space="0" w:color="F2BC90" w:themeColor="accent4" w:themeTint="BF"/>
        <w:bottom w:val="single" w:sz="8" w:space="0" w:color="F2BC90" w:themeColor="accent4" w:themeTint="BF"/>
        <w:right w:val="single" w:sz="8" w:space="0" w:color="F2BC90" w:themeColor="accent4" w:themeTint="BF"/>
        <w:insideH w:val="single" w:sz="8" w:space="0" w:color="F2BC90" w:themeColor="accent4" w:themeTint="BF"/>
        <w:insideV w:val="single" w:sz="8" w:space="0" w:color="F2BC90" w:themeColor="accent4" w:themeTint="BF"/>
      </w:tblBorders>
    </w:tblPr>
    <w:tcPr>
      <w:shd w:val="clear" w:color="auto" w:fill="FAE9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2BC9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shd w:val="clear" w:color="auto" w:fill="F6D2B5" w:themeFill="accent4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0A5C7" w:themeColor="accent3" w:themeTint="BF"/>
        <w:left w:val="single" w:sz="8" w:space="0" w:color="90A5C7" w:themeColor="accent3" w:themeTint="BF"/>
        <w:bottom w:val="single" w:sz="8" w:space="0" w:color="90A5C7" w:themeColor="accent3" w:themeTint="BF"/>
        <w:right w:val="single" w:sz="8" w:space="0" w:color="90A5C7" w:themeColor="accent3" w:themeTint="BF"/>
        <w:insideH w:val="single" w:sz="8" w:space="0" w:color="90A5C7" w:themeColor="accent3" w:themeTint="BF"/>
        <w:insideV w:val="single" w:sz="8" w:space="0" w:color="90A5C7" w:themeColor="accent3" w:themeTint="BF"/>
      </w:tblBorders>
    </w:tblPr>
    <w:tcPr>
      <w:shd w:val="clear" w:color="auto" w:fill="DAE1EC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0A5C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68F3B" w:themeColor="accent2" w:themeTint="BF"/>
        <w:left w:val="single" w:sz="8" w:space="0" w:color="F68F3B" w:themeColor="accent2" w:themeTint="BF"/>
        <w:bottom w:val="single" w:sz="8" w:space="0" w:color="F68F3B" w:themeColor="accent2" w:themeTint="BF"/>
        <w:right w:val="single" w:sz="8" w:space="0" w:color="F68F3B" w:themeColor="accent2" w:themeTint="BF"/>
        <w:insideH w:val="single" w:sz="8" w:space="0" w:color="F68F3B" w:themeColor="accent2" w:themeTint="BF"/>
        <w:insideV w:val="single" w:sz="8" w:space="0" w:color="F68F3B" w:themeColor="accent2" w:themeTint="BF"/>
      </w:tblBorders>
    </w:tblPr>
    <w:tcPr>
      <w:shd w:val="clear" w:color="auto" w:fill="FCDAB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F3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shd w:val="clear" w:color="auto" w:fill="F9B47C" w:themeFill="accent2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D5EDB" w:themeColor="accent1" w:themeTint="BF"/>
        <w:left w:val="single" w:sz="8" w:space="0" w:color="0D5EDB" w:themeColor="accent1" w:themeTint="BF"/>
        <w:bottom w:val="single" w:sz="8" w:space="0" w:color="0D5EDB" w:themeColor="accent1" w:themeTint="BF"/>
        <w:right w:val="single" w:sz="8" w:space="0" w:color="0D5EDB" w:themeColor="accent1" w:themeTint="BF"/>
        <w:insideH w:val="single" w:sz="8" w:space="0" w:color="0D5EDB" w:themeColor="accent1" w:themeTint="BF"/>
        <w:insideV w:val="single" w:sz="8" w:space="0" w:color="0D5EDB" w:themeColor="accent1" w:themeTint="BF"/>
      </w:tblBorders>
    </w:tblPr>
    <w:tcPr>
      <w:shd w:val="clear" w:color="auto" w:fill="A8C8F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5ED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shd w:val="clear" w:color="auto" w:fill="5191F4" w:themeFill="accent1" w:themeFillTint="7F"/>
      </w:tcPr>
    </w:tblStylePr>
  </w:style>
  <w:style w:type="table" w:styleId="Donkerelijst-accent6">
    <w:name w:val="Dark List Accent 6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9E2C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C96A1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CA56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</w:style>
  <w:style w:type="table" w:styleId="Donkerelijst-accent5">
    <w:name w:val="Dark List Accent 5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ED7E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638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9BC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</w:style>
  <w:style w:type="table" w:styleId="Donkerelijst-accent4">
    <w:name w:val="Dark List Accent 4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A76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A4F1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577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</w:style>
  <w:style w:type="table" w:styleId="Donkerelijst-accent3">
    <w:name w:val="Dark List Accent 3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B88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425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8638F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</w:style>
  <w:style w:type="table" w:styleId="Donkerelijst-accent2">
    <w:name w:val="Dark List Accent 2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36C0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0350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9500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</w:style>
  <w:style w:type="table" w:styleId="Donkerelijst-accent1">
    <w:name w:val="Dark List Accent 1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8398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41C4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62A6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</w:style>
  <w:style w:type="paragraph" w:styleId="Bibliografie">
    <w:name w:val="Bibliography"/>
    <w:basedOn w:val="ZsysbasisNibud"/>
    <w:next w:val="BasistekstNibud"/>
    <w:uiPriority w:val="98"/>
    <w:semiHidden/>
    <w:rsid w:val="00E07762"/>
  </w:style>
  <w:style w:type="paragraph" w:styleId="Citaat">
    <w:name w:val="Quote"/>
    <w:basedOn w:val="ZsysbasisNibud"/>
    <w:next w:val="BasistekstNibud"/>
    <w:link w:val="CitaatChar"/>
    <w:uiPriority w:val="98"/>
    <w:semiHidden/>
    <w:rsid w:val="00E07762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F33259"/>
    <w:rPr>
      <w:rFonts w:ascii="Maiandra GD" w:hAnsi="Maiandra GD" w:cs="Maiandra GD"/>
      <w:i/>
      <w:iCs/>
      <w:color w:val="4A4A49" w:themeColor="text1"/>
      <w:sz w:val="18"/>
      <w:szCs w:val="18"/>
    </w:rPr>
  </w:style>
  <w:style w:type="paragraph" w:styleId="Duidelijkcitaat">
    <w:name w:val="Intense Quote"/>
    <w:basedOn w:val="ZsysbasisNibud"/>
    <w:next w:val="BasistekstNibud"/>
    <w:link w:val="DuidelijkcitaatChar"/>
    <w:uiPriority w:val="98"/>
    <w:semiHidden/>
    <w:rsid w:val="00F33259"/>
    <w:pPr>
      <w:spacing w:before="200" w:after="280"/>
      <w:ind w:left="936" w:right="936"/>
    </w:pPr>
    <w:rPr>
      <w:b/>
      <w:bCs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F33259"/>
    <w:rPr>
      <w:rFonts w:ascii="Maiandra GD" w:hAnsi="Maiandra GD" w:cs="Maiandra GD"/>
      <w:b/>
      <w:bCs/>
      <w:i/>
      <w:iCs/>
      <w:sz w:val="18"/>
      <w:szCs w:val="18"/>
    </w:rPr>
  </w:style>
  <w:style w:type="character" w:styleId="Eindnootmarkering">
    <w:name w:val="endnote reference"/>
    <w:aliases w:val="Eindnootmarkering Nibud"/>
    <w:basedOn w:val="Standaardalinea-lettertype"/>
    <w:uiPriority w:val="4"/>
    <w:rsid w:val="00E07762"/>
    <w:rPr>
      <w:vertAlign w:val="superscript"/>
    </w:rPr>
  </w:style>
  <w:style w:type="paragraph" w:styleId="Geenafstand">
    <w:name w:val="No Spacing"/>
    <w:basedOn w:val="ZsysbasisNibud"/>
    <w:next w:val="BasistekstNibud"/>
    <w:uiPriority w:val="98"/>
    <w:semiHidden/>
    <w:rsid w:val="00D27D0E"/>
  </w:style>
  <w:style w:type="character" w:styleId="HTMLCode">
    <w:name w:val="HTML Code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8"/>
    <w:semiHidden/>
    <w:rsid w:val="00E07762"/>
    <w:rPr>
      <w:i/>
      <w:iCs/>
    </w:rPr>
  </w:style>
  <w:style w:type="character" w:styleId="HTMLVariable">
    <w:name w:val="HTML Variable"/>
    <w:basedOn w:val="Standaardalinea-lettertype"/>
    <w:uiPriority w:val="98"/>
    <w:semiHidden/>
    <w:rsid w:val="00E07762"/>
    <w:rPr>
      <w:i/>
      <w:iCs/>
    </w:rPr>
  </w:style>
  <w:style w:type="character" w:styleId="HTML-acroniem">
    <w:name w:val="HTML Acronym"/>
    <w:basedOn w:val="Standaardalinea-lettertype"/>
    <w:uiPriority w:val="98"/>
    <w:semiHidden/>
    <w:rsid w:val="00E07762"/>
  </w:style>
  <w:style w:type="character" w:styleId="HTML-citaat">
    <w:name w:val="HTML Cite"/>
    <w:basedOn w:val="Standaardalinea-lettertype"/>
    <w:uiPriority w:val="98"/>
    <w:semiHidden/>
    <w:rsid w:val="00E07762"/>
    <w:rPr>
      <w:i/>
      <w:iCs/>
    </w:rPr>
  </w:style>
  <w:style w:type="character" w:styleId="HTML-schrijfmachine">
    <w:name w:val="HTML Typewriter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8"/>
    <w:semiHidden/>
    <w:rsid w:val="00E07762"/>
    <w:rPr>
      <w:rFonts w:ascii="Consolas" w:hAnsi="Consolas"/>
      <w:sz w:val="24"/>
      <w:szCs w:val="24"/>
    </w:rPr>
  </w:style>
  <w:style w:type="paragraph" w:styleId="Kopvaninhoudsopgave">
    <w:name w:val="TOC Heading"/>
    <w:basedOn w:val="ZsysbasisNibud"/>
    <w:next w:val="BasistekstNibud"/>
    <w:uiPriority w:val="98"/>
    <w:semiHidden/>
    <w:unhideWhenUsed/>
    <w:rsid w:val="00FC3FA5"/>
    <w:pPr>
      <w:keepLines/>
      <w:spacing w:before="480"/>
    </w:pPr>
    <w:rPr>
      <w:rFonts w:eastAsiaTheme="majorEastAsia" w:cstheme="majorBidi"/>
      <w:sz w:val="28"/>
      <w:szCs w:val="28"/>
    </w:rPr>
  </w:style>
  <w:style w:type="paragraph" w:styleId="Lijstalinea">
    <w:name w:val="List Paragraph"/>
    <w:basedOn w:val="ZsysbasisNibud"/>
    <w:next w:val="BasistekstNibud"/>
    <w:uiPriority w:val="98"/>
    <w:semiHidden/>
    <w:rsid w:val="00E7078D"/>
    <w:pPr>
      <w:ind w:left="720"/>
    </w:pPr>
  </w:style>
  <w:style w:type="character" w:styleId="Nadruk">
    <w:name w:val="Emphasis"/>
    <w:basedOn w:val="Standaardalinea-lettertype"/>
    <w:uiPriority w:val="98"/>
    <w:semiHidden/>
    <w:rsid w:val="00E07762"/>
    <w:rPr>
      <w:i/>
      <w:iCs/>
    </w:rPr>
  </w:style>
  <w:style w:type="character" w:styleId="Regelnummer">
    <w:name w:val="line number"/>
    <w:basedOn w:val="Standaardalinea-lettertype"/>
    <w:uiPriority w:val="98"/>
    <w:semiHidden/>
    <w:rsid w:val="00E07762"/>
  </w:style>
  <w:style w:type="numbering" w:customStyle="1" w:styleId="KopnummeringNibud">
    <w:name w:val="Kopnummering Nibud"/>
    <w:uiPriority w:val="4"/>
    <w:semiHidden/>
    <w:rsid w:val="00866B64"/>
    <w:pPr>
      <w:numPr>
        <w:numId w:val="9"/>
      </w:numPr>
    </w:pPr>
  </w:style>
  <w:style w:type="paragraph" w:customStyle="1" w:styleId="ZsyseenpuntNibud">
    <w:name w:val="Zsyseenpunt Nibud"/>
    <w:basedOn w:val="ZsysbasisNibud"/>
    <w:uiPriority w:val="4"/>
    <w:semiHidden/>
    <w:rsid w:val="00CF62AF"/>
    <w:pPr>
      <w:spacing w:line="20" w:lineRule="exact"/>
    </w:pPr>
    <w:rPr>
      <w:sz w:val="2"/>
    </w:rPr>
  </w:style>
  <w:style w:type="paragraph" w:customStyle="1" w:styleId="ZsysbasisdocumentgegevensNibud">
    <w:name w:val="Zsysbasisdocumentgegevens Nibud"/>
    <w:basedOn w:val="ZsysbasisNibud"/>
    <w:next w:val="BasistekstNibud"/>
    <w:link w:val="ZsysbasisdocumentgegevensNibudChar"/>
    <w:uiPriority w:val="4"/>
    <w:semiHidden/>
    <w:rsid w:val="009F2CC2"/>
    <w:pPr>
      <w:spacing w:line="260" w:lineRule="exact"/>
    </w:pPr>
    <w:rPr>
      <w:noProof/>
    </w:rPr>
  </w:style>
  <w:style w:type="paragraph" w:customStyle="1" w:styleId="DocumentgegevenskopjeNibud">
    <w:name w:val="Documentgegevens kopje Nibud"/>
    <w:basedOn w:val="ZsysbasisdocumentgegevensNibud"/>
    <w:uiPriority w:val="4"/>
    <w:rsid w:val="00756C31"/>
  </w:style>
  <w:style w:type="paragraph" w:customStyle="1" w:styleId="DocumentgegevensNibud">
    <w:name w:val="Documentgegevens Nibud"/>
    <w:basedOn w:val="ZsysbasisdocumentgegevensNibud"/>
    <w:uiPriority w:val="4"/>
    <w:rsid w:val="00756C31"/>
  </w:style>
  <w:style w:type="paragraph" w:customStyle="1" w:styleId="DocumentgegevensdatumNibud">
    <w:name w:val="Documentgegevens datum Nibud"/>
    <w:basedOn w:val="ZsysbasisdocumentgegevensNibud"/>
    <w:uiPriority w:val="4"/>
    <w:rsid w:val="00756C31"/>
  </w:style>
  <w:style w:type="paragraph" w:customStyle="1" w:styleId="DocumentgegevensonderwerpNibud">
    <w:name w:val="Documentgegevens onderwerp Nibud"/>
    <w:basedOn w:val="ZsysbasisdocumentgegevensNibud"/>
    <w:uiPriority w:val="4"/>
    <w:rsid w:val="00C87372"/>
    <w:rPr>
      <w:noProof w:val="0"/>
    </w:rPr>
  </w:style>
  <w:style w:type="paragraph" w:customStyle="1" w:styleId="DocumentgegevenskenmerkNibud">
    <w:name w:val="Documentgegevens kenmerk Nibud"/>
    <w:basedOn w:val="ZsysbasisdocumentgegevensNibud"/>
    <w:uiPriority w:val="4"/>
    <w:rsid w:val="00756C31"/>
  </w:style>
  <w:style w:type="paragraph" w:customStyle="1" w:styleId="PaginanummeronevenNibud">
    <w:name w:val="Paginanummer oneven Nibud"/>
    <w:basedOn w:val="ZsysbasisdocumentgegevensNibud"/>
    <w:link w:val="PaginanummeronevenNibudChar"/>
    <w:uiPriority w:val="4"/>
    <w:rsid w:val="007A1D8A"/>
    <w:rPr>
      <w:color w:val="083984" w:themeColor="accent1"/>
      <w:sz w:val="16"/>
    </w:rPr>
  </w:style>
  <w:style w:type="paragraph" w:customStyle="1" w:styleId="AfzendergegevensNibud">
    <w:name w:val="Afzendergegevens Nibud"/>
    <w:basedOn w:val="ZsysbasisdocumentgegevensNibud"/>
    <w:uiPriority w:val="4"/>
    <w:rsid w:val="00135E7B"/>
  </w:style>
  <w:style w:type="paragraph" w:customStyle="1" w:styleId="AfzendergegevenskopjeNibud">
    <w:name w:val="Afzendergegevens kopje Nibud"/>
    <w:basedOn w:val="ZsysbasisdocumentgegevensNibud"/>
    <w:uiPriority w:val="4"/>
    <w:rsid w:val="00135E7B"/>
  </w:style>
  <w:style w:type="numbering" w:customStyle="1" w:styleId="OpsommingtekenNibud">
    <w:name w:val="Opsomming teken Nibud"/>
    <w:uiPriority w:val="4"/>
    <w:semiHidden/>
    <w:rsid w:val="00647A67"/>
    <w:pPr>
      <w:numPr>
        <w:numId w:val="10"/>
      </w:numPr>
    </w:pPr>
  </w:style>
  <w:style w:type="paragraph" w:customStyle="1" w:styleId="AlineavoorafbeeldingNibud">
    <w:name w:val="Alinea voor afbeelding Nibud"/>
    <w:basedOn w:val="ZsysbasisNibud"/>
    <w:next w:val="BasistekstNibud"/>
    <w:uiPriority w:val="4"/>
    <w:qFormat/>
    <w:rsid w:val="00BB239A"/>
  </w:style>
  <w:style w:type="paragraph" w:customStyle="1" w:styleId="TitelNibud">
    <w:name w:val="Titel Nibud"/>
    <w:basedOn w:val="ZsysbasisNibud"/>
    <w:next w:val="BasistekstNibud"/>
    <w:uiPriority w:val="4"/>
    <w:qFormat/>
    <w:rsid w:val="00C97517"/>
    <w:pPr>
      <w:keepLines/>
      <w:spacing w:after="320" w:line="1060" w:lineRule="atLeast"/>
    </w:pPr>
    <w:rPr>
      <w:color w:val="083984" w:themeColor="accent1"/>
      <w:sz w:val="86"/>
    </w:rPr>
  </w:style>
  <w:style w:type="paragraph" w:customStyle="1" w:styleId="SubtitelNibud">
    <w:name w:val="Subtitel Nibud"/>
    <w:basedOn w:val="ZsysbasisNibud"/>
    <w:next w:val="BasistekstNibud"/>
    <w:uiPriority w:val="4"/>
    <w:qFormat/>
    <w:rsid w:val="00C97517"/>
    <w:pPr>
      <w:keepLines/>
      <w:spacing w:line="480" w:lineRule="atLeast"/>
    </w:pPr>
    <w:rPr>
      <w:color w:val="083984" w:themeColor="accent1"/>
      <w:sz w:val="40"/>
    </w:rPr>
  </w:style>
  <w:style w:type="numbering" w:customStyle="1" w:styleId="BijlagenummeringNibud">
    <w:name w:val="Bijlagenummering Nibud"/>
    <w:uiPriority w:val="4"/>
    <w:semiHidden/>
    <w:rsid w:val="00C14171"/>
    <w:pPr>
      <w:numPr>
        <w:numId w:val="11"/>
      </w:numPr>
    </w:pPr>
  </w:style>
  <w:style w:type="paragraph" w:customStyle="1" w:styleId="Bijlagekop1Nibud">
    <w:name w:val="Bijlage kop 1 Nibud"/>
    <w:basedOn w:val="ZsysbasisNibud"/>
    <w:next w:val="BasistekstNibud"/>
    <w:uiPriority w:val="4"/>
    <w:qFormat/>
    <w:rsid w:val="00EB678E"/>
    <w:pPr>
      <w:keepNext/>
      <w:keepLines/>
      <w:pageBreakBefore/>
      <w:numPr>
        <w:numId w:val="34"/>
      </w:numPr>
      <w:spacing w:after="300" w:line="340" w:lineRule="atLeast"/>
      <w:outlineLvl w:val="0"/>
    </w:pPr>
    <w:rPr>
      <w:bCs/>
      <w:color w:val="083984" w:themeColor="accent1"/>
      <w:sz w:val="28"/>
      <w:szCs w:val="32"/>
    </w:rPr>
  </w:style>
  <w:style w:type="paragraph" w:customStyle="1" w:styleId="Bijlagekop2Nibud">
    <w:name w:val="Bijlage kop 2 Nibud"/>
    <w:basedOn w:val="ZsysbasisNibud"/>
    <w:next w:val="BasistekstNibud"/>
    <w:uiPriority w:val="4"/>
    <w:qFormat/>
    <w:rsid w:val="00EB678E"/>
    <w:pPr>
      <w:keepNext/>
      <w:keepLines/>
      <w:numPr>
        <w:ilvl w:val="1"/>
        <w:numId w:val="34"/>
      </w:numPr>
      <w:spacing w:before="260"/>
      <w:ind w:left="567" w:hanging="567"/>
      <w:outlineLvl w:val="1"/>
    </w:pPr>
    <w:rPr>
      <w:bCs/>
      <w:iCs/>
      <w:color w:val="083984" w:themeColor="accent1"/>
      <w:szCs w:val="28"/>
    </w:rPr>
  </w:style>
  <w:style w:type="paragraph" w:styleId="Onderwerpvanopmerking">
    <w:name w:val="annotation subject"/>
    <w:basedOn w:val="ZsysbasisNibud"/>
    <w:next w:val="BasistekstNibud"/>
    <w:link w:val="OnderwerpvanopmerkingChar"/>
    <w:uiPriority w:val="98"/>
    <w:semiHidden/>
    <w:rsid w:val="00E7078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E7078D"/>
    <w:rPr>
      <w:rFonts w:ascii="Verdana" w:hAnsi="Verdana" w:cs="Maiandra GD"/>
      <w:b/>
      <w:bCs/>
      <w:color w:val="4A4A49" w:themeColor="text1"/>
      <w:sz w:val="18"/>
      <w:szCs w:val="18"/>
    </w:rPr>
  </w:style>
  <w:style w:type="character" w:customStyle="1" w:styleId="Plattetekst2Char">
    <w:name w:val="Platte tekst 2 Char"/>
    <w:basedOn w:val="Standaardalinea-lettertype"/>
    <w:link w:val="Plattetekst2"/>
    <w:rsid w:val="00E7078D"/>
    <w:rPr>
      <w:rFonts w:ascii="Maiandra GD" w:hAnsi="Maiandra GD" w:cs="Maiandra GD"/>
      <w:sz w:val="18"/>
      <w:szCs w:val="18"/>
    </w:rPr>
  </w:style>
  <w:style w:type="character" w:customStyle="1" w:styleId="PlattetekstChar">
    <w:name w:val="Platte tekst Char"/>
    <w:basedOn w:val="ZsysbasisNibudChar"/>
    <w:link w:val="Plattetekst"/>
    <w:semiHidden/>
    <w:rsid w:val="00E7078D"/>
    <w:rPr>
      <w:rFonts w:ascii="Verdana" w:hAnsi="Verdana" w:cs="Maiandra GD"/>
      <w:color w:val="4A4A49" w:themeColor="text1"/>
      <w:sz w:val="18"/>
      <w:szCs w:val="18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rsid w:val="00E7078D"/>
    <w:rPr>
      <w:rFonts w:ascii="Maiandra GD" w:hAnsi="Maiandra GD" w:cs="Maiandra GD"/>
      <w:sz w:val="18"/>
      <w:szCs w:val="18"/>
    </w:rPr>
  </w:style>
  <w:style w:type="paragraph" w:styleId="Plattetekstinspringen2">
    <w:name w:val="Body Text Indent 2"/>
    <w:basedOn w:val="ZsysbasisNibud"/>
    <w:next w:val="BasistekstNibud"/>
    <w:link w:val="Plattetekstinspringen2Char"/>
    <w:uiPriority w:val="98"/>
    <w:semiHidden/>
    <w:rsid w:val="00E7078D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E7078D"/>
    <w:rPr>
      <w:rFonts w:ascii="Maiandra GD" w:hAnsi="Maiandra GD" w:cs="Maiandra GD"/>
      <w:sz w:val="18"/>
      <w:szCs w:val="18"/>
    </w:rPr>
  </w:style>
  <w:style w:type="paragraph" w:styleId="Plattetekstinspringen3">
    <w:name w:val="Body Text Indent 3"/>
    <w:basedOn w:val="ZsysbasisNibud"/>
    <w:next w:val="BasistekstNibud"/>
    <w:link w:val="Plattetekstinspringen3Char"/>
    <w:uiPriority w:val="98"/>
    <w:semiHidden/>
    <w:rsid w:val="00E7078D"/>
    <w:pPr>
      <w:ind w:left="284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E7078D"/>
    <w:rPr>
      <w:rFonts w:ascii="Maiandra GD" w:hAnsi="Maiandra GD" w:cs="Maiandra GD"/>
      <w:sz w:val="18"/>
      <w:szCs w:val="16"/>
    </w:rPr>
  </w:style>
  <w:style w:type="paragraph" w:styleId="Lijstmetafbeeldingen">
    <w:name w:val="table of figures"/>
    <w:basedOn w:val="Standaard"/>
    <w:next w:val="Standaard"/>
    <w:uiPriority w:val="98"/>
    <w:semiHidden/>
    <w:rsid w:val="00DD2A9E"/>
  </w:style>
  <w:style w:type="table" w:customStyle="1" w:styleId="TabelzonderopmaakNibud">
    <w:name w:val="Tabel zonder opmaak Nibud"/>
    <w:basedOn w:val="Standaardtabel"/>
    <w:uiPriority w:val="99"/>
    <w:qFormat/>
    <w:rsid w:val="00D16E87"/>
    <w:pPr>
      <w:spacing w:line="240" w:lineRule="auto"/>
    </w:pPr>
    <w:tblPr>
      <w:tblCellMar>
        <w:left w:w="0" w:type="dxa"/>
        <w:right w:w="0" w:type="dxa"/>
      </w:tblCellMar>
    </w:tblPr>
  </w:style>
  <w:style w:type="paragraph" w:customStyle="1" w:styleId="ZsysbasistocNibud">
    <w:name w:val="Zsysbasistoc Nibud"/>
    <w:basedOn w:val="ZsysbasisNibud"/>
    <w:next w:val="BasistekstNibud"/>
    <w:uiPriority w:val="4"/>
    <w:semiHidden/>
    <w:rsid w:val="00DE4991"/>
    <w:pPr>
      <w:ind w:left="709" w:right="567" w:hanging="709"/>
    </w:pPr>
  </w:style>
  <w:style w:type="numbering" w:customStyle="1" w:styleId="AgendapuntlijstNibud">
    <w:name w:val="Agendapunt (lijst) Nibud"/>
    <w:uiPriority w:val="4"/>
    <w:semiHidden/>
    <w:rsid w:val="001C6232"/>
    <w:pPr>
      <w:numPr>
        <w:numId w:val="22"/>
      </w:numPr>
    </w:pPr>
  </w:style>
  <w:style w:type="paragraph" w:customStyle="1" w:styleId="AgendapuntNibud">
    <w:name w:val="Agendapunt Nibud"/>
    <w:basedOn w:val="ZsysbasisNibud"/>
    <w:uiPriority w:val="4"/>
    <w:rsid w:val="001C6232"/>
    <w:pPr>
      <w:numPr>
        <w:numId w:val="23"/>
      </w:numPr>
    </w:pPr>
  </w:style>
  <w:style w:type="paragraph" w:customStyle="1" w:styleId="ZsysbasistabeltekstNibud">
    <w:name w:val="Zsysbasistabeltekst Nibud"/>
    <w:basedOn w:val="ZsysbasisNibud"/>
    <w:next w:val="TabeltekstNibud"/>
    <w:uiPriority w:val="4"/>
    <w:semiHidden/>
    <w:rsid w:val="007702E8"/>
  </w:style>
  <w:style w:type="paragraph" w:customStyle="1" w:styleId="TabeltekstNibud">
    <w:name w:val="Tabeltekst Nibud"/>
    <w:basedOn w:val="ZsysbasistabeltekstNibud"/>
    <w:uiPriority w:val="4"/>
    <w:rsid w:val="00312D26"/>
  </w:style>
  <w:style w:type="paragraph" w:customStyle="1" w:styleId="TabelkopjeNibud">
    <w:name w:val="Tabelkopje Nibud"/>
    <w:basedOn w:val="ZsysbasistabeltekstNibud"/>
    <w:uiPriority w:val="4"/>
    <w:rsid w:val="00F96F4C"/>
    <w:rPr>
      <w:color w:val="FFFFFF"/>
    </w:rPr>
  </w:style>
  <w:style w:type="paragraph" w:customStyle="1" w:styleId="Zsysframepag11Nibud">
    <w:name w:val="Zsysframepag1_1 Nibud"/>
    <w:next w:val="BasistekstNibud"/>
    <w:uiPriority w:val="4"/>
    <w:semiHidden/>
    <w:rsid w:val="00727B68"/>
    <w:pPr>
      <w:framePr w:w="11907" w:h="2029" w:wrap="around" w:vAnchor="page" w:hAnchor="page" w:x="1" w:y="14797"/>
    </w:pPr>
    <w:rPr>
      <w:rFonts w:ascii="Verdana" w:hAnsi="Verdana" w:cs="Maiandra GD"/>
      <w:color w:val="4A4A49" w:themeColor="text1"/>
      <w:sz w:val="18"/>
      <w:szCs w:val="18"/>
    </w:rPr>
  </w:style>
  <w:style w:type="paragraph" w:customStyle="1" w:styleId="AuteurNibud">
    <w:name w:val="Auteur Nibud"/>
    <w:basedOn w:val="ZsysbasisNibud"/>
    <w:uiPriority w:val="4"/>
    <w:rsid w:val="00C97517"/>
    <w:pPr>
      <w:spacing w:line="480" w:lineRule="atLeast"/>
    </w:pPr>
    <w:rPr>
      <w:i/>
      <w:color w:val="083984" w:themeColor="accent1"/>
      <w:sz w:val="40"/>
    </w:rPr>
  </w:style>
  <w:style w:type="character" w:customStyle="1" w:styleId="AccentoranjeNibud">
    <w:name w:val="Accent oranje Nibud"/>
    <w:basedOn w:val="Standaardalinea-lettertype"/>
    <w:uiPriority w:val="4"/>
    <w:rsid w:val="00C97517"/>
    <w:rPr>
      <w:color w:val="E36C0A" w:themeColor="accent2"/>
    </w:rPr>
  </w:style>
  <w:style w:type="paragraph" w:customStyle="1" w:styleId="QuoteNibud">
    <w:name w:val="Quote Nibud"/>
    <w:basedOn w:val="ZsysbasisNibud"/>
    <w:next w:val="BasistekstNibud"/>
    <w:uiPriority w:val="4"/>
    <w:rsid w:val="00F96F4C"/>
    <w:pPr>
      <w:spacing w:before="240" w:after="520" w:line="320" w:lineRule="atLeast"/>
      <w:jc w:val="center"/>
    </w:pPr>
    <w:rPr>
      <w:i/>
      <w:color w:val="083984" w:themeColor="accent1"/>
      <w:sz w:val="22"/>
    </w:rPr>
  </w:style>
  <w:style w:type="paragraph" w:customStyle="1" w:styleId="TitelfiguurNibud">
    <w:name w:val="Titel figuur Nibud"/>
    <w:basedOn w:val="ZsysbasisNibud"/>
    <w:next w:val="BasistekstNibud"/>
    <w:uiPriority w:val="4"/>
    <w:rsid w:val="00F96F4C"/>
    <w:pPr>
      <w:numPr>
        <w:numId w:val="37"/>
      </w:numPr>
    </w:pPr>
    <w:rPr>
      <w:color w:val="083984" w:themeColor="accent1"/>
    </w:rPr>
  </w:style>
  <w:style w:type="paragraph" w:customStyle="1" w:styleId="TiteltabelNibud">
    <w:name w:val="Titel tabel Nibud"/>
    <w:basedOn w:val="ZsysbasisNibud"/>
    <w:next w:val="BasistekstNibud"/>
    <w:link w:val="TiteltabelNibudChar"/>
    <w:uiPriority w:val="4"/>
    <w:rsid w:val="00F4470F"/>
    <w:pPr>
      <w:keepNext/>
      <w:numPr>
        <w:numId w:val="39"/>
      </w:numPr>
    </w:pPr>
    <w:rPr>
      <w:sz w:val="16"/>
    </w:rPr>
  </w:style>
  <w:style w:type="numbering" w:customStyle="1" w:styleId="LijstFiguurtitelNibud">
    <w:name w:val="Lijst Figuurtitel Nibud"/>
    <w:uiPriority w:val="4"/>
    <w:semiHidden/>
    <w:rsid w:val="00F96F4C"/>
    <w:pPr>
      <w:numPr>
        <w:numId w:val="31"/>
      </w:numPr>
    </w:pPr>
  </w:style>
  <w:style w:type="numbering" w:customStyle="1" w:styleId="LijsttabeltitelNibud">
    <w:name w:val="Lijst tabeltitel Nibud"/>
    <w:uiPriority w:val="4"/>
    <w:semiHidden/>
    <w:rsid w:val="00072AAA"/>
    <w:pPr>
      <w:numPr>
        <w:numId w:val="32"/>
      </w:numPr>
    </w:pPr>
  </w:style>
  <w:style w:type="paragraph" w:customStyle="1" w:styleId="VoettekstevenNibud">
    <w:name w:val="Voettekst even Nibud"/>
    <w:basedOn w:val="ZsysbasisdocumentgegevensNibud"/>
    <w:next w:val="VoettekstonevenNibud"/>
    <w:link w:val="VoettekstevenNibudChar"/>
    <w:uiPriority w:val="4"/>
    <w:rsid w:val="007A1D8A"/>
    <w:rPr>
      <w:color w:val="083984" w:themeColor="accent1"/>
      <w:sz w:val="16"/>
    </w:rPr>
  </w:style>
  <w:style w:type="character" w:customStyle="1" w:styleId="ZsysbasisdocumentgegevensNibudChar">
    <w:name w:val="Zsysbasisdocumentgegevens Nibud Char"/>
    <w:basedOn w:val="ZsysbasisNibudChar"/>
    <w:link w:val="ZsysbasisdocumentgegevensNibud"/>
    <w:semiHidden/>
    <w:rsid w:val="009F2CC2"/>
    <w:rPr>
      <w:rFonts w:ascii="Verdana" w:hAnsi="Verdana" w:cs="Maiandra GD"/>
      <w:noProof/>
      <w:color w:val="4A4A49" w:themeColor="text1"/>
      <w:sz w:val="18"/>
      <w:szCs w:val="18"/>
    </w:rPr>
  </w:style>
  <w:style w:type="character" w:customStyle="1" w:styleId="VoettekstonevenNibudChar">
    <w:name w:val="Voettekst oneven Nibud Char"/>
    <w:basedOn w:val="ZsysbasisdocumentgegevensNibudChar"/>
    <w:link w:val="Voettekston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character" w:customStyle="1" w:styleId="VoettekstevenNibudChar">
    <w:name w:val="Voettekst even Nibud Char"/>
    <w:basedOn w:val="VoettekstonevenNibudChar"/>
    <w:link w:val="Voettekst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TitelbinnenbladNibud">
    <w:name w:val="Titel binnenblad Nibud"/>
    <w:basedOn w:val="ZsysbasisNibud"/>
    <w:next w:val="BasistekstNibud"/>
    <w:uiPriority w:val="4"/>
    <w:rsid w:val="00484EAA"/>
    <w:pPr>
      <w:spacing w:line="340" w:lineRule="atLeast"/>
    </w:pPr>
    <w:rPr>
      <w:color w:val="083984" w:themeColor="accent1"/>
      <w:sz w:val="28"/>
    </w:rPr>
  </w:style>
  <w:style w:type="paragraph" w:customStyle="1" w:styleId="SubtitelbinnenbladNibud">
    <w:name w:val="Subtitel binnenblad Nibud"/>
    <w:basedOn w:val="ZsysbasisNibud"/>
    <w:next w:val="BasistekstNibud"/>
    <w:uiPriority w:val="4"/>
    <w:rsid w:val="00484EAA"/>
    <w:pPr>
      <w:spacing w:line="300" w:lineRule="atLeast"/>
    </w:pPr>
    <w:rPr>
      <w:color w:val="E36C0A" w:themeColor="accent2"/>
      <w:sz w:val="24"/>
    </w:rPr>
  </w:style>
  <w:style w:type="paragraph" w:customStyle="1" w:styleId="AuteursbinnenbladNibud">
    <w:name w:val="Auteurs binnenblad Nibud"/>
    <w:basedOn w:val="ZsysbasisNibud"/>
    <w:uiPriority w:val="4"/>
    <w:rsid w:val="00484EAA"/>
    <w:pPr>
      <w:spacing w:line="280" w:lineRule="atLeast"/>
    </w:pPr>
    <w:rPr>
      <w:i/>
      <w:color w:val="083984" w:themeColor="accent1"/>
    </w:rPr>
  </w:style>
  <w:style w:type="paragraph" w:customStyle="1" w:styleId="ColofonNibud">
    <w:name w:val="Colofon Nibud"/>
    <w:basedOn w:val="ZsysbasisNibud"/>
    <w:uiPriority w:val="4"/>
    <w:rsid w:val="00862AD1"/>
    <w:pPr>
      <w:spacing w:line="260" w:lineRule="exact"/>
    </w:pPr>
    <w:rPr>
      <w:color w:val="083984" w:themeColor="accent1"/>
    </w:rPr>
  </w:style>
  <w:style w:type="paragraph" w:customStyle="1" w:styleId="KopinhoudsopgaveNibud">
    <w:name w:val="Kop inhoudsopgave Nibud"/>
    <w:basedOn w:val="ZsysbasisNibud"/>
    <w:next w:val="BasistekstNibud"/>
    <w:uiPriority w:val="4"/>
    <w:rsid w:val="00E93CC8"/>
    <w:pPr>
      <w:spacing w:after="200" w:line="340" w:lineRule="atLeast"/>
    </w:pPr>
    <w:rPr>
      <w:color w:val="083984" w:themeColor="accent1"/>
      <w:sz w:val="28"/>
    </w:rPr>
  </w:style>
  <w:style w:type="paragraph" w:customStyle="1" w:styleId="PaginanummerevenNibud">
    <w:name w:val="Paginanummer even Nibud"/>
    <w:basedOn w:val="ZsysbasisdocumentgegevensNibud"/>
    <w:next w:val="PaginanummeronevenNibud"/>
    <w:link w:val="PaginanummerevenNibudChar"/>
    <w:uiPriority w:val="4"/>
    <w:rsid w:val="007A1D8A"/>
    <w:pPr>
      <w:jc w:val="right"/>
    </w:pPr>
    <w:rPr>
      <w:color w:val="083984" w:themeColor="accent1"/>
      <w:sz w:val="16"/>
    </w:rPr>
  </w:style>
  <w:style w:type="character" w:customStyle="1" w:styleId="PaginanummeronevenNibudChar">
    <w:name w:val="Paginanummer oneven Nibud Char"/>
    <w:basedOn w:val="ZsysbasisdocumentgegevensNibudChar"/>
    <w:link w:val="Paginanummeron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character" w:customStyle="1" w:styleId="PaginanummerevenNibudChar">
    <w:name w:val="Paginanummer even Nibud Char"/>
    <w:basedOn w:val="PaginanummeronevenNibudChar"/>
    <w:link w:val="Paginanummer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TussenkopNibud">
    <w:name w:val="Tussenkop Nibud"/>
    <w:basedOn w:val="ZsysbasisNibud"/>
    <w:next w:val="BasistekstNibud"/>
    <w:uiPriority w:val="4"/>
    <w:rsid w:val="009A7B87"/>
    <w:pPr>
      <w:keepNext/>
      <w:spacing w:before="260"/>
    </w:pPr>
    <w:rPr>
      <w:color w:val="083984" w:themeColor="accent1"/>
    </w:rPr>
  </w:style>
  <w:style w:type="table" w:customStyle="1" w:styleId="TabelstijloranjeNibud">
    <w:name w:val="Tabelstijl oranje Nibud"/>
    <w:basedOn w:val="Standaardtabel"/>
    <w:uiPriority w:val="99"/>
    <w:rsid w:val="005E6C9A"/>
    <w:pPr>
      <w:spacing w:line="240" w:lineRule="auto"/>
    </w:pPr>
    <w:tblPr>
      <w:tblStyleRowBandSize w:val="1"/>
      <w:tblCellMar>
        <w:top w:w="11" w:type="dxa"/>
        <w:left w:w="0" w:type="dxa"/>
        <w:bottom w:w="11" w:type="dxa"/>
        <w:right w:w="28" w:type="dxa"/>
      </w:tblCellMar>
    </w:tblPr>
    <w:tblStylePr w:type="firstRow">
      <w:tblPr/>
      <w:tcPr>
        <w:shd w:val="clear" w:color="auto" w:fill="E36C0A" w:themeFill="accent2"/>
      </w:tcPr>
    </w:tblStylePr>
    <w:tblStylePr w:type="band1Horz">
      <w:tblPr/>
      <w:tcPr>
        <w:shd w:val="clear" w:color="auto" w:fill="F5C49E"/>
      </w:tcPr>
    </w:tblStylePr>
    <w:tblStylePr w:type="band2Horz">
      <w:tblPr/>
      <w:tcPr>
        <w:shd w:val="clear" w:color="auto" w:fill="FAE3CF"/>
      </w:tcPr>
    </w:tblStylePr>
  </w:style>
  <w:style w:type="table" w:customStyle="1" w:styleId="TabelstijlblauwNibud">
    <w:name w:val="Tabelstijl blauw Nibud"/>
    <w:basedOn w:val="Standaardtabel"/>
    <w:uiPriority w:val="99"/>
    <w:rsid w:val="005E6C9A"/>
    <w:pPr>
      <w:spacing w:line="240" w:lineRule="auto"/>
    </w:pPr>
    <w:tblPr>
      <w:tblStyleRowBandSize w:val="1"/>
      <w:tblCellMar>
        <w:left w:w="0" w:type="dxa"/>
        <w:right w:w="28" w:type="dxa"/>
      </w:tblCellMar>
    </w:tblPr>
    <w:tblStylePr w:type="firstRow">
      <w:tblPr/>
      <w:tcPr>
        <w:shd w:val="clear" w:color="auto" w:fill="083885"/>
      </w:tcPr>
    </w:tblStylePr>
    <w:tblStylePr w:type="band1Horz">
      <w:tblPr/>
      <w:tcPr>
        <w:shd w:val="clear" w:color="auto" w:fill="9CB0CF"/>
      </w:tcPr>
    </w:tblStylePr>
    <w:tblStylePr w:type="band2Horz">
      <w:tblPr/>
      <w:tcPr>
        <w:shd w:val="clear" w:color="auto" w:fill="CFD6E6"/>
      </w:tcPr>
    </w:tblStylePr>
  </w:style>
  <w:style w:type="paragraph" w:customStyle="1" w:styleId="TabeltekstblauwNibud">
    <w:name w:val="Tabeltekst blauw Nibud"/>
    <w:basedOn w:val="ZsysbasisNibud"/>
    <w:uiPriority w:val="4"/>
    <w:rsid w:val="003349CA"/>
    <w:rPr>
      <w:color w:val="083984" w:themeColor="accent1"/>
    </w:rPr>
  </w:style>
  <w:style w:type="character" w:customStyle="1" w:styleId="TiteltabelNibudChar">
    <w:name w:val="Titel tabel Nibud Char"/>
    <w:basedOn w:val="ZsysbasisNibudChar"/>
    <w:link w:val="TiteltabelNibud"/>
    <w:rsid w:val="00F4470F"/>
    <w:rPr>
      <w:rFonts w:ascii="Verdana" w:hAnsi="Verdana" w:cs="Maiandra GD"/>
      <w:color w:val="4A4A49" w:themeColor="text1"/>
      <w:sz w:val="16"/>
      <w:szCs w:val="18"/>
    </w:rPr>
  </w:style>
  <w:style w:type="paragraph" w:customStyle="1" w:styleId="TiteltabelvariantNibud">
    <w:name w:val="Titel tabel variant Nibud"/>
    <w:basedOn w:val="ZsysbasisNibud"/>
    <w:next w:val="BasistekstNibud"/>
    <w:link w:val="TiteltabelvariantNibudChar"/>
    <w:uiPriority w:val="4"/>
    <w:rsid w:val="00EB7B6C"/>
    <w:pPr>
      <w:keepNext/>
    </w:pPr>
    <w:rPr>
      <w:color w:val="083984" w:themeColor="accent1"/>
      <w:sz w:val="16"/>
    </w:rPr>
  </w:style>
  <w:style w:type="character" w:customStyle="1" w:styleId="TiteltabelvariantNibudChar">
    <w:name w:val="Titel tabel variant Nibud Char"/>
    <w:basedOn w:val="TiteltabelNibudChar"/>
    <w:link w:val="TiteltabelvariantNibud"/>
    <w:rsid w:val="00EB7B6C"/>
    <w:rPr>
      <w:rFonts w:ascii="Verdana" w:hAnsi="Verdana" w:cs="Maiandra GD"/>
      <w:color w:val="083984" w:themeColor="accent1"/>
      <w:sz w:val="16"/>
      <w:szCs w:val="18"/>
    </w:rPr>
  </w:style>
  <w:style w:type="paragraph" w:customStyle="1" w:styleId="CopyrightNibud">
    <w:name w:val="Copyright Nibud"/>
    <w:basedOn w:val="ZsysbasisdocumentgegevensNibud"/>
    <w:uiPriority w:val="4"/>
    <w:rsid w:val="008F5C16"/>
    <w:rPr>
      <w:color w:val="083984" w:themeColor="accent1"/>
      <w:sz w:val="16"/>
    </w:rPr>
  </w:style>
  <w:style w:type="paragraph" w:customStyle="1" w:styleId="PaginanummerNibud">
    <w:name w:val="Paginanummer Nibud"/>
    <w:basedOn w:val="ZsysbasisdocumentgegevensNibud"/>
    <w:link w:val="PaginanummerNibudChar"/>
    <w:uiPriority w:val="4"/>
    <w:rsid w:val="00974DE0"/>
    <w:rPr>
      <w:color w:val="083984" w:themeColor="accent1"/>
      <w:sz w:val="16"/>
    </w:rPr>
  </w:style>
  <w:style w:type="character" w:customStyle="1" w:styleId="PaginanummerNibudChar">
    <w:name w:val="Paginanummer Nibud Char"/>
    <w:basedOn w:val="ZsysbasisdocumentgegevensNibudChar"/>
    <w:link w:val="PaginanummerNibud"/>
    <w:rsid w:val="00974DE0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VoettekstNibud">
    <w:name w:val="Voettekst Nibud"/>
    <w:basedOn w:val="ZsysbasisdocumentgegevensNibud"/>
    <w:link w:val="VoettekstNibudChar"/>
    <w:uiPriority w:val="4"/>
    <w:rsid w:val="00983BB6"/>
    <w:pPr>
      <w:jc w:val="right"/>
    </w:pPr>
    <w:rPr>
      <w:color w:val="083984" w:themeColor="accent1"/>
      <w:sz w:val="16"/>
    </w:rPr>
  </w:style>
  <w:style w:type="character" w:customStyle="1" w:styleId="VoettekstNibudChar">
    <w:name w:val="Voettekst Nibud Char"/>
    <w:basedOn w:val="ZsysbasisdocumentgegevensNibudChar"/>
    <w:link w:val="VoettekstNibud"/>
    <w:rsid w:val="00983BB6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DatumtitelbladNibud">
    <w:name w:val="Datum titelblad Nibud"/>
    <w:basedOn w:val="ZsysbasisNibud"/>
    <w:next w:val="BasistekstNibud"/>
    <w:link w:val="DatumtitelbladNibudChar"/>
    <w:uiPriority w:val="4"/>
    <w:rsid w:val="00CB5C0C"/>
    <w:pPr>
      <w:spacing w:line="260" w:lineRule="exact"/>
    </w:pPr>
    <w:rPr>
      <w:color w:val="083984" w:themeColor="accent1"/>
    </w:rPr>
  </w:style>
  <w:style w:type="character" w:customStyle="1" w:styleId="BasistekstNibudChar">
    <w:name w:val="Basistekst Nibud Char"/>
    <w:basedOn w:val="ZsysbasisNibudChar"/>
    <w:link w:val="BasistekstNibud"/>
    <w:rsid w:val="00CB5C0C"/>
    <w:rPr>
      <w:rFonts w:ascii="Verdana" w:hAnsi="Verdana" w:cs="Maiandra GD"/>
      <w:color w:val="4A4A49" w:themeColor="text1"/>
      <w:sz w:val="18"/>
      <w:szCs w:val="18"/>
    </w:rPr>
  </w:style>
  <w:style w:type="character" w:customStyle="1" w:styleId="DatumtitelbladNibudChar">
    <w:name w:val="Datum titelblad Nibud Char"/>
    <w:basedOn w:val="BasistekstNibudChar"/>
    <w:link w:val="DatumtitelbladNibud"/>
    <w:rsid w:val="00CB5C0C"/>
    <w:rPr>
      <w:rFonts w:ascii="Verdana" w:hAnsi="Verdana" w:cs="Maiandra GD"/>
      <w:color w:val="083984" w:themeColor="accent1"/>
      <w:sz w:val="18"/>
      <w:szCs w:val="18"/>
    </w:rPr>
  </w:style>
  <w:style w:type="character" w:customStyle="1" w:styleId="Vermelding1">
    <w:name w:val="Vermelding1"/>
    <w:basedOn w:val="Standaardalinea-lettertype"/>
    <w:uiPriority w:val="98"/>
    <w:semiHidden/>
    <w:unhideWhenUsed/>
    <w:rsid w:val="00AC0A0B"/>
    <w:rPr>
      <w:color w:val="2B579A"/>
      <w:shd w:val="clear" w:color="auto" w:fill="E1DFDD"/>
    </w:rPr>
  </w:style>
  <w:style w:type="character" w:customStyle="1" w:styleId="Slimmehyperlink1">
    <w:name w:val="Slimme hyperlink1"/>
    <w:basedOn w:val="Standaardalinea-lettertype"/>
    <w:uiPriority w:val="98"/>
    <w:semiHidden/>
    <w:unhideWhenUsed/>
    <w:rsid w:val="00AC0A0B"/>
    <w:rPr>
      <w:u w:val="dotted"/>
    </w:rPr>
  </w:style>
  <w:style w:type="character" w:customStyle="1" w:styleId="Onopgelostemelding1">
    <w:name w:val="Onopgeloste melding1"/>
    <w:basedOn w:val="Standaardalinea-lettertype"/>
    <w:uiPriority w:val="98"/>
    <w:semiHidden/>
    <w:unhideWhenUsed/>
    <w:rsid w:val="00AC0A0B"/>
    <w:rPr>
      <w:color w:val="605E5C"/>
      <w:shd w:val="clear" w:color="auto" w:fill="E1DFDD"/>
    </w:rPr>
  </w:style>
  <w:style w:type="character" w:customStyle="1" w:styleId="Hashtag1">
    <w:name w:val="Hashtag1"/>
    <w:basedOn w:val="Standaardalinea-lettertype"/>
    <w:uiPriority w:val="98"/>
    <w:semiHidden/>
    <w:unhideWhenUsed/>
    <w:rsid w:val="00AC0A0B"/>
    <w:rPr>
      <w:color w:val="2B579A"/>
      <w:shd w:val="clear" w:color="auto" w:fill="E1DFDD"/>
    </w:rPr>
  </w:style>
  <w:style w:type="table" w:styleId="Donkerelijst">
    <w:name w:val="Dark List"/>
    <w:basedOn w:val="Standaardtabel"/>
    <w:uiPriority w:val="70"/>
    <w:semiHidden/>
    <w:unhideWhenUsed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A4A49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2424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73736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</w:style>
  <w:style w:type="table" w:styleId="Gemiddeldraster1">
    <w:name w:val="Medium Grid 1"/>
    <w:basedOn w:val="Standaardtabel"/>
    <w:uiPriority w:val="67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777776" w:themeColor="text1" w:themeTint="BF"/>
        <w:left w:val="single" w:sz="8" w:space="0" w:color="777776" w:themeColor="text1" w:themeTint="BF"/>
        <w:bottom w:val="single" w:sz="8" w:space="0" w:color="777776" w:themeColor="text1" w:themeTint="BF"/>
        <w:right w:val="single" w:sz="8" w:space="0" w:color="777776" w:themeColor="text1" w:themeTint="BF"/>
        <w:insideH w:val="single" w:sz="8" w:space="0" w:color="777776" w:themeColor="text1" w:themeTint="BF"/>
        <w:insideV w:val="single" w:sz="8" w:space="0" w:color="777776" w:themeColor="text1" w:themeTint="BF"/>
      </w:tblBorders>
    </w:tblPr>
    <w:tcPr>
      <w:shd w:val="clear" w:color="auto" w:fill="D2D2D1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77776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shd w:val="clear" w:color="auto" w:fill="A5A5A3" w:themeFill="text1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72336A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  <w:insideH w:val="single" w:sz="8" w:space="0" w:color="4A4A49" w:themeColor="text1"/>
        <w:insideV w:val="single" w:sz="8" w:space="0" w:color="4A4A49" w:themeColor="text1"/>
      </w:tblBorders>
    </w:tblPr>
    <w:tcPr>
      <w:shd w:val="clear" w:color="auto" w:fill="D2D2D1" w:themeFill="text1" w:themeFillTint="3F"/>
    </w:tcPr>
    <w:tblStylePr w:type="firstRow">
      <w:rPr>
        <w:b/>
        <w:bCs/>
        <w:color w:val="4A4A49" w:themeColor="text1"/>
      </w:rPr>
      <w:tblPr/>
      <w:tcPr>
        <w:shd w:val="clear" w:color="auto" w:fill="EDEDED" w:themeFill="text1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A" w:themeFill="text1" w:themeFillTint="33"/>
      </w:tc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tcBorders>
          <w:insideH w:val="single" w:sz="6" w:space="0" w:color="4A4A49" w:themeColor="text1"/>
          <w:insideV w:val="single" w:sz="6" w:space="0" w:color="4A4A49" w:themeColor="text1"/>
        </w:tcBorders>
        <w:shd w:val="clear" w:color="auto" w:fill="A5A5A3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D2D1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4A49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4A49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A5A3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A5A3" w:themeFill="text1" w:themeFillTint="7F"/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777776" w:themeColor="text1" w:themeTint="BF"/>
        <w:left w:val="single" w:sz="8" w:space="0" w:color="777776" w:themeColor="text1" w:themeTint="BF"/>
        <w:bottom w:val="single" w:sz="8" w:space="0" w:color="777776" w:themeColor="text1" w:themeTint="BF"/>
        <w:right w:val="single" w:sz="8" w:space="0" w:color="777776" w:themeColor="text1" w:themeTint="BF"/>
        <w:insideH w:val="single" w:sz="8" w:space="0" w:color="777776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77776" w:themeColor="text1" w:themeTint="BF"/>
          <w:left w:val="single" w:sz="8" w:space="0" w:color="777776" w:themeColor="text1" w:themeTint="BF"/>
          <w:bottom w:val="single" w:sz="8" w:space="0" w:color="777776" w:themeColor="text1" w:themeTint="BF"/>
          <w:right w:val="single" w:sz="8" w:space="0" w:color="777776" w:themeColor="text1" w:themeTint="BF"/>
          <w:insideH w:val="nil"/>
          <w:insideV w:val="nil"/>
        </w:tcBorders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77776" w:themeColor="text1" w:themeTint="BF"/>
          <w:left w:val="single" w:sz="8" w:space="0" w:color="777776" w:themeColor="text1" w:themeTint="BF"/>
          <w:bottom w:val="single" w:sz="8" w:space="0" w:color="777776" w:themeColor="text1" w:themeTint="BF"/>
          <w:right w:val="single" w:sz="8" w:space="0" w:color="777776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1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D2D1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D5EDB" w:themeColor="accent1" w:themeTint="BF"/>
        <w:left w:val="single" w:sz="8" w:space="0" w:color="0D5EDB" w:themeColor="accent1" w:themeTint="BF"/>
        <w:bottom w:val="single" w:sz="8" w:space="0" w:color="0D5EDB" w:themeColor="accent1" w:themeTint="BF"/>
        <w:right w:val="single" w:sz="8" w:space="0" w:color="0D5EDB" w:themeColor="accent1" w:themeTint="BF"/>
        <w:insideH w:val="single" w:sz="8" w:space="0" w:color="0D5ED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D5EDB" w:themeColor="accent1" w:themeTint="BF"/>
          <w:left w:val="single" w:sz="8" w:space="0" w:color="0D5EDB" w:themeColor="accent1" w:themeTint="BF"/>
          <w:bottom w:val="single" w:sz="8" w:space="0" w:color="0D5EDB" w:themeColor="accent1" w:themeTint="BF"/>
          <w:right w:val="single" w:sz="8" w:space="0" w:color="0D5EDB" w:themeColor="accent1" w:themeTint="BF"/>
          <w:insideH w:val="nil"/>
          <w:insideV w:val="nil"/>
        </w:tcBorders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5EDB" w:themeColor="accent1" w:themeTint="BF"/>
          <w:left w:val="single" w:sz="8" w:space="0" w:color="0D5EDB" w:themeColor="accent1" w:themeTint="BF"/>
          <w:bottom w:val="single" w:sz="8" w:space="0" w:color="0D5EDB" w:themeColor="accent1" w:themeTint="BF"/>
          <w:right w:val="single" w:sz="8" w:space="0" w:color="0D5ED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8F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8C8F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bottom w:val="single" w:sz="8" w:space="0" w:color="4A4A49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A4A49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A4A49" w:themeColor="text1"/>
          <w:bottom w:val="single" w:sz="8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A4A49" w:themeColor="text1"/>
          <w:bottom w:val="single" w:sz="8" w:space="0" w:color="4A4A49" w:themeColor="text1"/>
        </w:tcBorders>
      </w:tcPr>
    </w:tblStylePr>
    <w:tblStylePr w:type="band1Vert">
      <w:tblPr/>
      <w:tcPr>
        <w:shd w:val="clear" w:color="auto" w:fill="D2D2D1" w:themeFill="text1" w:themeFillTint="3F"/>
      </w:tcPr>
    </w:tblStylePr>
    <w:tblStylePr w:type="band1Horz">
      <w:tblPr/>
      <w:tcPr>
        <w:shd w:val="clear" w:color="auto" w:fill="D2D2D1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bottom w:val="single" w:sz="8" w:space="0" w:color="08398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83984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83984" w:themeColor="accent1"/>
          <w:bottom w:val="single" w:sz="8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83984" w:themeColor="accent1"/>
          <w:bottom w:val="single" w:sz="8" w:space="0" w:color="083984" w:themeColor="accent1"/>
        </w:tcBorders>
      </w:tcPr>
    </w:tblStylePr>
    <w:tblStylePr w:type="band1Vert">
      <w:tblPr/>
      <w:tcPr>
        <w:shd w:val="clear" w:color="auto" w:fill="A8C8F9" w:themeFill="accent1" w:themeFillTint="3F"/>
      </w:tcPr>
    </w:tblStylePr>
    <w:tblStylePr w:type="band1Horz">
      <w:tblPr/>
      <w:tcPr>
        <w:shd w:val="clear" w:color="auto" w:fill="A8C8F9" w:themeFill="accent1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72336A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A4A49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A4A49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A4A49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D2D1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73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A" w:themeFill="text1" w:themeFillTint="33"/>
    </w:tcPr>
    <w:tblStylePr w:type="firstRow">
      <w:rPr>
        <w:b/>
        <w:bCs/>
      </w:rPr>
      <w:tblPr/>
      <w:tcPr>
        <w:shd w:val="clear" w:color="auto" w:fill="B6B6B5" w:themeFill="text1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B6B6B5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373736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373736" w:themeFill="text1" w:themeFillShade="BF"/>
      </w:tc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shd w:val="clear" w:color="auto" w:fill="A5A5A3" w:themeFill="text1" w:themeFillTint="7F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4A4A49" w:themeColor="text1"/>
        <w:bottom w:val="single" w:sz="4" w:space="0" w:color="4A4A49" w:themeColor="text1"/>
        <w:right w:val="single" w:sz="4" w:space="0" w:color="4A4A49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2C2B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2C2B" w:themeColor="text1" w:themeShade="99"/>
          <w:insideV w:val="nil"/>
        </w:tcBorders>
        <w:shd w:val="clear" w:color="auto" w:fill="2C2C2B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Vert">
      <w:tblPr/>
      <w:tcPr>
        <w:shd w:val="clear" w:color="auto" w:fill="B6B6B5" w:themeFill="text1" w:themeFillTint="66"/>
      </w:tcPr>
    </w:tblStylePr>
    <w:tblStylePr w:type="band1Horz">
      <w:tblPr/>
      <w:tcPr>
        <w:shd w:val="clear" w:color="auto" w:fill="A5A5A3" w:themeFill="text1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lijst">
    <w:name w:val="Colorful List"/>
    <w:basedOn w:val="Standaardtabel"/>
    <w:uiPriority w:val="72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EDEDED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chtraster">
    <w:name w:val="Light Grid"/>
    <w:basedOn w:val="Standaardtabel"/>
    <w:uiPriority w:val="62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  <w:insideH w:val="single" w:sz="8" w:space="0" w:color="4A4A49" w:themeColor="text1"/>
        <w:insideV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18" w:space="0" w:color="4A4A49" w:themeColor="text1"/>
          <w:right w:val="single" w:sz="8" w:space="0" w:color="4A4A49" w:themeColor="text1"/>
          <w:insideH w:val="nil"/>
          <w:insideV w:val="single" w:sz="8" w:space="0" w:color="4A4A49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H w:val="nil"/>
          <w:insideV w:val="single" w:sz="8" w:space="0" w:color="4A4A49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band1Vert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  <w:shd w:val="clear" w:color="auto" w:fill="D2D2D1" w:themeFill="text1" w:themeFillTint="3F"/>
      </w:tcPr>
    </w:tblStylePr>
    <w:tblStylePr w:type="band1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V w:val="single" w:sz="8" w:space="0" w:color="4A4A49" w:themeColor="text1"/>
        </w:tcBorders>
        <w:shd w:val="clear" w:color="auto" w:fill="D2D2D1" w:themeFill="text1" w:themeFillTint="3F"/>
      </w:tcPr>
    </w:tblStylePr>
    <w:tblStylePr w:type="band2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V w:val="single" w:sz="8" w:space="0" w:color="4A4A49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  <w:insideH w:val="single" w:sz="8" w:space="0" w:color="083984" w:themeColor="accent1"/>
        <w:insideV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18" w:space="0" w:color="083984" w:themeColor="accent1"/>
          <w:right w:val="single" w:sz="8" w:space="0" w:color="083984" w:themeColor="accent1"/>
          <w:insideH w:val="nil"/>
          <w:insideV w:val="single" w:sz="8" w:space="0" w:color="08398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H w:val="nil"/>
          <w:insideV w:val="single" w:sz="8" w:space="0" w:color="08398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band1Vert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  <w:shd w:val="clear" w:color="auto" w:fill="A8C8F9" w:themeFill="accent1" w:themeFillTint="3F"/>
      </w:tcPr>
    </w:tblStylePr>
    <w:tblStylePr w:type="band1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V w:val="single" w:sz="8" w:space="0" w:color="083984" w:themeColor="accent1"/>
        </w:tcBorders>
        <w:shd w:val="clear" w:color="auto" w:fill="A8C8F9" w:themeFill="accent1" w:themeFillTint="3F"/>
      </w:tcPr>
    </w:tblStylePr>
    <w:tblStylePr w:type="band2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V w:val="single" w:sz="8" w:space="0" w:color="083984" w:themeColor="accent1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72336A"/>
    <w:pPr>
      <w:spacing w:line="240" w:lineRule="auto"/>
    </w:pPr>
    <w:rPr>
      <w:color w:val="373736" w:themeColor="text1" w:themeShade="BF"/>
    </w:rPr>
    <w:tblPr>
      <w:tblStyleRowBandSize w:val="1"/>
      <w:tblStyleColBandSize w:val="1"/>
      <w:tblBorders>
        <w:top w:val="single" w:sz="8" w:space="0" w:color="4A4A49" w:themeColor="text1"/>
        <w:bottom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4A49" w:themeColor="text1"/>
          <w:left w:val="nil"/>
          <w:bottom w:val="single" w:sz="8" w:space="0" w:color="4A4A49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4A49" w:themeColor="text1"/>
          <w:left w:val="nil"/>
          <w:bottom w:val="single" w:sz="8" w:space="0" w:color="4A4A49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8" w:space="0" w:color="083984" w:themeColor="accent1"/>
        <w:bottom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83984" w:themeColor="accent1"/>
          <w:left w:val="nil"/>
          <w:bottom w:val="single" w:sz="8" w:space="0" w:color="08398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83984" w:themeColor="accent1"/>
          <w:left w:val="nil"/>
          <w:bottom w:val="single" w:sz="8" w:space="0" w:color="08398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</w:style>
  <w:style w:type="table" w:styleId="Lichtelijst">
    <w:name w:val="Light List"/>
    <w:basedOn w:val="Standaardtabel"/>
    <w:uiPriority w:val="61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band1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band1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</w:style>
  <w:style w:type="table" w:styleId="Lijsttabel1licht">
    <w:name w:val="List Table 1 Light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2">
    <w:name w:val="List Table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bottom w:val="single" w:sz="4" w:space="0" w:color="929291" w:themeColor="text1" w:themeTint="99"/>
        <w:insideH w:val="single" w:sz="4" w:space="0" w:color="929291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2-Accent1">
    <w:name w:val="List Table 2 Accent 1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bottom w:val="single" w:sz="4" w:space="0" w:color="2D7AF2" w:themeColor="accent1" w:themeTint="99"/>
        <w:insideH w:val="single" w:sz="4" w:space="0" w:color="2D7AF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2-Accent2">
    <w:name w:val="List Table 2 Accent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bottom w:val="single" w:sz="4" w:space="0" w:color="F8A561" w:themeColor="accent2" w:themeTint="99"/>
        <w:insideH w:val="single" w:sz="4" w:space="0" w:color="F8A561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2-Accent3">
    <w:name w:val="List Table 2 Accent 3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bottom w:val="single" w:sz="4" w:space="0" w:color="A6B7D2" w:themeColor="accent3" w:themeTint="99"/>
        <w:insideH w:val="single" w:sz="4" w:space="0" w:color="A6B7D2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2-Accent4">
    <w:name w:val="List Table 2 Accent 4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bottom w:val="single" w:sz="4" w:space="0" w:color="F4C9A6" w:themeColor="accent4" w:themeTint="99"/>
        <w:insideH w:val="single" w:sz="4" w:space="0" w:color="F4C9A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2-Accent5">
    <w:name w:val="List Table 2 Accent 5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bottom w:val="single" w:sz="4" w:space="0" w:color="E1E6F0" w:themeColor="accent5" w:themeTint="99"/>
        <w:insideH w:val="single" w:sz="4" w:space="0" w:color="E1E6F0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2-Accent6">
    <w:name w:val="List Table 2 Accent 6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bottom w:val="single" w:sz="4" w:space="0" w:color="FBEDE1" w:themeColor="accent6" w:themeTint="99"/>
        <w:insideH w:val="single" w:sz="4" w:space="0" w:color="FBEDE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3">
    <w:name w:val="List Table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4A4A49" w:themeColor="text1"/>
        <w:left w:val="single" w:sz="4" w:space="0" w:color="4A4A49" w:themeColor="text1"/>
        <w:bottom w:val="single" w:sz="4" w:space="0" w:color="4A4A49" w:themeColor="text1"/>
        <w:right w:val="single" w:sz="4" w:space="0" w:color="4A4A49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A4A49" w:themeColor="text1"/>
          <w:right w:val="single" w:sz="4" w:space="0" w:color="4A4A49" w:themeColor="text1"/>
        </w:tcBorders>
      </w:tcPr>
    </w:tblStylePr>
    <w:tblStylePr w:type="band1Horz">
      <w:tblPr/>
      <w:tcPr>
        <w:tcBorders>
          <w:top w:val="single" w:sz="4" w:space="0" w:color="4A4A49" w:themeColor="text1"/>
          <w:bottom w:val="single" w:sz="4" w:space="0" w:color="4A4A49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A4A49" w:themeColor="text1"/>
          <w:left w:val="nil"/>
        </w:tcBorders>
      </w:tcPr>
    </w:tblStylePr>
    <w:tblStylePr w:type="swCell">
      <w:tblPr/>
      <w:tcPr>
        <w:tcBorders>
          <w:top w:val="double" w:sz="4" w:space="0" w:color="4A4A49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083984" w:themeColor="accent1"/>
        <w:left w:val="single" w:sz="4" w:space="0" w:color="083984" w:themeColor="accent1"/>
        <w:bottom w:val="single" w:sz="4" w:space="0" w:color="083984" w:themeColor="accent1"/>
        <w:right w:val="single" w:sz="4" w:space="0" w:color="08398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83984" w:themeColor="accent1"/>
          <w:right w:val="single" w:sz="4" w:space="0" w:color="083984" w:themeColor="accent1"/>
        </w:tcBorders>
      </w:tcPr>
    </w:tblStylePr>
    <w:tblStylePr w:type="band1Horz">
      <w:tblPr/>
      <w:tcPr>
        <w:tcBorders>
          <w:top w:val="single" w:sz="4" w:space="0" w:color="083984" w:themeColor="accent1"/>
          <w:bottom w:val="single" w:sz="4" w:space="0" w:color="08398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83984" w:themeColor="accent1"/>
          <w:left w:val="nil"/>
        </w:tcBorders>
      </w:tcPr>
    </w:tblStylePr>
    <w:tblStylePr w:type="swCell">
      <w:tblPr/>
      <w:tcPr>
        <w:tcBorders>
          <w:top w:val="double" w:sz="4" w:space="0" w:color="083984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36C0A" w:themeColor="accent2"/>
        <w:left w:val="single" w:sz="4" w:space="0" w:color="E36C0A" w:themeColor="accent2"/>
        <w:bottom w:val="single" w:sz="4" w:space="0" w:color="E36C0A" w:themeColor="accent2"/>
        <w:right w:val="single" w:sz="4" w:space="0" w:color="E36C0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36C0A" w:themeColor="accent2"/>
          <w:right w:val="single" w:sz="4" w:space="0" w:color="E36C0A" w:themeColor="accent2"/>
        </w:tcBorders>
      </w:tcPr>
    </w:tblStylePr>
    <w:tblStylePr w:type="band1Horz">
      <w:tblPr/>
      <w:tcPr>
        <w:tcBorders>
          <w:top w:val="single" w:sz="4" w:space="0" w:color="E36C0A" w:themeColor="accent2"/>
          <w:bottom w:val="single" w:sz="4" w:space="0" w:color="E36C0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36C0A" w:themeColor="accent2"/>
          <w:left w:val="nil"/>
        </w:tcBorders>
      </w:tcPr>
    </w:tblStylePr>
    <w:tblStylePr w:type="swCell">
      <w:tblPr/>
      <w:tcPr>
        <w:tcBorders>
          <w:top w:val="double" w:sz="4" w:space="0" w:color="E36C0A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6B88B5" w:themeColor="accent3"/>
        <w:left w:val="single" w:sz="4" w:space="0" w:color="6B88B5" w:themeColor="accent3"/>
        <w:bottom w:val="single" w:sz="4" w:space="0" w:color="6B88B5" w:themeColor="accent3"/>
        <w:right w:val="single" w:sz="4" w:space="0" w:color="6B88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B88B5" w:themeColor="accent3"/>
          <w:right w:val="single" w:sz="4" w:space="0" w:color="6B88B5" w:themeColor="accent3"/>
        </w:tcBorders>
      </w:tcPr>
    </w:tblStylePr>
    <w:tblStylePr w:type="band1Horz">
      <w:tblPr/>
      <w:tcPr>
        <w:tcBorders>
          <w:top w:val="single" w:sz="4" w:space="0" w:color="6B88B5" w:themeColor="accent3"/>
          <w:bottom w:val="single" w:sz="4" w:space="0" w:color="6B88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B88B5" w:themeColor="accent3"/>
          <w:left w:val="nil"/>
        </w:tcBorders>
      </w:tcPr>
    </w:tblStylePr>
    <w:tblStylePr w:type="swCell">
      <w:tblPr/>
      <w:tcPr>
        <w:tcBorders>
          <w:top w:val="double" w:sz="4" w:space="0" w:color="6B88B5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EA76C" w:themeColor="accent4"/>
        <w:left w:val="single" w:sz="4" w:space="0" w:color="EEA76C" w:themeColor="accent4"/>
        <w:bottom w:val="single" w:sz="4" w:space="0" w:color="EEA76C" w:themeColor="accent4"/>
        <w:right w:val="single" w:sz="4" w:space="0" w:color="EEA76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A76C" w:themeColor="accent4"/>
          <w:right w:val="single" w:sz="4" w:space="0" w:color="EEA76C" w:themeColor="accent4"/>
        </w:tcBorders>
      </w:tcPr>
    </w:tblStylePr>
    <w:tblStylePr w:type="band1Horz">
      <w:tblPr/>
      <w:tcPr>
        <w:tcBorders>
          <w:top w:val="single" w:sz="4" w:space="0" w:color="EEA76C" w:themeColor="accent4"/>
          <w:bottom w:val="single" w:sz="4" w:space="0" w:color="EEA76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A76C" w:themeColor="accent4"/>
          <w:left w:val="nil"/>
        </w:tcBorders>
      </w:tcPr>
    </w:tblStylePr>
    <w:tblStylePr w:type="swCell">
      <w:tblPr/>
      <w:tcPr>
        <w:tcBorders>
          <w:top w:val="double" w:sz="4" w:space="0" w:color="EEA76C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CED7E6" w:themeColor="accent5"/>
        <w:left w:val="single" w:sz="4" w:space="0" w:color="CED7E6" w:themeColor="accent5"/>
        <w:bottom w:val="single" w:sz="4" w:space="0" w:color="CED7E6" w:themeColor="accent5"/>
        <w:right w:val="single" w:sz="4" w:space="0" w:color="CED7E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ED7E6" w:themeColor="accent5"/>
          <w:right w:val="single" w:sz="4" w:space="0" w:color="CED7E6" w:themeColor="accent5"/>
        </w:tcBorders>
      </w:tcPr>
    </w:tblStylePr>
    <w:tblStylePr w:type="band1Horz">
      <w:tblPr/>
      <w:tcPr>
        <w:tcBorders>
          <w:top w:val="single" w:sz="4" w:space="0" w:color="CED7E6" w:themeColor="accent5"/>
          <w:bottom w:val="single" w:sz="4" w:space="0" w:color="CED7E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ED7E6" w:themeColor="accent5"/>
          <w:left w:val="nil"/>
        </w:tcBorders>
      </w:tcPr>
    </w:tblStylePr>
    <w:tblStylePr w:type="swCell">
      <w:tblPr/>
      <w:tcPr>
        <w:tcBorders>
          <w:top w:val="double" w:sz="4" w:space="0" w:color="CED7E6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9E2CE" w:themeColor="accent6"/>
        <w:left w:val="single" w:sz="4" w:space="0" w:color="F9E2CE" w:themeColor="accent6"/>
        <w:bottom w:val="single" w:sz="4" w:space="0" w:color="F9E2CE" w:themeColor="accent6"/>
        <w:right w:val="single" w:sz="4" w:space="0" w:color="F9E2C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9E2CE" w:themeColor="accent6"/>
          <w:right w:val="single" w:sz="4" w:space="0" w:color="F9E2CE" w:themeColor="accent6"/>
        </w:tcBorders>
      </w:tcPr>
    </w:tblStylePr>
    <w:tblStylePr w:type="band1Horz">
      <w:tblPr/>
      <w:tcPr>
        <w:tcBorders>
          <w:top w:val="single" w:sz="4" w:space="0" w:color="F9E2CE" w:themeColor="accent6"/>
          <w:bottom w:val="single" w:sz="4" w:space="0" w:color="F9E2C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E2CE" w:themeColor="accent6"/>
          <w:left w:val="nil"/>
        </w:tcBorders>
      </w:tcPr>
    </w:tblStylePr>
    <w:tblStylePr w:type="swCell">
      <w:tblPr/>
      <w:tcPr>
        <w:tcBorders>
          <w:top w:val="double" w:sz="4" w:space="0" w:color="F9E2CE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4A49" w:themeColor="text1"/>
          <w:left w:val="single" w:sz="4" w:space="0" w:color="4A4A49" w:themeColor="text1"/>
          <w:bottom w:val="single" w:sz="4" w:space="0" w:color="4A4A49" w:themeColor="text1"/>
          <w:right w:val="single" w:sz="4" w:space="0" w:color="4A4A49" w:themeColor="text1"/>
          <w:insideH w:val="nil"/>
        </w:tcBorders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4-Accent1">
    <w:name w:val="List Table 4 Accent 1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83984" w:themeColor="accent1"/>
          <w:left w:val="single" w:sz="4" w:space="0" w:color="083984" w:themeColor="accent1"/>
          <w:bottom w:val="single" w:sz="4" w:space="0" w:color="083984" w:themeColor="accent1"/>
          <w:right w:val="single" w:sz="4" w:space="0" w:color="083984" w:themeColor="accent1"/>
          <w:insideH w:val="nil"/>
        </w:tcBorders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4-Accent2">
    <w:name w:val="List Table 4 Accent 2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6C0A" w:themeColor="accent2"/>
          <w:left w:val="single" w:sz="4" w:space="0" w:color="E36C0A" w:themeColor="accent2"/>
          <w:bottom w:val="single" w:sz="4" w:space="0" w:color="E36C0A" w:themeColor="accent2"/>
          <w:right w:val="single" w:sz="4" w:space="0" w:color="E36C0A" w:themeColor="accent2"/>
          <w:insideH w:val="nil"/>
        </w:tcBorders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4-Accent3">
    <w:name w:val="List Table 4 Accent 3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B88B5" w:themeColor="accent3"/>
          <w:left w:val="single" w:sz="4" w:space="0" w:color="6B88B5" w:themeColor="accent3"/>
          <w:bottom w:val="single" w:sz="4" w:space="0" w:color="6B88B5" w:themeColor="accent3"/>
          <w:right w:val="single" w:sz="4" w:space="0" w:color="6B88B5" w:themeColor="accent3"/>
          <w:insideH w:val="nil"/>
        </w:tcBorders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4-Accent4">
    <w:name w:val="List Table 4 Accent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76C" w:themeColor="accent4"/>
          <w:left w:val="single" w:sz="4" w:space="0" w:color="EEA76C" w:themeColor="accent4"/>
          <w:bottom w:val="single" w:sz="4" w:space="0" w:color="EEA76C" w:themeColor="accent4"/>
          <w:right w:val="single" w:sz="4" w:space="0" w:color="EEA76C" w:themeColor="accent4"/>
          <w:insideH w:val="nil"/>
        </w:tcBorders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4-Accent5">
    <w:name w:val="List Table 4 Accent 5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ED7E6" w:themeColor="accent5"/>
          <w:left w:val="single" w:sz="4" w:space="0" w:color="CED7E6" w:themeColor="accent5"/>
          <w:bottom w:val="single" w:sz="4" w:space="0" w:color="CED7E6" w:themeColor="accent5"/>
          <w:right w:val="single" w:sz="4" w:space="0" w:color="CED7E6" w:themeColor="accent5"/>
          <w:insideH w:val="nil"/>
        </w:tcBorders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4-Accent6">
    <w:name w:val="List Table 4 Accent 6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2CE" w:themeColor="accent6"/>
          <w:left w:val="single" w:sz="4" w:space="0" w:color="F9E2CE" w:themeColor="accent6"/>
          <w:bottom w:val="single" w:sz="4" w:space="0" w:color="F9E2CE" w:themeColor="accent6"/>
          <w:right w:val="single" w:sz="4" w:space="0" w:color="F9E2CE" w:themeColor="accent6"/>
          <w:insideH w:val="nil"/>
        </w:tcBorders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5donker">
    <w:name w:val="List Table 5 Dark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A4A49" w:themeColor="text1"/>
        <w:left w:val="single" w:sz="24" w:space="0" w:color="4A4A49" w:themeColor="text1"/>
        <w:bottom w:val="single" w:sz="24" w:space="0" w:color="4A4A49" w:themeColor="text1"/>
        <w:right w:val="single" w:sz="24" w:space="0" w:color="4A4A49" w:themeColor="text1"/>
      </w:tblBorders>
    </w:tblPr>
    <w:tcPr>
      <w:shd w:val="clear" w:color="auto" w:fill="4A4A49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83984" w:themeColor="accent1"/>
        <w:left w:val="single" w:sz="24" w:space="0" w:color="083984" w:themeColor="accent1"/>
        <w:bottom w:val="single" w:sz="24" w:space="0" w:color="083984" w:themeColor="accent1"/>
        <w:right w:val="single" w:sz="24" w:space="0" w:color="083984" w:themeColor="accent1"/>
      </w:tblBorders>
    </w:tblPr>
    <w:tcPr>
      <w:shd w:val="clear" w:color="auto" w:fill="08398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36C0A" w:themeColor="accent2"/>
        <w:left w:val="single" w:sz="24" w:space="0" w:color="E36C0A" w:themeColor="accent2"/>
        <w:bottom w:val="single" w:sz="24" w:space="0" w:color="E36C0A" w:themeColor="accent2"/>
        <w:right w:val="single" w:sz="24" w:space="0" w:color="E36C0A" w:themeColor="accent2"/>
      </w:tblBorders>
    </w:tblPr>
    <w:tcPr>
      <w:shd w:val="clear" w:color="auto" w:fill="E36C0A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B88B5" w:themeColor="accent3"/>
        <w:left w:val="single" w:sz="24" w:space="0" w:color="6B88B5" w:themeColor="accent3"/>
        <w:bottom w:val="single" w:sz="24" w:space="0" w:color="6B88B5" w:themeColor="accent3"/>
        <w:right w:val="single" w:sz="24" w:space="0" w:color="6B88B5" w:themeColor="accent3"/>
      </w:tblBorders>
    </w:tblPr>
    <w:tcPr>
      <w:shd w:val="clear" w:color="auto" w:fill="6B88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A76C" w:themeColor="accent4"/>
        <w:left w:val="single" w:sz="24" w:space="0" w:color="EEA76C" w:themeColor="accent4"/>
        <w:bottom w:val="single" w:sz="24" w:space="0" w:color="EEA76C" w:themeColor="accent4"/>
        <w:right w:val="single" w:sz="24" w:space="0" w:color="EEA76C" w:themeColor="accent4"/>
      </w:tblBorders>
    </w:tblPr>
    <w:tcPr>
      <w:shd w:val="clear" w:color="auto" w:fill="EEA76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ED7E6" w:themeColor="accent5"/>
        <w:left w:val="single" w:sz="24" w:space="0" w:color="CED7E6" w:themeColor="accent5"/>
        <w:bottom w:val="single" w:sz="24" w:space="0" w:color="CED7E6" w:themeColor="accent5"/>
        <w:right w:val="single" w:sz="24" w:space="0" w:color="CED7E6" w:themeColor="accent5"/>
      </w:tblBorders>
    </w:tblPr>
    <w:tcPr>
      <w:shd w:val="clear" w:color="auto" w:fill="CED7E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9E2CE" w:themeColor="accent6"/>
        <w:left w:val="single" w:sz="24" w:space="0" w:color="F9E2CE" w:themeColor="accent6"/>
        <w:bottom w:val="single" w:sz="24" w:space="0" w:color="F9E2CE" w:themeColor="accent6"/>
        <w:right w:val="single" w:sz="24" w:space="0" w:color="F9E2CE" w:themeColor="accent6"/>
      </w:tblBorders>
    </w:tblPr>
    <w:tcPr>
      <w:shd w:val="clear" w:color="auto" w:fill="F9E2CE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4A4A49" w:themeColor="text1"/>
        <w:bottom w:val="single" w:sz="4" w:space="0" w:color="4A4A49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A4A49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083984" w:themeColor="accent1"/>
        <w:bottom w:val="single" w:sz="4" w:space="0" w:color="08398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8398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E36C0A" w:themeColor="accent2"/>
        <w:bottom w:val="single" w:sz="4" w:space="0" w:color="E36C0A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36C0A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6B88B5" w:themeColor="accent3"/>
        <w:bottom w:val="single" w:sz="4" w:space="0" w:color="6B88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B88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EEA76C" w:themeColor="accent4"/>
        <w:bottom w:val="single" w:sz="4" w:space="0" w:color="EEA76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EA76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CED7E6" w:themeColor="accent5"/>
        <w:bottom w:val="single" w:sz="4" w:space="0" w:color="CED7E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ED7E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9E2CE" w:themeColor="accent6"/>
        <w:bottom w:val="single" w:sz="4" w:space="0" w:color="F9E2CE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9E2CE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7kleurrijk">
    <w:name w:val="List Table 7 Colorful"/>
    <w:basedOn w:val="Standaardtabel"/>
    <w:uiPriority w:val="52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A4A49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A4A49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A4A49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A4A49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8398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8398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8398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8398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36C0A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36C0A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36C0A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36C0A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B88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B88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B88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B88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A76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A76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A76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A76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ED7E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ED7E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ED7E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ED7E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E2CE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E2CE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E2CE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E2CE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41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4A4A3" w:themeColor="text1" w:themeTint="80"/>
        <w:bottom w:val="single" w:sz="4" w:space="0" w:color="A4A4A3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4A4A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4A4A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4A4A3" w:themeColor="text1" w:themeTint="80"/>
          <w:right w:val="single" w:sz="4" w:space="0" w:color="A4A4A3" w:themeColor="text1" w:themeTint="80"/>
        </w:tcBorders>
      </w:tcPr>
    </w:tblStylePr>
    <w:tblStylePr w:type="band2Vert">
      <w:tblPr/>
      <w:tcPr>
        <w:tcBorders>
          <w:left w:val="single" w:sz="4" w:space="0" w:color="A4A4A3" w:themeColor="text1" w:themeTint="80"/>
          <w:right w:val="single" w:sz="4" w:space="0" w:color="A4A4A3" w:themeColor="text1" w:themeTint="80"/>
        </w:tcBorders>
      </w:tcPr>
    </w:tblStylePr>
    <w:tblStylePr w:type="band1Horz">
      <w:tblPr/>
      <w:tcPr>
        <w:tcBorders>
          <w:top w:val="single" w:sz="4" w:space="0" w:color="A4A4A3" w:themeColor="text1" w:themeTint="80"/>
          <w:bottom w:val="single" w:sz="4" w:space="0" w:color="A4A4A3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4A4A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4A4A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4A4A3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4A4A3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4A4A3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4A4A3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B6B6B5" w:themeColor="text1" w:themeTint="66"/>
        <w:left w:val="single" w:sz="4" w:space="0" w:color="B6B6B5" w:themeColor="text1" w:themeTint="66"/>
        <w:bottom w:val="single" w:sz="4" w:space="0" w:color="B6B6B5" w:themeColor="text1" w:themeTint="66"/>
        <w:right w:val="single" w:sz="4" w:space="0" w:color="B6B6B5" w:themeColor="text1" w:themeTint="66"/>
        <w:insideH w:val="single" w:sz="4" w:space="0" w:color="B6B6B5" w:themeColor="text1" w:themeTint="66"/>
        <w:insideV w:val="single" w:sz="4" w:space="0" w:color="B6B6B5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73A6F6" w:themeColor="accent1" w:themeTint="66"/>
        <w:left w:val="single" w:sz="4" w:space="0" w:color="73A6F6" w:themeColor="accent1" w:themeTint="66"/>
        <w:bottom w:val="single" w:sz="4" w:space="0" w:color="73A6F6" w:themeColor="accent1" w:themeTint="66"/>
        <w:right w:val="single" w:sz="4" w:space="0" w:color="73A6F6" w:themeColor="accent1" w:themeTint="66"/>
        <w:insideH w:val="single" w:sz="4" w:space="0" w:color="73A6F6" w:themeColor="accent1" w:themeTint="66"/>
        <w:insideV w:val="single" w:sz="4" w:space="0" w:color="73A6F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2" w:themeTint="66"/>
        <w:left w:val="single" w:sz="4" w:space="0" w:color="FAC396" w:themeColor="accent2" w:themeTint="66"/>
        <w:bottom w:val="single" w:sz="4" w:space="0" w:color="FAC396" w:themeColor="accent2" w:themeTint="66"/>
        <w:right w:val="single" w:sz="4" w:space="0" w:color="FAC396" w:themeColor="accent2" w:themeTint="66"/>
        <w:insideH w:val="single" w:sz="4" w:space="0" w:color="FAC396" w:themeColor="accent2" w:themeTint="66"/>
        <w:insideV w:val="single" w:sz="4" w:space="0" w:color="FAC396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C3CFE1" w:themeColor="accent3" w:themeTint="66"/>
        <w:left w:val="single" w:sz="4" w:space="0" w:color="C3CFE1" w:themeColor="accent3" w:themeTint="66"/>
        <w:bottom w:val="single" w:sz="4" w:space="0" w:color="C3CFE1" w:themeColor="accent3" w:themeTint="66"/>
        <w:right w:val="single" w:sz="4" w:space="0" w:color="C3CFE1" w:themeColor="accent3" w:themeTint="66"/>
        <w:insideH w:val="single" w:sz="4" w:space="0" w:color="C3CFE1" w:themeColor="accent3" w:themeTint="66"/>
        <w:insideV w:val="single" w:sz="4" w:space="0" w:color="C3CFE1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DBC4" w:themeColor="accent4" w:themeTint="66"/>
        <w:left w:val="single" w:sz="4" w:space="0" w:color="F8DBC4" w:themeColor="accent4" w:themeTint="66"/>
        <w:bottom w:val="single" w:sz="4" w:space="0" w:color="F8DBC4" w:themeColor="accent4" w:themeTint="66"/>
        <w:right w:val="single" w:sz="4" w:space="0" w:color="F8DBC4" w:themeColor="accent4" w:themeTint="66"/>
        <w:insideH w:val="single" w:sz="4" w:space="0" w:color="F8DBC4" w:themeColor="accent4" w:themeTint="66"/>
        <w:insideV w:val="single" w:sz="4" w:space="0" w:color="F8DBC4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BEEF5" w:themeColor="accent5" w:themeTint="66"/>
        <w:left w:val="single" w:sz="4" w:space="0" w:color="EBEEF5" w:themeColor="accent5" w:themeTint="66"/>
        <w:bottom w:val="single" w:sz="4" w:space="0" w:color="EBEEF5" w:themeColor="accent5" w:themeTint="66"/>
        <w:right w:val="single" w:sz="4" w:space="0" w:color="EBEEF5" w:themeColor="accent5" w:themeTint="66"/>
        <w:insideH w:val="single" w:sz="4" w:space="0" w:color="EBEEF5" w:themeColor="accent5" w:themeTint="66"/>
        <w:insideV w:val="single" w:sz="4" w:space="0" w:color="EBEEF5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CF3EB" w:themeColor="accent6" w:themeTint="66"/>
        <w:left w:val="single" w:sz="4" w:space="0" w:color="FCF3EB" w:themeColor="accent6" w:themeTint="66"/>
        <w:bottom w:val="single" w:sz="4" w:space="0" w:color="FCF3EB" w:themeColor="accent6" w:themeTint="66"/>
        <w:right w:val="single" w:sz="4" w:space="0" w:color="FCF3EB" w:themeColor="accent6" w:themeTint="66"/>
        <w:insideH w:val="single" w:sz="4" w:space="0" w:color="FCF3EB" w:themeColor="accent6" w:themeTint="66"/>
        <w:insideV w:val="single" w:sz="4" w:space="0" w:color="FCF3E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929291" w:themeColor="text1" w:themeTint="99"/>
        <w:bottom w:val="single" w:sz="2" w:space="0" w:color="929291" w:themeColor="text1" w:themeTint="99"/>
        <w:insideH w:val="single" w:sz="2" w:space="0" w:color="929291" w:themeColor="text1" w:themeTint="99"/>
        <w:insideV w:val="single" w:sz="2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9291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9291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2-Accent1">
    <w:name w:val="Grid Table 2 Accent 1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2D7AF2" w:themeColor="accent1" w:themeTint="99"/>
        <w:bottom w:val="single" w:sz="2" w:space="0" w:color="2D7AF2" w:themeColor="accent1" w:themeTint="99"/>
        <w:insideH w:val="single" w:sz="2" w:space="0" w:color="2D7AF2" w:themeColor="accent1" w:themeTint="99"/>
        <w:insideV w:val="single" w:sz="2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7AF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7AF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2-Accent2">
    <w:name w:val="Grid Table 2 Accent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8A561" w:themeColor="accent2" w:themeTint="99"/>
        <w:bottom w:val="single" w:sz="2" w:space="0" w:color="F8A561" w:themeColor="accent2" w:themeTint="99"/>
        <w:insideH w:val="single" w:sz="2" w:space="0" w:color="F8A561" w:themeColor="accent2" w:themeTint="99"/>
        <w:insideV w:val="single" w:sz="2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8A561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8A561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2-Accent3">
    <w:name w:val="Grid Table 2 Accent 3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A6B7D2" w:themeColor="accent3" w:themeTint="99"/>
        <w:bottom w:val="single" w:sz="2" w:space="0" w:color="A6B7D2" w:themeColor="accent3" w:themeTint="99"/>
        <w:insideH w:val="single" w:sz="2" w:space="0" w:color="A6B7D2" w:themeColor="accent3" w:themeTint="99"/>
        <w:insideV w:val="single" w:sz="2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6B7D2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6B7D2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2-Accent4">
    <w:name w:val="Grid Table 2 Accent 4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4C9A6" w:themeColor="accent4" w:themeTint="99"/>
        <w:bottom w:val="single" w:sz="2" w:space="0" w:color="F4C9A6" w:themeColor="accent4" w:themeTint="99"/>
        <w:insideH w:val="single" w:sz="2" w:space="0" w:color="F4C9A6" w:themeColor="accent4" w:themeTint="99"/>
        <w:insideV w:val="single" w:sz="2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C9A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C9A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2-Accent5">
    <w:name w:val="Grid Table 2 Accent 5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E1E6F0" w:themeColor="accent5" w:themeTint="99"/>
        <w:bottom w:val="single" w:sz="2" w:space="0" w:color="E1E6F0" w:themeColor="accent5" w:themeTint="99"/>
        <w:insideH w:val="single" w:sz="2" w:space="0" w:color="E1E6F0" w:themeColor="accent5" w:themeTint="99"/>
        <w:insideV w:val="single" w:sz="2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1E6F0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1E6F0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2-Accent6">
    <w:name w:val="Grid Table 2 Accent 6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BEDE1" w:themeColor="accent6" w:themeTint="99"/>
        <w:bottom w:val="single" w:sz="2" w:space="0" w:color="FBEDE1" w:themeColor="accent6" w:themeTint="99"/>
        <w:insideH w:val="single" w:sz="2" w:space="0" w:color="FBEDE1" w:themeColor="accent6" w:themeTint="99"/>
        <w:insideV w:val="single" w:sz="2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BEDE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BEDE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3">
    <w:name w:val="Grid Table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bottom w:val="single" w:sz="4" w:space="0" w:color="929291" w:themeColor="text1" w:themeTint="99"/>
        </w:tcBorders>
      </w:tcPr>
    </w:tblStylePr>
    <w:tblStylePr w:type="nwCell">
      <w:tblPr/>
      <w:tcPr>
        <w:tcBorders>
          <w:bottom w:val="single" w:sz="4" w:space="0" w:color="929291" w:themeColor="text1" w:themeTint="99"/>
        </w:tcBorders>
      </w:tcPr>
    </w:tblStylePr>
    <w:tblStylePr w:type="seCell">
      <w:tblPr/>
      <w:tcPr>
        <w:tcBorders>
          <w:top w:val="single" w:sz="4" w:space="0" w:color="929291" w:themeColor="text1" w:themeTint="99"/>
        </w:tcBorders>
      </w:tcPr>
    </w:tblStylePr>
    <w:tblStylePr w:type="swCell">
      <w:tblPr/>
      <w:tcPr>
        <w:tcBorders>
          <w:top w:val="single" w:sz="4" w:space="0" w:color="929291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bottom w:val="single" w:sz="4" w:space="0" w:color="2D7AF2" w:themeColor="accent1" w:themeTint="99"/>
        </w:tcBorders>
      </w:tcPr>
    </w:tblStylePr>
    <w:tblStylePr w:type="nwCell">
      <w:tblPr/>
      <w:tcPr>
        <w:tcBorders>
          <w:bottom w:val="single" w:sz="4" w:space="0" w:color="2D7AF2" w:themeColor="accent1" w:themeTint="99"/>
        </w:tcBorders>
      </w:tcPr>
    </w:tblStylePr>
    <w:tblStylePr w:type="seCell">
      <w:tblPr/>
      <w:tcPr>
        <w:tcBorders>
          <w:top w:val="single" w:sz="4" w:space="0" w:color="2D7AF2" w:themeColor="accent1" w:themeTint="99"/>
        </w:tcBorders>
      </w:tcPr>
    </w:tblStylePr>
    <w:tblStylePr w:type="swCell">
      <w:tblPr/>
      <w:tcPr>
        <w:tcBorders>
          <w:top w:val="single" w:sz="4" w:space="0" w:color="2D7AF2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bottom w:val="single" w:sz="4" w:space="0" w:color="F8A561" w:themeColor="accent2" w:themeTint="99"/>
        </w:tcBorders>
      </w:tcPr>
    </w:tblStylePr>
    <w:tblStylePr w:type="nwCell">
      <w:tblPr/>
      <w:tcPr>
        <w:tcBorders>
          <w:bottom w:val="single" w:sz="4" w:space="0" w:color="F8A561" w:themeColor="accent2" w:themeTint="99"/>
        </w:tcBorders>
      </w:tcPr>
    </w:tblStylePr>
    <w:tblStylePr w:type="seCell">
      <w:tblPr/>
      <w:tcPr>
        <w:tcBorders>
          <w:top w:val="single" w:sz="4" w:space="0" w:color="F8A561" w:themeColor="accent2" w:themeTint="99"/>
        </w:tcBorders>
      </w:tcPr>
    </w:tblStylePr>
    <w:tblStylePr w:type="swCell">
      <w:tblPr/>
      <w:tcPr>
        <w:tcBorders>
          <w:top w:val="single" w:sz="4" w:space="0" w:color="F8A561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bottom w:val="single" w:sz="4" w:space="0" w:color="A6B7D2" w:themeColor="accent3" w:themeTint="99"/>
        </w:tcBorders>
      </w:tcPr>
    </w:tblStylePr>
    <w:tblStylePr w:type="nwCell">
      <w:tblPr/>
      <w:tcPr>
        <w:tcBorders>
          <w:bottom w:val="single" w:sz="4" w:space="0" w:color="A6B7D2" w:themeColor="accent3" w:themeTint="99"/>
        </w:tcBorders>
      </w:tcPr>
    </w:tblStylePr>
    <w:tblStylePr w:type="seCell">
      <w:tblPr/>
      <w:tcPr>
        <w:tcBorders>
          <w:top w:val="single" w:sz="4" w:space="0" w:color="A6B7D2" w:themeColor="accent3" w:themeTint="99"/>
        </w:tcBorders>
      </w:tcPr>
    </w:tblStylePr>
    <w:tblStylePr w:type="swCell">
      <w:tblPr/>
      <w:tcPr>
        <w:tcBorders>
          <w:top w:val="single" w:sz="4" w:space="0" w:color="A6B7D2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bottom w:val="single" w:sz="4" w:space="0" w:color="F4C9A6" w:themeColor="accent4" w:themeTint="99"/>
        </w:tcBorders>
      </w:tcPr>
    </w:tblStylePr>
    <w:tblStylePr w:type="nwCell">
      <w:tblPr/>
      <w:tcPr>
        <w:tcBorders>
          <w:bottom w:val="single" w:sz="4" w:space="0" w:color="F4C9A6" w:themeColor="accent4" w:themeTint="99"/>
        </w:tcBorders>
      </w:tcPr>
    </w:tblStylePr>
    <w:tblStylePr w:type="seCell">
      <w:tblPr/>
      <w:tcPr>
        <w:tcBorders>
          <w:top w:val="single" w:sz="4" w:space="0" w:color="F4C9A6" w:themeColor="accent4" w:themeTint="99"/>
        </w:tcBorders>
      </w:tcPr>
    </w:tblStylePr>
    <w:tblStylePr w:type="swCell">
      <w:tblPr/>
      <w:tcPr>
        <w:tcBorders>
          <w:top w:val="single" w:sz="4" w:space="0" w:color="F4C9A6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bottom w:val="single" w:sz="4" w:space="0" w:color="E1E6F0" w:themeColor="accent5" w:themeTint="99"/>
        </w:tcBorders>
      </w:tcPr>
    </w:tblStylePr>
    <w:tblStylePr w:type="nwCell">
      <w:tblPr/>
      <w:tcPr>
        <w:tcBorders>
          <w:bottom w:val="single" w:sz="4" w:space="0" w:color="E1E6F0" w:themeColor="accent5" w:themeTint="99"/>
        </w:tcBorders>
      </w:tcPr>
    </w:tblStylePr>
    <w:tblStylePr w:type="seCell">
      <w:tblPr/>
      <w:tcPr>
        <w:tcBorders>
          <w:top w:val="single" w:sz="4" w:space="0" w:color="E1E6F0" w:themeColor="accent5" w:themeTint="99"/>
        </w:tcBorders>
      </w:tcPr>
    </w:tblStylePr>
    <w:tblStylePr w:type="swCell">
      <w:tblPr/>
      <w:tcPr>
        <w:tcBorders>
          <w:top w:val="single" w:sz="4" w:space="0" w:color="E1E6F0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bottom w:val="single" w:sz="4" w:space="0" w:color="FBEDE1" w:themeColor="accent6" w:themeTint="99"/>
        </w:tcBorders>
      </w:tcPr>
    </w:tblStylePr>
    <w:tblStylePr w:type="nwCell">
      <w:tblPr/>
      <w:tcPr>
        <w:tcBorders>
          <w:bottom w:val="single" w:sz="4" w:space="0" w:color="FBEDE1" w:themeColor="accent6" w:themeTint="99"/>
        </w:tcBorders>
      </w:tcPr>
    </w:tblStylePr>
    <w:tblStylePr w:type="seCell">
      <w:tblPr/>
      <w:tcPr>
        <w:tcBorders>
          <w:top w:val="single" w:sz="4" w:space="0" w:color="FBEDE1" w:themeColor="accent6" w:themeTint="99"/>
        </w:tcBorders>
      </w:tcPr>
    </w:tblStylePr>
    <w:tblStylePr w:type="swCell">
      <w:tblPr/>
      <w:tcPr>
        <w:tcBorders>
          <w:top w:val="single" w:sz="4" w:space="0" w:color="FBEDE1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4A49" w:themeColor="text1"/>
          <w:left w:val="single" w:sz="4" w:space="0" w:color="4A4A49" w:themeColor="text1"/>
          <w:bottom w:val="single" w:sz="4" w:space="0" w:color="4A4A49" w:themeColor="text1"/>
          <w:right w:val="single" w:sz="4" w:space="0" w:color="4A4A49" w:themeColor="text1"/>
          <w:insideH w:val="nil"/>
          <w:insideV w:val="nil"/>
        </w:tcBorders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4-Accent1">
    <w:name w:val="Grid Table 4 Accent 1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83984" w:themeColor="accent1"/>
          <w:left w:val="single" w:sz="4" w:space="0" w:color="083984" w:themeColor="accent1"/>
          <w:bottom w:val="single" w:sz="4" w:space="0" w:color="083984" w:themeColor="accent1"/>
          <w:right w:val="single" w:sz="4" w:space="0" w:color="083984" w:themeColor="accent1"/>
          <w:insideH w:val="nil"/>
          <w:insideV w:val="nil"/>
        </w:tcBorders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4-Accent2">
    <w:name w:val="Grid Table 4 Accent 2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6C0A" w:themeColor="accent2"/>
          <w:left w:val="single" w:sz="4" w:space="0" w:color="E36C0A" w:themeColor="accent2"/>
          <w:bottom w:val="single" w:sz="4" w:space="0" w:color="E36C0A" w:themeColor="accent2"/>
          <w:right w:val="single" w:sz="4" w:space="0" w:color="E36C0A" w:themeColor="accent2"/>
          <w:insideH w:val="nil"/>
          <w:insideV w:val="nil"/>
        </w:tcBorders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4-Accent3">
    <w:name w:val="Grid Table 4 Accent 3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B88B5" w:themeColor="accent3"/>
          <w:left w:val="single" w:sz="4" w:space="0" w:color="6B88B5" w:themeColor="accent3"/>
          <w:bottom w:val="single" w:sz="4" w:space="0" w:color="6B88B5" w:themeColor="accent3"/>
          <w:right w:val="single" w:sz="4" w:space="0" w:color="6B88B5" w:themeColor="accent3"/>
          <w:insideH w:val="nil"/>
          <w:insideV w:val="nil"/>
        </w:tcBorders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4-Accent4">
    <w:name w:val="Grid Table 4 Accent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76C" w:themeColor="accent4"/>
          <w:left w:val="single" w:sz="4" w:space="0" w:color="EEA76C" w:themeColor="accent4"/>
          <w:bottom w:val="single" w:sz="4" w:space="0" w:color="EEA76C" w:themeColor="accent4"/>
          <w:right w:val="single" w:sz="4" w:space="0" w:color="EEA76C" w:themeColor="accent4"/>
          <w:insideH w:val="nil"/>
          <w:insideV w:val="nil"/>
        </w:tcBorders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4-Accent5">
    <w:name w:val="Grid Table 4 Accent 5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ED7E6" w:themeColor="accent5"/>
          <w:left w:val="single" w:sz="4" w:space="0" w:color="CED7E6" w:themeColor="accent5"/>
          <w:bottom w:val="single" w:sz="4" w:space="0" w:color="CED7E6" w:themeColor="accent5"/>
          <w:right w:val="single" w:sz="4" w:space="0" w:color="CED7E6" w:themeColor="accent5"/>
          <w:insideH w:val="nil"/>
          <w:insideV w:val="nil"/>
        </w:tcBorders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4-Accent6">
    <w:name w:val="Grid Table 4 Accent 6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2CE" w:themeColor="accent6"/>
          <w:left w:val="single" w:sz="4" w:space="0" w:color="F9E2CE" w:themeColor="accent6"/>
          <w:bottom w:val="single" w:sz="4" w:space="0" w:color="F9E2CE" w:themeColor="accent6"/>
          <w:right w:val="single" w:sz="4" w:space="0" w:color="F9E2CE" w:themeColor="accent6"/>
          <w:insideH w:val="nil"/>
          <w:insideV w:val="nil"/>
        </w:tcBorders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5donker">
    <w:name w:val="Grid Table 5 Dark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A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A4A49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A4A49" w:themeFill="text1"/>
      </w:tcPr>
    </w:tblStylePr>
    <w:tblStylePr w:type="band1Vert">
      <w:tblPr/>
      <w:tcPr>
        <w:shd w:val="clear" w:color="auto" w:fill="B6B6B5" w:themeFill="text1" w:themeFillTint="66"/>
      </w:tcPr>
    </w:tblStylePr>
    <w:tblStylePr w:type="band1Horz">
      <w:tblPr/>
      <w:tcPr>
        <w:shd w:val="clear" w:color="auto" w:fill="B6B6B5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D2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8398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83984" w:themeFill="accent1"/>
      </w:tcPr>
    </w:tblStylePr>
    <w:tblStylePr w:type="band1Vert">
      <w:tblPr/>
      <w:tcPr>
        <w:shd w:val="clear" w:color="auto" w:fill="73A6F6" w:themeFill="accent1" w:themeFillTint="66"/>
      </w:tcPr>
    </w:tblStylePr>
    <w:tblStylePr w:type="band1Horz">
      <w:tblPr/>
      <w:tcPr>
        <w:shd w:val="clear" w:color="auto" w:fill="73A6F6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1C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6C0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6C0A" w:themeFill="accent2"/>
      </w:tcPr>
    </w:tblStylePr>
    <w:tblStylePr w:type="band1Vert">
      <w:tblPr/>
      <w:tcPr>
        <w:shd w:val="clear" w:color="auto" w:fill="FAC396" w:themeFill="accent2" w:themeFillTint="66"/>
      </w:tcPr>
    </w:tblStylePr>
    <w:tblStylePr w:type="band1Horz">
      <w:tblPr/>
      <w:tcPr>
        <w:shd w:val="clear" w:color="auto" w:fill="FAC396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6F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B88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B88B5" w:themeFill="accent3"/>
      </w:tcPr>
    </w:tblStylePr>
    <w:tblStylePr w:type="band1Vert">
      <w:tblPr/>
      <w:tcPr>
        <w:shd w:val="clear" w:color="auto" w:fill="C3CFE1" w:themeFill="accent3" w:themeFillTint="66"/>
      </w:tcPr>
    </w:tblStylePr>
    <w:tblStylePr w:type="band1Horz">
      <w:tblPr/>
      <w:tcPr>
        <w:shd w:val="clear" w:color="auto" w:fill="C3CFE1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DE1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A76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A76C" w:themeFill="accent4"/>
      </w:tcPr>
    </w:tblStylePr>
    <w:tblStylePr w:type="band1Vert">
      <w:tblPr/>
      <w:tcPr>
        <w:shd w:val="clear" w:color="auto" w:fill="F8DBC4" w:themeFill="accent4" w:themeFillTint="66"/>
      </w:tcPr>
    </w:tblStylePr>
    <w:tblStylePr w:type="band1Horz">
      <w:tblPr/>
      <w:tcPr>
        <w:shd w:val="clear" w:color="auto" w:fill="F8DBC4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6F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ED7E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ED7E6" w:themeFill="accent5"/>
      </w:tcPr>
    </w:tblStylePr>
    <w:tblStylePr w:type="band1Vert">
      <w:tblPr/>
      <w:tcPr>
        <w:shd w:val="clear" w:color="auto" w:fill="EBEEF5" w:themeFill="accent5" w:themeFillTint="66"/>
      </w:tcPr>
    </w:tblStylePr>
    <w:tblStylePr w:type="band1Horz">
      <w:tblPr/>
      <w:tcPr>
        <w:shd w:val="clear" w:color="auto" w:fill="EBEEF5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F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9E2C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9E2CE" w:themeFill="accent6"/>
      </w:tcPr>
    </w:tblStylePr>
    <w:tblStylePr w:type="band1Vert">
      <w:tblPr/>
      <w:tcPr>
        <w:shd w:val="clear" w:color="auto" w:fill="FCF3EB" w:themeFill="accent6" w:themeFillTint="66"/>
      </w:tcPr>
    </w:tblStylePr>
    <w:tblStylePr w:type="band1Horz">
      <w:tblPr/>
      <w:tcPr>
        <w:shd w:val="clear" w:color="auto" w:fill="FCF3EB" w:themeFill="accent6" w:themeFillTint="66"/>
      </w:tcPr>
    </w:tblStylePr>
  </w:style>
  <w:style w:type="table" w:styleId="Rastertabel6kleurrijk">
    <w:name w:val="Grid Table 6 Colorful"/>
    <w:basedOn w:val="Standaardtabel"/>
    <w:uiPriority w:val="51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7kleurrijk">
    <w:name w:val="Grid Table 7 Colorful"/>
    <w:basedOn w:val="Standaardtabel"/>
    <w:uiPriority w:val="52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bottom w:val="single" w:sz="4" w:space="0" w:color="929291" w:themeColor="text1" w:themeTint="99"/>
        </w:tcBorders>
      </w:tcPr>
    </w:tblStylePr>
    <w:tblStylePr w:type="nwCell">
      <w:tblPr/>
      <w:tcPr>
        <w:tcBorders>
          <w:bottom w:val="single" w:sz="4" w:space="0" w:color="929291" w:themeColor="text1" w:themeTint="99"/>
        </w:tcBorders>
      </w:tcPr>
    </w:tblStylePr>
    <w:tblStylePr w:type="seCell">
      <w:tblPr/>
      <w:tcPr>
        <w:tcBorders>
          <w:top w:val="single" w:sz="4" w:space="0" w:color="929291" w:themeColor="text1" w:themeTint="99"/>
        </w:tcBorders>
      </w:tcPr>
    </w:tblStylePr>
    <w:tblStylePr w:type="swCell">
      <w:tblPr/>
      <w:tcPr>
        <w:tcBorders>
          <w:top w:val="single" w:sz="4" w:space="0" w:color="929291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bottom w:val="single" w:sz="4" w:space="0" w:color="2D7AF2" w:themeColor="accent1" w:themeTint="99"/>
        </w:tcBorders>
      </w:tcPr>
    </w:tblStylePr>
    <w:tblStylePr w:type="nwCell">
      <w:tblPr/>
      <w:tcPr>
        <w:tcBorders>
          <w:bottom w:val="single" w:sz="4" w:space="0" w:color="2D7AF2" w:themeColor="accent1" w:themeTint="99"/>
        </w:tcBorders>
      </w:tcPr>
    </w:tblStylePr>
    <w:tblStylePr w:type="seCell">
      <w:tblPr/>
      <w:tcPr>
        <w:tcBorders>
          <w:top w:val="single" w:sz="4" w:space="0" w:color="2D7AF2" w:themeColor="accent1" w:themeTint="99"/>
        </w:tcBorders>
      </w:tcPr>
    </w:tblStylePr>
    <w:tblStylePr w:type="swCell">
      <w:tblPr/>
      <w:tcPr>
        <w:tcBorders>
          <w:top w:val="single" w:sz="4" w:space="0" w:color="2D7AF2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bottom w:val="single" w:sz="4" w:space="0" w:color="F8A561" w:themeColor="accent2" w:themeTint="99"/>
        </w:tcBorders>
      </w:tcPr>
    </w:tblStylePr>
    <w:tblStylePr w:type="nwCell">
      <w:tblPr/>
      <w:tcPr>
        <w:tcBorders>
          <w:bottom w:val="single" w:sz="4" w:space="0" w:color="F8A561" w:themeColor="accent2" w:themeTint="99"/>
        </w:tcBorders>
      </w:tcPr>
    </w:tblStylePr>
    <w:tblStylePr w:type="seCell">
      <w:tblPr/>
      <w:tcPr>
        <w:tcBorders>
          <w:top w:val="single" w:sz="4" w:space="0" w:color="F8A561" w:themeColor="accent2" w:themeTint="99"/>
        </w:tcBorders>
      </w:tcPr>
    </w:tblStylePr>
    <w:tblStylePr w:type="swCell">
      <w:tblPr/>
      <w:tcPr>
        <w:tcBorders>
          <w:top w:val="single" w:sz="4" w:space="0" w:color="F8A561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bottom w:val="single" w:sz="4" w:space="0" w:color="A6B7D2" w:themeColor="accent3" w:themeTint="99"/>
        </w:tcBorders>
      </w:tcPr>
    </w:tblStylePr>
    <w:tblStylePr w:type="nwCell">
      <w:tblPr/>
      <w:tcPr>
        <w:tcBorders>
          <w:bottom w:val="single" w:sz="4" w:space="0" w:color="A6B7D2" w:themeColor="accent3" w:themeTint="99"/>
        </w:tcBorders>
      </w:tcPr>
    </w:tblStylePr>
    <w:tblStylePr w:type="seCell">
      <w:tblPr/>
      <w:tcPr>
        <w:tcBorders>
          <w:top w:val="single" w:sz="4" w:space="0" w:color="A6B7D2" w:themeColor="accent3" w:themeTint="99"/>
        </w:tcBorders>
      </w:tcPr>
    </w:tblStylePr>
    <w:tblStylePr w:type="swCell">
      <w:tblPr/>
      <w:tcPr>
        <w:tcBorders>
          <w:top w:val="single" w:sz="4" w:space="0" w:color="A6B7D2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bottom w:val="single" w:sz="4" w:space="0" w:color="F4C9A6" w:themeColor="accent4" w:themeTint="99"/>
        </w:tcBorders>
      </w:tcPr>
    </w:tblStylePr>
    <w:tblStylePr w:type="nwCell">
      <w:tblPr/>
      <w:tcPr>
        <w:tcBorders>
          <w:bottom w:val="single" w:sz="4" w:space="0" w:color="F4C9A6" w:themeColor="accent4" w:themeTint="99"/>
        </w:tcBorders>
      </w:tcPr>
    </w:tblStylePr>
    <w:tblStylePr w:type="seCell">
      <w:tblPr/>
      <w:tcPr>
        <w:tcBorders>
          <w:top w:val="single" w:sz="4" w:space="0" w:color="F4C9A6" w:themeColor="accent4" w:themeTint="99"/>
        </w:tcBorders>
      </w:tcPr>
    </w:tblStylePr>
    <w:tblStylePr w:type="swCell">
      <w:tblPr/>
      <w:tcPr>
        <w:tcBorders>
          <w:top w:val="single" w:sz="4" w:space="0" w:color="F4C9A6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bottom w:val="single" w:sz="4" w:space="0" w:color="E1E6F0" w:themeColor="accent5" w:themeTint="99"/>
        </w:tcBorders>
      </w:tcPr>
    </w:tblStylePr>
    <w:tblStylePr w:type="nwCell">
      <w:tblPr/>
      <w:tcPr>
        <w:tcBorders>
          <w:bottom w:val="single" w:sz="4" w:space="0" w:color="E1E6F0" w:themeColor="accent5" w:themeTint="99"/>
        </w:tcBorders>
      </w:tcPr>
    </w:tblStylePr>
    <w:tblStylePr w:type="seCell">
      <w:tblPr/>
      <w:tcPr>
        <w:tcBorders>
          <w:top w:val="single" w:sz="4" w:space="0" w:color="E1E6F0" w:themeColor="accent5" w:themeTint="99"/>
        </w:tcBorders>
      </w:tcPr>
    </w:tblStylePr>
    <w:tblStylePr w:type="swCell">
      <w:tblPr/>
      <w:tcPr>
        <w:tcBorders>
          <w:top w:val="single" w:sz="4" w:space="0" w:color="E1E6F0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bottom w:val="single" w:sz="4" w:space="0" w:color="FBEDE1" w:themeColor="accent6" w:themeTint="99"/>
        </w:tcBorders>
      </w:tcPr>
    </w:tblStylePr>
    <w:tblStylePr w:type="nwCell">
      <w:tblPr/>
      <w:tcPr>
        <w:tcBorders>
          <w:bottom w:val="single" w:sz="4" w:space="0" w:color="FBEDE1" w:themeColor="accent6" w:themeTint="99"/>
        </w:tcBorders>
      </w:tcPr>
    </w:tblStylePr>
    <w:tblStylePr w:type="seCell">
      <w:tblPr/>
      <w:tcPr>
        <w:tcBorders>
          <w:top w:val="single" w:sz="4" w:space="0" w:color="FBEDE1" w:themeColor="accent6" w:themeTint="99"/>
        </w:tcBorders>
      </w:tcPr>
    </w:tblStylePr>
    <w:tblStylePr w:type="swCell">
      <w:tblPr/>
      <w:tcPr>
        <w:tcBorders>
          <w:top w:val="single" w:sz="4" w:space="0" w:color="FBEDE1" w:themeColor="accent6" w:themeTint="99"/>
        </w:tcBorders>
      </w:tcPr>
    </w:tblStylePr>
  </w:style>
  <w:style w:type="table" w:styleId="Tabelrasterlicht">
    <w:name w:val="Grid Table Light"/>
    <w:basedOn w:val="Standaardtabel"/>
    <w:uiPriority w:val="40"/>
    <w:semiHidden/>
    <w:rsid w:val="0072336A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leuren Word Nibud">
      <a:dk1>
        <a:srgbClr val="4A4A49"/>
      </a:dk1>
      <a:lt1>
        <a:sysClr val="window" lastClr="FFFFFF"/>
      </a:lt1>
      <a:dk2>
        <a:srgbClr val="000000"/>
      </a:dk2>
      <a:lt2>
        <a:srgbClr val="FFFFFF"/>
      </a:lt2>
      <a:accent1>
        <a:srgbClr val="083984"/>
      </a:accent1>
      <a:accent2>
        <a:srgbClr val="E36C0A"/>
      </a:accent2>
      <a:accent3>
        <a:srgbClr val="6B88B5"/>
      </a:accent3>
      <a:accent4>
        <a:srgbClr val="EEA76C"/>
      </a:accent4>
      <a:accent5>
        <a:srgbClr val="CED7E6"/>
      </a:accent5>
      <a:accent6>
        <a:srgbClr val="F9E2CE"/>
      </a:accent6>
      <a:hlink>
        <a:srgbClr val="000000"/>
      </a:hlink>
      <a:folHlink>
        <a:srgbClr val="000000"/>
      </a:folHlink>
    </a:clrScheme>
    <a:fontScheme name="Lettertypen Nibud Museo">
      <a:majorFont>
        <a:latin typeface="Museo Sans 500"/>
        <a:ea typeface=""/>
        <a:cs typeface=""/>
      </a:majorFont>
      <a:minorFont>
        <a:latin typeface="Museo Sans 500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uw 1">
      <a:srgbClr val="083885"/>
    </a:custClr>
    <a:custClr name="blauw 2">
      <a:srgbClr val="38619E"/>
    </a:custClr>
    <a:custClr name="blauw 3">
      <a:srgbClr val="6B87B5"/>
    </a:custClr>
    <a:custClr name="blauw 4">
      <a:srgbClr val="9CB0CF"/>
    </a:custClr>
    <a:custClr name="blauw 5">
      <a:srgbClr val="CFD6E6"/>
    </a:custClr>
    <a:custClr name="oranje 1">
      <a:srgbClr val="E36B0A"/>
    </a:custClr>
    <a:custClr name="oranje 2">
      <a:srgbClr val="E88A3B"/>
    </a:custClr>
    <a:custClr name="oranje 3">
      <a:srgbClr val="EDA66B"/>
    </a:custClr>
    <a:custClr name="oranje 4">
      <a:srgbClr val="F5C49E"/>
    </a:custClr>
    <a:custClr name="oranje 5">
      <a:srgbClr val="FAE3CF"/>
    </a:custClr>
    <a:custClr name="grijs 1">
      <a:srgbClr val="707070"/>
    </a:custClr>
    <a:custClr name="grijs 2">
      <a:srgbClr val="9E9E9C"/>
    </a:custClr>
    <a:custClr name="grijs 3">
      <a:srgbClr val="C7C7C7"/>
    </a:custClr>
    <a:custClr name="grijs 4">
      <a:srgbClr val="EDEDED"/>
    </a:custClr>
    <a:custClr name="grijs 5">
      <a:srgbClr val="FFFFFF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ju xmlns="http://www.joulesunlimited.com/ccmappings">
  <Datum/>
  <Titel/>
  <Subtitel/>
  <Auteur_28_1_29_/>
  <Auteur_28_2_29_/>
  <Auteur_28_3_29_/>
  <Auteur_28_4_29_/>
  <Auteur_28_5_29_/>
  <Auteur_28_6_29_/>
  <Auteur_28_7_29_/>
  <Auteur_28_8_29_/>
</ju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5A52A29D232D4C94DD6EB32806832C" ma:contentTypeVersion="2" ma:contentTypeDescription="Een nieuw document maken." ma:contentTypeScope="" ma:versionID="0eb75ef62f8045415c680b7fea794dfb">
  <xsd:schema xmlns:xsd="http://www.w3.org/2001/XMLSchema" xmlns:xs="http://www.w3.org/2001/XMLSchema" xmlns:p="http://schemas.microsoft.com/office/2006/metadata/properties" xmlns:ns2="9c140797-017e-48af-96e9-9f4388f2de2c" targetNamespace="http://schemas.microsoft.com/office/2006/metadata/properties" ma:root="true" ma:fieldsID="29e6583ec2678ce56bb1327bfc74a570" ns2:_="">
    <xsd:import namespace="9c140797-017e-48af-96e9-9f4388f2de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40797-017e-48af-96e9-9f4388f2de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C8FA1-40C0-420A-817F-F0A5E80685A8}">
  <ds:schemaRefs>
    <ds:schemaRef ds:uri="http://www.joulesunlimited.com/ccmappings"/>
  </ds:schemaRefs>
</ds:datastoreItem>
</file>

<file path=customXml/itemProps2.xml><?xml version="1.0" encoding="utf-8"?>
<ds:datastoreItem xmlns:ds="http://schemas.openxmlformats.org/officeDocument/2006/customXml" ds:itemID="{AB725875-1553-446E-87EA-E9D093AB5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40797-017e-48af-96e9-9f4388f2de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CDAD83-9B4D-45BB-AA00-B24621DBAA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69F18C-5CCE-4D21-B452-54F40102CB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ED46254-2781-42CD-9555-03BF1E90E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Vermeer</dc:creator>
  <cp:keywords/>
  <dc:description/>
  <cp:lastModifiedBy>Max Vermeer</cp:lastModifiedBy>
  <cp:revision>3</cp:revision>
  <cp:lastPrinted>2009-10-06T11:51:00Z</cp:lastPrinted>
  <dcterms:created xsi:type="dcterms:W3CDTF">2020-06-22T12:01:00Z</dcterms:created>
  <dcterms:modified xsi:type="dcterms:W3CDTF">2020-06-22T12:10:00Z</dcterms:modified>
</cp:coreProperties>
</file>