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3621" w:rsidRPr="00FD3621" w:rsidRDefault="00FD3621" w:rsidP="00A96548">
      <w:pPr>
        <w:pStyle w:val="BasistekstNibud"/>
        <w:spacing w:line="276" w:lineRule="auto"/>
        <w:rPr>
          <w:i/>
          <w:iCs/>
        </w:rPr>
      </w:pPr>
      <w:r w:rsidRPr="00FD3621">
        <w:t>&lt;</w:t>
      </w:r>
      <w:r w:rsidRPr="00FD3621">
        <w:rPr>
          <w:i/>
          <w:iCs/>
        </w:rPr>
        <w:t>uw naam&gt;</w:t>
      </w:r>
    </w:p>
    <w:p w:rsidR="00FD3621" w:rsidRPr="00FD3621" w:rsidRDefault="00FD3621" w:rsidP="00A96548">
      <w:pPr>
        <w:pStyle w:val="BasistekstNibud"/>
        <w:spacing w:line="276" w:lineRule="auto"/>
        <w:rPr>
          <w:i/>
          <w:iCs/>
        </w:rPr>
      </w:pPr>
      <w:r w:rsidRPr="00FD3621">
        <w:rPr>
          <w:i/>
          <w:iCs/>
        </w:rPr>
        <w:t>&lt;adres&gt;</w:t>
      </w:r>
    </w:p>
    <w:p w:rsidR="00FD3621" w:rsidRPr="00FD3621" w:rsidRDefault="00FD3621" w:rsidP="00A96548">
      <w:pPr>
        <w:pStyle w:val="BasistekstNibud"/>
        <w:spacing w:line="276" w:lineRule="auto"/>
        <w:rPr>
          <w:i/>
          <w:iCs/>
        </w:rPr>
      </w:pPr>
      <w:r w:rsidRPr="00FD3621">
        <w:rPr>
          <w:i/>
          <w:iCs/>
        </w:rPr>
        <w:t>&lt;postcode en woonplaats&gt;</w:t>
      </w:r>
      <w:r w:rsidRPr="00FD3621">
        <w:rPr>
          <w:i/>
          <w:iCs/>
        </w:rPr>
        <w:br/>
        <w:t>&lt;e-mail&gt;</w:t>
      </w:r>
    </w:p>
    <w:p w:rsidR="00FD3621" w:rsidRPr="00FD3621" w:rsidRDefault="00FD3621" w:rsidP="00A96548">
      <w:pPr>
        <w:pStyle w:val="BasistekstNibud"/>
        <w:spacing w:line="276" w:lineRule="auto"/>
      </w:pPr>
      <w:r w:rsidRPr="00FD3621">
        <w:rPr>
          <w:i/>
          <w:iCs/>
        </w:rPr>
        <w:t>&lt;telefoonnummer</w:t>
      </w:r>
      <w:r w:rsidRPr="00FD3621">
        <w:t>&gt;</w:t>
      </w:r>
    </w:p>
    <w:p w:rsidR="00FD3621" w:rsidRPr="00FD3621" w:rsidRDefault="00FD3621" w:rsidP="00A96548">
      <w:pPr>
        <w:pStyle w:val="BasistekstNibud"/>
        <w:spacing w:line="276" w:lineRule="auto"/>
      </w:pPr>
    </w:p>
    <w:p w:rsidR="00FD3621" w:rsidRPr="00FD3621" w:rsidRDefault="00FD3621" w:rsidP="00A96548">
      <w:pPr>
        <w:pStyle w:val="BasistekstNibud"/>
        <w:spacing w:line="276" w:lineRule="auto"/>
        <w:rPr>
          <w:b/>
          <w:bCs/>
        </w:rPr>
      </w:pPr>
      <w:r w:rsidRPr="00FD3621">
        <w:rPr>
          <w:b/>
          <w:bCs/>
        </w:rPr>
        <w:t>Aan</w:t>
      </w:r>
    </w:p>
    <w:p w:rsidR="00FD3621" w:rsidRPr="00FD3621" w:rsidRDefault="00FD3621" w:rsidP="00A96548">
      <w:pPr>
        <w:pStyle w:val="BasistekstNibud"/>
        <w:spacing w:line="276" w:lineRule="auto"/>
        <w:rPr>
          <w:i/>
          <w:iCs/>
        </w:rPr>
      </w:pPr>
      <w:r w:rsidRPr="00FD3621">
        <w:t>&lt;</w:t>
      </w:r>
      <w:r w:rsidRPr="00FD3621">
        <w:rPr>
          <w:i/>
          <w:iCs/>
        </w:rPr>
        <w:t>naam schuldeiser&gt;</w:t>
      </w:r>
    </w:p>
    <w:p w:rsidR="00FD3621" w:rsidRPr="00FD3621" w:rsidRDefault="00FD3621" w:rsidP="00A96548">
      <w:pPr>
        <w:pStyle w:val="BasistekstNibud"/>
        <w:spacing w:line="276" w:lineRule="auto"/>
        <w:rPr>
          <w:i/>
          <w:iCs/>
        </w:rPr>
      </w:pPr>
      <w:r w:rsidRPr="00FD3621">
        <w:rPr>
          <w:i/>
          <w:iCs/>
        </w:rPr>
        <w:t>&lt;afdeling&gt;</w:t>
      </w:r>
    </w:p>
    <w:p w:rsidR="00FD3621" w:rsidRPr="00FD3621" w:rsidRDefault="00FD3621" w:rsidP="00A96548">
      <w:pPr>
        <w:pStyle w:val="BasistekstNibud"/>
        <w:spacing w:line="276" w:lineRule="auto"/>
        <w:rPr>
          <w:i/>
          <w:iCs/>
        </w:rPr>
      </w:pPr>
      <w:r w:rsidRPr="00FD3621">
        <w:rPr>
          <w:i/>
          <w:iCs/>
        </w:rPr>
        <w:t>&lt;adres&gt;</w:t>
      </w:r>
    </w:p>
    <w:p w:rsidR="00FD3621" w:rsidRPr="00FD3621" w:rsidRDefault="00FD3621" w:rsidP="00A96548">
      <w:pPr>
        <w:pStyle w:val="BasistekstNibud"/>
        <w:spacing w:line="276" w:lineRule="auto"/>
      </w:pPr>
      <w:r w:rsidRPr="00FD3621">
        <w:rPr>
          <w:i/>
          <w:iCs/>
        </w:rPr>
        <w:t>&lt;postcode en plaats</w:t>
      </w:r>
      <w:r w:rsidRPr="00FD3621">
        <w:t>&gt;</w:t>
      </w:r>
    </w:p>
    <w:p w:rsidR="00FD3621" w:rsidRPr="00FD3621" w:rsidRDefault="00FD3621" w:rsidP="00A96548">
      <w:pPr>
        <w:pStyle w:val="BasistekstNibud"/>
        <w:spacing w:line="276" w:lineRule="auto"/>
      </w:pPr>
    </w:p>
    <w:p w:rsidR="00FD3621" w:rsidRPr="00FD3621" w:rsidRDefault="00FD3621" w:rsidP="00A96548">
      <w:pPr>
        <w:pStyle w:val="BasistekstNibud"/>
        <w:spacing w:line="276" w:lineRule="auto"/>
      </w:pPr>
      <w:r w:rsidRPr="00FD3621">
        <w:t>&lt;</w:t>
      </w:r>
      <w:r w:rsidRPr="00FD3621">
        <w:rPr>
          <w:i/>
          <w:iCs/>
        </w:rPr>
        <w:t>woonplaats, datum</w:t>
      </w:r>
      <w:r w:rsidRPr="00FD3621">
        <w:t>&gt;</w:t>
      </w:r>
    </w:p>
    <w:p w:rsidR="00FD3621" w:rsidRPr="00FD3621" w:rsidRDefault="00FD3621" w:rsidP="00A96548">
      <w:pPr>
        <w:pStyle w:val="BasistekstNibud"/>
        <w:spacing w:line="276" w:lineRule="auto"/>
      </w:pPr>
    </w:p>
    <w:p w:rsidR="00FD3621" w:rsidRPr="00FD3621" w:rsidRDefault="00FD3621" w:rsidP="00A96548">
      <w:pPr>
        <w:pStyle w:val="BasistekstNibud"/>
        <w:spacing w:line="276" w:lineRule="auto"/>
      </w:pPr>
    </w:p>
    <w:p w:rsidR="00FD3621" w:rsidRPr="00FD3621" w:rsidRDefault="00FD3621" w:rsidP="00A96548">
      <w:pPr>
        <w:pStyle w:val="BasistekstNibud"/>
        <w:spacing w:line="276" w:lineRule="auto"/>
      </w:pPr>
      <w:r w:rsidRPr="00FD3621">
        <w:t xml:space="preserve">Onderwerp: </w:t>
      </w:r>
      <w:r w:rsidRPr="00FD3621">
        <w:tab/>
        <w:t xml:space="preserve">Tijdelijke bevriezing van de aflossing van uw vordering </w:t>
      </w:r>
    </w:p>
    <w:p w:rsidR="00FD3621" w:rsidRPr="00FD3621" w:rsidRDefault="00FD3621" w:rsidP="00A96548">
      <w:pPr>
        <w:pStyle w:val="BasistekstNibud"/>
        <w:spacing w:line="276" w:lineRule="auto"/>
      </w:pPr>
      <w:r w:rsidRPr="00FD3621">
        <w:t xml:space="preserve">Kenmerk: </w:t>
      </w:r>
      <w:r w:rsidRPr="00FD3621">
        <w:tab/>
      </w:r>
      <w:r w:rsidRPr="00FD3621">
        <w:rPr>
          <w:i/>
          <w:iCs/>
        </w:rPr>
        <w:t>&lt;dossiernummer/relatienummer/klantnummer&gt;</w:t>
      </w:r>
    </w:p>
    <w:p w:rsidR="00FD3621" w:rsidRPr="00FD3621" w:rsidRDefault="00FD3621" w:rsidP="00A96548">
      <w:pPr>
        <w:pStyle w:val="BasistekstNibud"/>
        <w:spacing w:line="276" w:lineRule="auto"/>
      </w:pPr>
    </w:p>
    <w:p w:rsidR="00FD3621" w:rsidRPr="00FD3621" w:rsidRDefault="00FD3621" w:rsidP="00A96548">
      <w:pPr>
        <w:pStyle w:val="BasistekstNibud"/>
        <w:spacing w:line="276" w:lineRule="auto"/>
      </w:pPr>
    </w:p>
    <w:p w:rsidR="00FD3621" w:rsidRPr="00FD3621" w:rsidRDefault="00FD3621" w:rsidP="00A96548">
      <w:pPr>
        <w:pStyle w:val="BasistekstNibud"/>
        <w:spacing w:line="276" w:lineRule="auto"/>
      </w:pPr>
      <w:r w:rsidRPr="00FD3621">
        <w:t>Beste meneer, mevrouw,</w:t>
      </w:r>
    </w:p>
    <w:p w:rsidR="00FD3621" w:rsidRPr="00FD3621" w:rsidRDefault="00FD3621" w:rsidP="00A96548">
      <w:pPr>
        <w:pStyle w:val="BasistekstNibud"/>
        <w:spacing w:line="276" w:lineRule="auto"/>
      </w:pPr>
    </w:p>
    <w:p w:rsidR="00FD3621" w:rsidRDefault="00FD3621" w:rsidP="00A96548">
      <w:pPr>
        <w:pStyle w:val="BasistekstNibud"/>
        <w:spacing w:line="276" w:lineRule="auto"/>
      </w:pPr>
      <w:r>
        <w:t xml:space="preserve">Op dit moment ben ik niet in staat aan al mijn financiële verplichtingen te voldoen. De reden hiervoor is dat er loonbeslag ligt en mijn maximale aflosruimte daardoor in beslag wordt genomen. </w:t>
      </w:r>
    </w:p>
    <w:p w:rsidR="00FD3621" w:rsidRDefault="00FD3621" w:rsidP="00A96548">
      <w:pPr>
        <w:pStyle w:val="BasistekstNibud"/>
        <w:spacing w:line="276" w:lineRule="auto"/>
      </w:pPr>
    </w:p>
    <w:p w:rsidR="00FD3621" w:rsidRDefault="00FD3621" w:rsidP="00A96548">
      <w:pPr>
        <w:pStyle w:val="BasistekstNibud"/>
        <w:spacing w:line="276" w:lineRule="auto"/>
      </w:pPr>
      <w:r>
        <w:t xml:space="preserve">Ik wil u daarom vragen om uw vordering te bevriezen gedurende de duur van het loonbeslag </w:t>
      </w:r>
      <w:r w:rsidRPr="00FD3621">
        <w:rPr>
          <w:i/>
          <w:iCs/>
        </w:rPr>
        <w:t>&lt;een periode</w:t>
      </w:r>
      <w:r>
        <w:rPr>
          <w:i/>
          <w:iCs/>
        </w:rPr>
        <w:t>&gt;</w:t>
      </w:r>
      <w:r>
        <w:t>. Zodra het loonbeslag is opgeheven, ben ik in staat om uw vordering te voldoen. Na deze periode ontvangt u dan maandelijks een aflossing.</w:t>
      </w:r>
    </w:p>
    <w:p w:rsidR="00FD3621" w:rsidRDefault="00FD3621" w:rsidP="00A96548">
      <w:pPr>
        <w:pStyle w:val="BasistekstNibud"/>
        <w:spacing w:line="276" w:lineRule="auto"/>
      </w:pPr>
    </w:p>
    <w:p w:rsidR="00FD3621" w:rsidRDefault="00FD3621" w:rsidP="00A96548">
      <w:pPr>
        <w:pStyle w:val="BasistekstNibud"/>
        <w:spacing w:line="276" w:lineRule="auto"/>
      </w:pPr>
      <w:r>
        <w:t>Als ik meer kan aflossen doordat mijn inkomsten of vaste lasten veranderen, zal ik u hierover onmiddellijk informeren.</w:t>
      </w:r>
    </w:p>
    <w:p w:rsidR="00FD3621" w:rsidRPr="00FD3621" w:rsidRDefault="00FD3621" w:rsidP="00A96548">
      <w:pPr>
        <w:pStyle w:val="BasistekstNibud"/>
        <w:spacing w:line="276" w:lineRule="auto"/>
      </w:pPr>
    </w:p>
    <w:p w:rsidR="00FD3621" w:rsidRPr="00FD3621" w:rsidRDefault="00FD3621" w:rsidP="00A96548">
      <w:pPr>
        <w:pStyle w:val="BasistekstNibud"/>
        <w:spacing w:line="276" w:lineRule="auto"/>
      </w:pPr>
      <w:r w:rsidRPr="00FD3621">
        <w:t>Met vriendelijke groet,</w:t>
      </w:r>
    </w:p>
    <w:p w:rsidR="00FD3621" w:rsidRPr="00FD3621" w:rsidRDefault="00FD3621" w:rsidP="00A96548">
      <w:pPr>
        <w:pStyle w:val="BasistekstNibud"/>
        <w:spacing w:line="276" w:lineRule="auto"/>
      </w:pPr>
    </w:p>
    <w:p w:rsidR="00C57C80" w:rsidRDefault="00FD3621" w:rsidP="00A96548">
      <w:pPr>
        <w:pStyle w:val="BasistekstNibud"/>
        <w:spacing w:line="276" w:lineRule="auto"/>
      </w:pPr>
      <w:r w:rsidRPr="00FD3621">
        <w:t>&lt;</w:t>
      </w:r>
      <w:r w:rsidRPr="00FD3621">
        <w:rPr>
          <w:i/>
          <w:iCs/>
        </w:rPr>
        <w:t>naam en handtekening</w:t>
      </w:r>
      <w:r w:rsidRPr="00FD3621">
        <w:t>&gt;</w:t>
      </w:r>
      <w:bookmarkStart w:id="0" w:name="_GoBack"/>
      <w:bookmarkEnd w:id="0"/>
    </w:p>
    <w:sectPr w:rsidR="00C57C80" w:rsidSect="008B3D8B">
      <w:headerReference w:type="even" r:id="rId12"/>
      <w:headerReference w:type="default" r:id="rId13"/>
      <w:footerReference w:type="even" r:id="rId14"/>
      <w:footerReference w:type="default" r:id="rId15"/>
      <w:headerReference w:type="first" r:id="rId16"/>
      <w:footerReference w:type="first" r:id="rId17"/>
      <w:pgSz w:w="11906" w:h="16838" w:code="9"/>
      <w:pgMar w:top="2002" w:right="1361" w:bottom="1622" w:left="1361" w:header="284" w:footer="284"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067E" w:rsidRPr="008B3D8B" w:rsidRDefault="0001067E" w:rsidP="008B3D8B">
      <w:pPr>
        <w:pStyle w:val="Voettekst"/>
      </w:pPr>
    </w:p>
  </w:endnote>
  <w:endnote w:type="continuationSeparator" w:id="0">
    <w:p w:rsidR="0001067E" w:rsidRPr="008B3D8B" w:rsidRDefault="0001067E" w:rsidP="008B3D8B">
      <w:pPr>
        <w:pStyle w:val="Voetteks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delle SB">
    <w:panose1 w:val="00000000000000000000"/>
    <w:charset w:val="00"/>
    <w:family w:val="modern"/>
    <w:notTrueType/>
    <w:pitch w:val="variable"/>
    <w:sig w:usb0="80000087" w:usb1="0000004B" w:usb2="00000000" w:usb3="00000000" w:csb0="00000083" w:csb1="00000000"/>
  </w:font>
  <w:font w:name="Maiandra GD">
    <w:altName w:val="Candara"/>
    <w:panose1 w:val="020E0502030308020204"/>
    <w:charset w:val="00"/>
    <w:family w:val="swiss"/>
    <w:pitch w:val="variable"/>
    <w:sig w:usb0="00000003" w:usb1="00000000" w:usb2="00000000" w:usb3="00000000" w:csb0="00000001" w:csb1="00000000"/>
  </w:font>
  <w:font w:name="Museo Sans 500">
    <w:panose1 w:val="02000000000000000000"/>
    <w:charset w:val="00"/>
    <w:family w:val="modern"/>
    <w:notTrueType/>
    <w:pitch w:val="variable"/>
    <w:sig w:usb0="A00000AF" w:usb1="4000004A" w:usb2="00000000" w:usb3="00000000" w:csb0="00000093" w:csb1="00000000"/>
  </w:font>
  <w:font w:name="SimHei">
    <w:altName w:val="黑体"/>
    <w:panose1 w:val="02010600030101010101"/>
    <w:charset w:val="86"/>
    <w:family w:val="modern"/>
    <w:pitch w:val="fixed"/>
    <w:sig w:usb0="800002BF" w:usb1="38CF7CFA" w:usb2="00000016" w:usb3="00000000" w:csb0="0004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A0B" w:rsidRDefault="00AC0A0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A0B" w:rsidRDefault="00AC0A0B">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A0B" w:rsidRDefault="00AC0A0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067E" w:rsidRPr="008B3D8B" w:rsidRDefault="0001067E" w:rsidP="008B3D8B">
      <w:pPr>
        <w:pStyle w:val="Voettekst"/>
      </w:pPr>
    </w:p>
  </w:footnote>
  <w:footnote w:type="continuationSeparator" w:id="0">
    <w:p w:rsidR="0001067E" w:rsidRPr="008B3D8B" w:rsidRDefault="0001067E" w:rsidP="008B3D8B">
      <w:pPr>
        <w:pStyle w:val="Voet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A0B" w:rsidRDefault="00AC0A0B">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A0B" w:rsidRDefault="00AC0A0B">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A0B" w:rsidRDefault="00AC0A0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6A8CEA6"/>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6D966D86"/>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8E3AF3CC"/>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5E5A20A0"/>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29A03FC2"/>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2A8064A"/>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74A86CC"/>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FE83CD8"/>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E2380C"/>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013E234A"/>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06FB0A3D"/>
    <w:multiLevelType w:val="multilevel"/>
    <w:tmpl w:val="749CE292"/>
    <w:styleLink w:val="OpsommingbolletjeNibud"/>
    <w:lvl w:ilvl="0">
      <w:start w:val="1"/>
      <w:numFmt w:val="bullet"/>
      <w:pStyle w:val="Opsommingbolletje1eniveauNibud"/>
      <w:lvlText w:val="•"/>
      <w:lvlJc w:val="left"/>
      <w:pPr>
        <w:ind w:left="284" w:hanging="284"/>
      </w:pPr>
      <w:rPr>
        <w:rFonts w:ascii="Verdana" w:hAnsi="Verdana" w:hint="default"/>
        <w:color w:val="E36C0A" w:themeColor="accent2"/>
      </w:rPr>
    </w:lvl>
    <w:lvl w:ilvl="1">
      <w:start w:val="1"/>
      <w:numFmt w:val="bullet"/>
      <w:pStyle w:val="Opsommingbolletje2eniveauNibud"/>
      <w:lvlText w:val="•"/>
      <w:lvlJc w:val="left"/>
      <w:pPr>
        <w:ind w:left="568" w:hanging="284"/>
      </w:pPr>
      <w:rPr>
        <w:rFonts w:ascii="Verdana" w:hAnsi="Verdana" w:hint="default"/>
        <w:color w:val="E36C0A" w:themeColor="accent2"/>
      </w:rPr>
    </w:lvl>
    <w:lvl w:ilvl="2">
      <w:start w:val="1"/>
      <w:numFmt w:val="bullet"/>
      <w:pStyle w:val="Opsommingbolletje3eniveauNibud"/>
      <w:lvlText w:val="•"/>
      <w:lvlJc w:val="left"/>
      <w:pPr>
        <w:ind w:left="852" w:hanging="284"/>
      </w:pPr>
      <w:rPr>
        <w:rFonts w:ascii="Verdana" w:hAnsi="Verdana" w:hint="default"/>
        <w:color w:val="E36C0A" w:themeColor="accent2"/>
      </w:rPr>
    </w:lvl>
    <w:lvl w:ilvl="3">
      <w:start w:val="1"/>
      <w:numFmt w:val="bullet"/>
      <w:lvlText w:val="•"/>
      <w:lvlJc w:val="left"/>
      <w:pPr>
        <w:ind w:left="1136" w:hanging="284"/>
      </w:pPr>
      <w:rPr>
        <w:rFonts w:ascii="Verdana" w:hAnsi="Verdana" w:hint="default"/>
        <w:color w:val="E36C0A" w:themeColor="accent2"/>
      </w:rPr>
    </w:lvl>
    <w:lvl w:ilvl="4">
      <w:start w:val="1"/>
      <w:numFmt w:val="bullet"/>
      <w:lvlText w:val="•"/>
      <w:lvlJc w:val="left"/>
      <w:pPr>
        <w:ind w:left="1420" w:hanging="284"/>
      </w:pPr>
      <w:rPr>
        <w:rFonts w:ascii="Verdana" w:hAnsi="Verdana" w:hint="default"/>
        <w:color w:val="E36C0A" w:themeColor="accent2"/>
      </w:rPr>
    </w:lvl>
    <w:lvl w:ilvl="5">
      <w:start w:val="1"/>
      <w:numFmt w:val="bullet"/>
      <w:lvlText w:val="•"/>
      <w:lvlJc w:val="left"/>
      <w:pPr>
        <w:ind w:left="1704" w:hanging="284"/>
      </w:pPr>
      <w:rPr>
        <w:rFonts w:ascii="Verdana" w:hAnsi="Verdana" w:hint="default"/>
        <w:color w:val="E36C0A" w:themeColor="accent2"/>
      </w:rPr>
    </w:lvl>
    <w:lvl w:ilvl="6">
      <w:start w:val="1"/>
      <w:numFmt w:val="bullet"/>
      <w:lvlText w:val="•"/>
      <w:lvlJc w:val="left"/>
      <w:pPr>
        <w:ind w:left="1988" w:hanging="284"/>
      </w:pPr>
      <w:rPr>
        <w:rFonts w:ascii="Verdana" w:hAnsi="Verdana" w:hint="default"/>
        <w:color w:val="E36C0A" w:themeColor="accent2"/>
      </w:rPr>
    </w:lvl>
    <w:lvl w:ilvl="7">
      <w:start w:val="1"/>
      <w:numFmt w:val="bullet"/>
      <w:lvlText w:val="•"/>
      <w:lvlJc w:val="left"/>
      <w:pPr>
        <w:ind w:left="2272" w:hanging="284"/>
      </w:pPr>
      <w:rPr>
        <w:rFonts w:ascii="Verdana" w:hAnsi="Verdana" w:hint="default"/>
        <w:color w:val="E36C0A" w:themeColor="accent2"/>
      </w:rPr>
    </w:lvl>
    <w:lvl w:ilvl="8">
      <w:start w:val="1"/>
      <w:numFmt w:val="bullet"/>
      <w:lvlText w:val="•"/>
      <w:lvlJc w:val="left"/>
      <w:pPr>
        <w:ind w:left="2556" w:hanging="284"/>
      </w:pPr>
      <w:rPr>
        <w:rFonts w:ascii="Verdana" w:hAnsi="Verdana" w:hint="default"/>
        <w:color w:val="E36C0A" w:themeColor="accent2"/>
      </w:rPr>
    </w:lvl>
  </w:abstractNum>
  <w:abstractNum w:abstractNumId="11" w15:restartNumberingAfterBreak="0">
    <w:nsid w:val="0A516E45"/>
    <w:multiLevelType w:val="multilevel"/>
    <w:tmpl w:val="888E2A22"/>
    <w:numStyleLink w:val="OpsommingopenrondjeNibud"/>
  </w:abstractNum>
  <w:abstractNum w:abstractNumId="12" w15:restartNumberingAfterBreak="0">
    <w:nsid w:val="0BC24928"/>
    <w:multiLevelType w:val="multilevel"/>
    <w:tmpl w:val="46E67930"/>
    <w:styleLink w:val="OpsommingstreepjeNibud"/>
    <w:lvl w:ilvl="0">
      <w:start w:val="1"/>
      <w:numFmt w:val="bullet"/>
      <w:pStyle w:val="Opsommingstreepje1eniveauNibud"/>
      <w:lvlText w:val="–"/>
      <w:lvlJc w:val="left"/>
      <w:pPr>
        <w:ind w:left="284" w:hanging="284"/>
      </w:pPr>
      <w:rPr>
        <w:rFonts w:ascii="Verdana" w:hAnsi="Verdana" w:hint="default"/>
        <w:color w:val="E36C0A" w:themeColor="accent2"/>
      </w:rPr>
    </w:lvl>
    <w:lvl w:ilvl="1">
      <w:start w:val="1"/>
      <w:numFmt w:val="bullet"/>
      <w:pStyle w:val="Opsommingstreepje2eniveauNibud"/>
      <w:lvlText w:val="–"/>
      <w:lvlJc w:val="left"/>
      <w:pPr>
        <w:ind w:left="568" w:hanging="284"/>
      </w:pPr>
      <w:rPr>
        <w:rFonts w:ascii="Verdana" w:hAnsi="Verdana" w:hint="default"/>
        <w:color w:val="E36C0A" w:themeColor="accent2"/>
      </w:rPr>
    </w:lvl>
    <w:lvl w:ilvl="2">
      <w:start w:val="1"/>
      <w:numFmt w:val="bullet"/>
      <w:pStyle w:val="Opsommingstreepje3eniveauNibud"/>
      <w:lvlText w:val="–"/>
      <w:lvlJc w:val="left"/>
      <w:pPr>
        <w:ind w:left="852" w:hanging="284"/>
      </w:pPr>
      <w:rPr>
        <w:rFonts w:ascii="Verdana" w:hAnsi="Verdana" w:hint="default"/>
        <w:color w:val="E36C0A" w:themeColor="accent2"/>
      </w:rPr>
    </w:lvl>
    <w:lvl w:ilvl="3">
      <w:start w:val="1"/>
      <w:numFmt w:val="bullet"/>
      <w:lvlText w:val="–"/>
      <w:lvlJc w:val="left"/>
      <w:pPr>
        <w:ind w:left="1136" w:hanging="284"/>
      </w:pPr>
      <w:rPr>
        <w:rFonts w:ascii="Verdana" w:hAnsi="Verdana" w:hint="default"/>
        <w:color w:val="E36C0A" w:themeColor="accent2"/>
      </w:rPr>
    </w:lvl>
    <w:lvl w:ilvl="4">
      <w:start w:val="1"/>
      <w:numFmt w:val="bullet"/>
      <w:lvlText w:val="–"/>
      <w:lvlJc w:val="left"/>
      <w:pPr>
        <w:ind w:left="1420" w:hanging="284"/>
      </w:pPr>
      <w:rPr>
        <w:rFonts w:ascii="Verdana" w:hAnsi="Verdana" w:hint="default"/>
        <w:color w:val="E36C0A" w:themeColor="accent2"/>
      </w:rPr>
    </w:lvl>
    <w:lvl w:ilvl="5">
      <w:start w:val="1"/>
      <w:numFmt w:val="bullet"/>
      <w:lvlText w:val="–"/>
      <w:lvlJc w:val="left"/>
      <w:pPr>
        <w:ind w:left="1704" w:hanging="284"/>
      </w:pPr>
      <w:rPr>
        <w:rFonts w:ascii="Verdana" w:hAnsi="Verdana" w:hint="default"/>
        <w:color w:val="E36C0A" w:themeColor="accent2"/>
      </w:rPr>
    </w:lvl>
    <w:lvl w:ilvl="6">
      <w:start w:val="1"/>
      <w:numFmt w:val="bullet"/>
      <w:lvlText w:val="–"/>
      <w:lvlJc w:val="left"/>
      <w:pPr>
        <w:ind w:left="1988" w:hanging="284"/>
      </w:pPr>
      <w:rPr>
        <w:rFonts w:ascii="Verdana" w:hAnsi="Verdana" w:hint="default"/>
        <w:color w:val="E36C0A" w:themeColor="accent2"/>
      </w:rPr>
    </w:lvl>
    <w:lvl w:ilvl="7">
      <w:start w:val="1"/>
      <w:numFmt w:val="bullet"/>
      <w:lvlText w:val="–"/>
      <w:lvlJc w:val="left"/>
      <w:pPr>
        <w:ind w:left="2272" w:hanging="284"/>
      </w:pPr>
      <w:rPr>
        <w:rFonts w:ascii="Verdana" w:hAnsi="Verdana" w:hint="default"/>
        <w:color w:val="E36C0A" w:themeColor="accent2"/>
      </w:rPr>
    </w:lvl>
    <w:lvl w:ilvl="8">
      <w:start w:val="1"/>
      <w:numFmt w:val="bullet"/>
      <w:lvlText w:val="–"/>
      <w:lvlJc w:val="left"/>
      <w:pPr>
        <w:ind w:left="2556" w:hanging="284"/>
      </w:pPr>
      <w:rPr>
        <w:rFonts w:ascii="Verdana" w:hAnsi="Verdana" w:hint="default"/>
        <w:color w:val="E36C0A" w:themeColor="accent2"/>
      </w:rPr>
    </w:lvl>
  </w:abstractNum>
  <w:abstractNum w:abstractNumId="13" w15:restartNumberingAfterBreak="0">
    <w:nsid w:val="10B933AC"/>
    <w:multiLevelType w:val="multilevel"/>
    <w:tmpl w:val="04130023"/>
    <w:styleLink w:val="Artikelsectie"/>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1E353F4"/>
    <w:multiLevelType w:val="multilevel"/>
    <w:tmpl w:val="0413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4604A42"/>
    <w:multiLevelType w:val="multilevel"/>
    <w:tmpl w:val="749CE292"/>
    <w:numStyleLink w:val="OpsommingbolletjeNibud"/>
  </w:abstractNum>
  <w:abstractNum w:abstractNumId="16" w15:restartNumberingAfterBreak="0">
    <w:nsid w:val="18646BDC"/>
    <w:multiLevelType w:val="multilevel"/>
    <w:tmpl w:val="215E6FC2"/>
    <w:styleLink w:val="LijstFiguurtitelNibud"/>
    <w:lvl w:ilvl="0">
      <w:start w:val="1"/>
      <w:numFmt w:val="decimal"/>
      <w:pStyle w:val="TitelfiguurNibud"/>
      <w:suff w:val="space"/>
      <w:lvlText w:val="Figuur %1:"/>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1AB37324"/>
    <w:multiLevelType w:val="multilevel"/>
    <w:tmpl w:val="4DC26452"/>
    <w:numStyleLink w:val="OpsommingtekenNibud"/>
  </w:abstractNum>
  <w:abstractNum w:abstractNumId="18" w15:restartNumberingAfterBreak="0">
    <w:nsid w:val="24B6094B"/>
    <w:multiLevelType w:val="multilevel"/>
    <w:tmpl w:val="D238367A"/>
    <w:numStyleLink w:val="OpsommingkleineletterNibud"/>
  </w:abstractNum>
  <w:abstractNum w:abstractNumId="19" w15:restartNumberingAfterBreak="0">
    <w:nsid w:val="2B5E5FA3"/>
    <w:multiLevelType w:val="multilevel"/>
    <w:tmpl w:val="46E67930"/>
    <w:numStyleLink w:val="OpsommingstreepjeNibud"/>
  </w:abstractNum>
  <w:abstractNum w:abstractNumId="20" w15:restartNumberingAfterBreak="0">
    <w:nsid w:val="2D665843"/>
    <w:multiLevelType w:val="multilevel"/>
    <w:tmpl w:val="581A4A72"/>
    <w:styleLink w:val="BijlagenummeringNibud"/>
    <w:lvl w:ilvl="0">
      <w:start w:val="1"/>
      <w:numFmt w:val="decimal"/>
      <w:pStyle w:val="Bijlagekop1Nibud"/>
      <w:suff w:val="space"/>
      <w:lvlText w:val="Bijlage %1 | "/>
      <w:lvlJc w:val="left"/>
      <w:pPr>
        <w:ind w:left="0" w:firstLine="0"/>
      </w:pPr>
      <w:rPr>
        <w:rFonts w:hint="default"/>
      </w:rPr>
    </w:lvl>
    <w:lvl w:ilvl="1">
      <w:start w:val="1"/>
      <w:numFmt w:val="decimal"/>
      <w:pStyle w:val="Bijlagekop2Nibud"/>
      <w:lvlText w:val="%1.%2"/>
      <w:lvlJc w:val="left"/>
      <w:pPr>
        <w:ind w:left="425" w:hanging="425"/>
      </w:pPr>
      <w:rPr>
        <w:rFonts w:hint="default"/>
      </w:rPr>
    </w:lvl>
    <w:lvl w:ilvl="2">
      <w:start w:val="1"/>
      <w:numFmt w:val="none"/>
      <w:lvlText w:val=""/>
      <w:lvlJc w:val="left"/>
      <w:pPr>
        <w:ind w:left="284" w:hanging="284"/>
      </w:pPr>
      <w:rPr>
        <w:rFonts w:hint="default"/>
      </w:rPr>
    </w:lvl>
    <w:lvl w:ilvl="3">
      <w:start w:val="1"/>
      <w:numFmt w:val="none"/>
      <w:lvlText w:val=""/>
      <w:lvlJc w:val="left"/>
      <w:pPr>
        <w:ind w:left="284" w:hanging="284"/>
      </w:pPr>
      <w:rPr>
        <w:rFonts w:hint="default"/>
      </w:rPr>
    </w:lvl>
    <w:lvl w:ilvl="4">
      <w:start w:val="1"/>
      <w:numFmt w:val="none"/>
      <w:lvlText w:val=""/>
      <w:lvlJc w:val="left"/>
      <w:pPr>
        <w:ind w:left="284" w:hanging="284"/>
      </w:pPr>
      <w:rPr>
        <w:rFonts w:hint="default"/>
      </w:rPr>
    </w:lvl>
    <w:lvl w:ilvl="5">
      <w:start w:val="1"/>
      <w:numFmt w:val="none"/>
      <w:lvlText w:val=""/>
      <w:lvlJc w:val="left"/>
      <w:pPr>
        <w:ind w:left="284" w:hanging="284"/>
      </w:pPr>
      <w:rPr>
        <w:rFonts w:hint="default"/>
      </w:rPr>
    </w:lvl>
    <w:lvl w:ilvl="6">
      <w:start w:val="1"/>
      <w:numFmt w:val="none"/>
      <w:lvlText w:val=""/>
      <w:lvlJc w:val="left"/>
      <w:pPr>
        <w:ind w:left="284" w:hanging="284"/>
      </w:pPr>
      <w:rPr>
        <w:rFonts w:hint="default"/>
      </w:rPr>
    </w:lvl>
    <w:lvl w:ilvl="7">
      <w:start w:val="1"/>
      <w:numFmt w:val="none"/>
      <w:lvlText w:val=""/>
      <w:lvlJc w:val="left"/>
      <w:pPr>
        <w:ind w:left="284" w:hanging="284"/>
      </w:pPr>
      <w:rPr>
        <w:rFonts w:hint="default"/>
      </w:rPr>
    </w:lvl>
    <w:lvl w:ilvl="8">
      <w:start w:val="1"/>
      <w:numFmt w:val="none"/>
      <w:lvlText w:val=""/>
      <w:lvlJc w:val="left"/>
      <w:pPr>
        <w:ind w:left="284" w:hanging="284"/>
      </w:pPr>
      <w:rPr>
        <w:rFonts w:hint="default"/>
      </w:rPr>
    </w:lvl>
  </w:abstractNum>
  <w:abstractNum w:abstractNumId="21" w15:restartNumberingAfterBreak="0">
    <w:nsid w:val="2D7E06B0"/>
    <w:multiLevelType w:val="multilevel"/>
    <w:tmpl w:val="D238367A"/>
    <w:styleLink w:val="OpsommingkleineletterNibud"/>
    <w:lvl w:ilvl="0">
      <w:start w:val="1"/>
      <w:numFmt w:val="lowerLetter"/>
      <w:pStyle w:val="Opsommingkleineletter1eniveauNibud"/>
      <w:lvlText w:val="%1."/>
      <w:lvlJc w:val="left"/>
      <w:pPr>
        <w:ind w:left="284" w:hanging="284"/>
      </w:pPr>
      <w:rPr>
        <w:rFonts w:hint="default"/>
        <w:color w:val="E36C0A" w:themeColor="accent2"/>
      </w:rPr>
    </w:lvl>
    <w:lvl w:ilvl="1">
      <w:start w:val="1"/>
      <w:numFmt w:val="lowerLetter"/>
      <w:pStyle w:val="Opsommingkleineletter2eniveauNibud"/>
      <w:lvlText w:val="%2."/>
      <w:lvlJc w:val="left"/>
      <w:pPr>
        <w:ind w:left="568" w:hanging="284"/>
      </w:pPr>
      <w:rPr>
        <w:rFonts w:hint="default"/>
        <w:color w:val="E36C0A" w:themeColor="accent2"/>
      </w:rPr>
    </w:lvl>
    <w:lvl w:ilvl="2">
      <w:start w:val="1"/>
      <w:numFmt w:val="lowerLetter"/>
      <w:pStyle w:val="Opsommingkleineletter3eniveauNibud"/>
      <w:lvlText w:val="%3."/>
      <w:lvlJc w:val="left"/>
      <w:pPr>
        <w:ind w:left="852" w:hanging="284"/>
      </w:pPr>
      <w:rPr>
        <w:rFonts w:hint="default"/>
        <w:color w:val="E36C0A" w:themeColor="accent2"/>
      </w:rPr>
    </w:lvl>
    <w:lvl w:ilvl="3">
      <w:start w:val="1"/>
      <w:numFmt w:val="lowerLetter"/>
      <w:lvlText w:val="%4."/>
      <w:lvlJc w:val="left"/>
      <w:pPr>
        <w:ind w:left="1136" w:hanging="284"/>
      </w:pPr>
      <w:rPr>
        <w:rFonts w:hint="default"/>
        <w:color w:val="E36C0A" w:themeColor="accent2"/>
      </w:rPr>
    </w:lvl>
    <w:lvl w:ilvl="4">
      <w:start w:val="1"/>
      <w:numFmt w:val="lowerLetter"/>
      <w:lvlText w:val="%5."/>
      <w:lvlJc w:val="left"/>
      <w:pPr>
        <w:ind w:left="1420" w:hanging="284"/>
      </w:pPr>
      <w:rPr>
        <w:rFonts w:hint="default"/>
        <w:color w:val="E36C0A" w:themeColor="accent2"/>
      </w:rPr>
    </w:lvl>
    <w:lvl w:ilvl="5">
      <w:start w:val="1"/>
      <w:numFmt w:val="lowerLetter"/>
      <w:lvlText w:val="%6."/>
      <w:lvlJc w:val="left"/>
      <w:pPr>
        <w:ind w:left="1704" w:hanging="284"/>
      </w:pPr>
      <w:rPr>
        <w:rFonts w:hint="default"/>
        <w:color w:val="E36C0A" w:themeColor="accent2"/>
      </w:rPr>
    </w:lvl>
    <w:lvl w:ilvl="6">
      <w:start w:val="1"/>
      <w:numFmt w:val="lowerLetter"/>
      <w:lvlText w:val="%7."/>
      <w:lvlJc w:val="left"/>
      <w:pPr>
        <w:ind w:left="1985" w:hanging="284"/>
      </w:pPr>
      <w:rPr>
        <w:rFonts w:hint="default"/>
        <w:color w:val="E36C0A" w:themeColor="accent2"/>
      </w:rPr>
    </w:lvl>
    <w:lvl w:ilvl="7">
      <w:start w:val="1"/>
      <w:numFmt w:val="lowerLetter"/>
      <w:lvlText w:val="%8."/>
      <w:lvlJc w:val="left"/>
      <w:pPr>
        <w:ind w:left="2268" w:hanging="283"/>
      </w:pPr>
      <w:rPr>
        <w:rFonts w:hint="default"/>
        <w:color w:val="E36C0A" w:themeColor="accent2"/>
      </w:rPr>
    </w:lvl>
    <w:lvl w:ilvl="8">
      <w:start w:val="1"/>
      <w:numFmt w:val="lowerLetter"/>
      <w:lvlText w:val="%9."/>
      <w:lvlJc w:val="left"/>
      <w:pPr>
        <w:ind w:left="2552" w:hanging="284"/>
      </w:pPr>
      <w:rPr>
        <w:rFonts w:hint="default"/>
        <w:color w:val="E36C0A" w:themeColor="accent2"/>
      </w:rPr>
    </w:lvl>
  </w:abstractNum>
  <w:abstractNum w:abstractNumId="22" w15:restartNumberingAfterBreak="0">
    <w:nsid w:val="3029479C"/>
    <w:multiLevelType w:val="multilevel"/>
    <w:tmpl w:val="4DC26452"/>
    <w:numStyleLink w:val="OpsommingtekenNibud"/>
  </w:abstractNum>
  <w:abstractNum w:abstractNumId="23" w15:restartNumberingAfterBreak="0">
    <w:nsid w:val="319F6CE2"/>
    <w:multiLevelType w:val="multilevel"/>
    <w:tmpl w:val="AC385498"/>
    <w:styleLink w:val="LijsttabeltitelNibud"/>
    <w:lvl w:ilvl="0">
      <w:start w:val="1"/>
      <w:numFmt w:val="decimal"/>
      <w:pStyle w:val="TiteltabelNibud"/>
      <w:suff w:val="space"/>
      <w:lvlText w:val="Tabel %1:"/>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4" w15:restartNumberingAfterBreak="0">
    <w:nsid w:val="38E90DEB"/>
    <w:multiLevelType w:val="multilevel"/>
    <w:tmpl w:val="581A4A72"/>
    <w:numStyleLink w:val="BijlagenummeringNibud"/>
  </w:abstractNum>
  <w:abstractNum w:abstractNumId="25" w15:restartNumberingAfterBreak="0">
    <w:nsid w:val="398A2A0C"/>
    <w:multiLevelType w:val="multilevel"/>
    <w:tmpl w:val="4516B434"/>
    <w:styleLink w:val="OpsommingnummerNibud"/>
    <w:lvl w:ilvl="0">
      <w:start w:val="1"/>
      <w:numFmt w:val="decimal"/>
      <w:pStyle w:val="Opsommingnummer1eniveauNibud"/>
      <w:lvlText w:val="%1."/>
      <w:lvlJc w:val="left"/>
      <w:pPr>
        <w:ind w:left="284" w:hanging="284"/>
      </w:pPr>
      <w:rPr>
        <w:rFonts w:hint="default"/>
        <w:color w:val="E36C0A" w:themeColor="accent2"/>
      </w:rPr>
    </w:lvl>
    <w:lvl w:ilvl="1">
      <w:start w:val="1"/>
      <w:numFmt w:val="decimal"/>
      <w:pStyle w:val="Opsommingnummer2eniveauNibud"/>
      <w:lvlText w:val="%2."/>
      <w:lvlJc w:val="left"/>
      <w:pPr>
        <w:ind w:left="568" w:hanging="284"/>
      </w:pPr>
      <w:rPr>
        <w:rFonts w:hint="default"/>
        <w:color w:val="E36C0A" w:themeColor="accent2"/>
      </w:rPr>
    </w:lvl>
    <w:lvl w:ilvl="2">
      <w:start w:val="1"/>
      <w:numFmt w:val="decimal"/>
      <w:pStyle w:val="Opsommingnummer3eniveauNibud"/>
      <w:lvlText w:val="%3."/>
      <w:lvlJc w:val="left"/>
      <w:pPr>
        <w:ind w:left="852" w:hanging="284"/>
      </w:pPr>
      <w:rPr>
        <w:rFonts w:hint="default"/>
        <w:color w:val="E36C0A" w:themeColor="accent2"/>
      </w:rPr>
    </w:lvl>
    <w:lvl w:ilvl="3">
      <w:start w:val="1"/>
      <w:numFmt w:val="decimal"/>
      <w:lvlText w:val="%4."/>
      <w:lvlJc w:val="left"/>
      <w:pPr>
        <w:ind w:left="1136" w:hanging="284"/>
      </w:pPr>
      <w:rPr>
        <w:rFonts w:hint="default"/>
        <w:color w:val="E36C0A" w:themeColor="accent2"/>
      </w:rPr>
    </w:lvl>
    <w:lvl w:ilvl="4">
      <w:start w:val="1"/>
      <w:numFmt w:val="decimal"/>
      <w:lvlText w:val="%5."/>
      <w:lvlJc w:val="left"/>
      <w:pPr>
        <w:ind w:left="1420" w:hanging="284"/>
      </w:pPr>
      <w:rPr>
        <w:rFonts w:hint="default"/>
        <w:color w:val="E36C0A" w:themeColor="accent2"/>
      </w:rPr>
    </w:lvl>
    <w:lvl w:ilvl="5">
      <w:start w:val="1"/>
      <w:numFmt w:val="decimal"/>
      <w:lvlText w:val="%6."/>
      <w:lvlJc w:val="left"/>
      <w:pPr>
        <w:ind w:left="1704" w:hanging="284"/>
      </w:pPr>
      <w:rPr>
        <w:rFonts w:hint="default"/>
        <w:color w:val="E36C0A" w:themeColor="accent2"/>
      </w:rPr>
    </w:lvl>
    <w:lvl w:ilvl="6">
      <w:start w:val="1"/>
      <w:numFmt w:val="decimal"/>
      <w:lvlText w:val="%7."/>
      <w:lvlJc w:val="left"/>
      <w:pPr>
        <w:ind w:left="1988" w:hanging="284"/>
      </w:pPr>
      <w:rPr>
        <w:rFonts w:hint="default"/>
        <w:color w:val="E36C0A" w:themeColor="accent2"/>
      </w:rPr>
    </w:lvl>
    <w:lvl w:ilvl="7">
      <w:start w:val="1"/>
      <w:numFmt w:val="decimal"/>
      <w:lvlText w:val="%8."/>
      <w:lvlJc w:val="left"/>
      <w:pPr>
        <w:ind w:left="2272" w:hanging="284"/>
      </w:pPr>
      <w:rPr>
        <w:rFonts w:hint="default"/>
        <w:color w:val="E36C0A" w:themeColor="accent2"/>
      </w:rPr>
    </w:lvl>
    <w:lvl w:ilvl="8">
      <w:start w:val="1"/>
      <w:numFmt w:val="decimal"/>
      <w:lvlText w:val="%9."/>
      <w:lvlJc w:val="left"/>
      <w:pPr>
        <w:ind w:left="2556" w:hanging="284"/>
      </w:pPr>
      <w:rPr>
        <w:rFonts w:hint="default"/>
        <w:color w:val="E36C0A" w:themeColor="accent2"/>
      </w:rPr>
    </w:lvl>
  </w:abstractNum>
  <w:abstractNum w:abstractNumId="26" w15:restartNumberingAfterBreak="0">
    <w:nsid w:val="40EF61F8"/>
    <w:multiLevelType w:val="multilevel"/>
    <w:tmpl w:val="670CAA5A"/>
    <w:styleLink w:val="KopnummeringNibud"/>
    <w:lvl w:ilvl="0">
      <w:start w:val="1"/>
      <w:numFmt w:val="decimal"/>
      <w:pStyle w:val="Kop1"/>
      <w:lvlText w:val="%1."/>
      <w:lvlJc w:val="left"/>
      <w:pPr>
        <w:ind w:left="567" w:hanging="567"/>
      </w:pPr>
      <w:rPr>
        <w:rFonts w:hint="default"/>
      </w:rPr>
    </w:lvl>
    <w:lvl w:ilvl="1">
      <w:start w:val="1"/>
      <w:numFmt w:val="decimal"/>
      <w:pStyle w:val="Kop2"/>
      <w:lvlText w:val="%1.%2"/>
      <w:lvlJc w:val="left"/>
      <w:pPr>
        <w:ind w:left="567" w:hanging="567"/>
      </w:pPr>
      <w:rPr>
        <w:rFonts w:hint="default"/>
      </w:rPr>
    </w:lvl>
    <w:lvl w:ilvl="2">
      <w:start w:val="1"/>
      <w:numFmt w:val="decimal"/>
      <w:pStyle w:val="Kop3"/>
      <w:lvlText w:val="%1.%2.%3"/>
      <w:lvlJc w:val="left"/>
      <w:pPr>
        <w:ind w:left="680" w:hanging="680"/>
      </w:pPr>
      <w:rPr>
        <w:rFonts w:hint="default"/>
      </w:rPr>
    </w:lvl>
    <w:lvl w:ilvl="3">
      <w:start w:val="1"/>
      <w:numFmt w:val="decimal"/>
      <w:pStyle w:val="Kop4"/>
      <w:lvlText w:val="%1.%2.%3.%4"/>
      <w:lvlJc w:val="left"/>
      <w:pPr>
        <w:ind w:left="709" w:hanging="709"/>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992" w:hanging="992"/>
      </w:pPr>
      <w:rPr>
        <w:rFonts w:hint="default"/>
      </w:rPr>
    </w:lvl>
    <w:lvl w:ilvl="6">
      <w:start w:val="1"/>
      <w:numFmt w:val="decimal"/>
      <w:pStyle w:val="Kop7"/>
      <w:lvlText w:val="%1.%2.%3.%4.%5.%6.%7"/>
      <w:lvlJc w:val="left"/>
      <w:pPr>
        <w:ind w:left="1134" w:hanging="1134"/>
      </w:pPr>
      <w:rPr>
        <w:rFonts w:hint="default"/>
      </w:rPr>
    </w:lvl>
    <w:lvl w:ilvl="7">
      <w:start w:val="1"/>
      <w:numFmt w:val="decimal"/>
      <w:pStyle w:val="Kop8"/>
      <w:lvlText w:val="%1.%2.%3.%4.%5.%6.%7.%8"/>
      <w:lvlJc w:val="left"/>
      <w:pPr>
        <w:ind w:left="1276" w:hanging="1276"/>
      </w:pPr>
      <w:rPr>
        <w:rFonts w:hint="default"/>
      </w:rPr>
    </w:lvl>
    <w:lvl w:ilvl="8">
      <w:start w:val="1"/>
      <w:numFmt w:val="decimal"/>
      <w:pStyle w:val="Kop9"/>
      <w:lvlText w:val="%1.%2.%3.%4.%5.%6.%7.%8.%9"/>
      <w:lvlJc w:val="left"/>
      <w:pPr>
        <w:ind w:left="1418" w:hanging="1418"/>
      </w:pPr>
      <w:rPr>
        <w:rFonts w:hint="default"/>
      </w:rPr>
    </w:lvl>
  </w:abstractNum>
  <w:abstractNum w:abstractNumId="27" w15:restartNumberingAfterBreak="0">
    <w:nsid w:val="46A60AA0"/>
    <w:multiLevelType w:val="multilevel"/>
    <w:tmpl w:val="888E2A22"/>
    <w:styleLink w:val="OpsommingopenrondjeNibud"/>
    <w:lvl w:ilvl="0">
      <w:start w:val="1"/>
      <w:numFmt w:val="bullet"/>
      <w:pStyle w:val="Opsommingopenrondje1eniveauNibud"/>
      <w:lvlText w:val="○"/>
      <w:lvlJc w:val="left"/>
      <w:pPr>
        <w:ind w:left="284" w:hanging="284"/>
      </w:pPr>
      <w:rPr>
        <w:rFonts w:ascii="Calibri" w:hAnsi="Calibri" w:hint="default"/>
        <w:color w:val="E36C0A" w:themeColor="accent2"/>
      </w:rPr>
    </w:lvl>
    <w:lvl w:ilvl="1">
      <w:start w:val="1"/>
      <w:numFmt w:val="bullet"/>
      <w:pStyle w:val="Opsommingopenrondje2eniveauNibud"/>
      <w:lvlText w:val="○"/>
      <w:lvlJc w:val="left"/>
      <w:pPr>
        <w:ind w:left="568" w:hanging="284"/>
      </w:pPr>
      <w:rPr>
        <w:rFonts w:ascii="Calibri" w:hAnsi="Calibri" w:hint="default"/>
        <w:color w:val="E36C0A" w:themeColor="accent2"/>
      </w:rPr>
    </w:lvl>
    <w:lvl w:ilvl="2">
      <w:start w:val="1"/>
      <w:numFmt w:val="bullet"/>
      <w:pStyle w:val="Opsommingopenrondje3eniveauNibud"/>
      <w:lvlText w:val="○"/>
      <w:lvlJc w:val="left"/>
      <w:pPr>
        <w:ind w:left="852" w:hanging="284"/>
      </w:pPr>
      <w:rPr>
        <w:rFonts w:ascii="Calibri" w:hAnsi="Calibri" w:hint="default"/>
        <w:color w:val="E36C0A" w:themeColor="accent2"/>
      </w:rPr>
    </w:lvl>
    <w:lvl w:ilvl="3">
      <w:start w:val="1"/>
      <w:numFmt w:val="bullet"/>
      <w:lvlText w:val="○"/>
      <w:lvlJc w:val="left"/>
      <w:pPr>
        <w:ind w:left="1136" w:hanging="284"/>
      </w:pPr>
      <w:rPr>
        <w:rFonts w:ascii="Calibri" w:hAnsi="Calibri" w:hint="default"/>
        <w:color w:val="E36C0A" w:themeColor="accent2"/>
      </w:rPr>
    </w:lvl>
    <w:lvl w:ilvl="4">
      <w:start w:val="1"/>
      <w:numFmt w:val="bullet"/>
      <w:lvlText w:val="○"/>
      <w:lvlJc w:val="left"/>
      <w:pPr>
        <w:ind w:left="1420" w:hanging="284"/>
      </w:pPr>
      <w:rPr>
        <w:rFonts w:ascii="Calibri" w:hAnsi="Calibri" w:hint="default"/>
        <w:color w:val="E36C0A" w:themeColor="accent2"/>
      </w:rPr>
    </w:lvl>
    <w:lvl w:ilvl="5">
      <w:start w:val="1"/>
      <w:numFmt w:val="bullet"/>
      <w:lvlText w:val="○"/>
      <w:lvlJc w:val="left"/>
      <w:pPr>
        <w:ind w:left="1704" w:hanging="284"/>
      </w:pPr>
      <w:rPr>
        <w:rFonts w:ascii="Calibri" w:hAnsi="Calibri" w:hint="default"/>
        <w:color w:val="E36C0A" w:themeColor="accent2"/>
      </w:rPr>
    </w:lvl>
    <w:lvl w:ilvl="6">
      <w:start w:val="1"/>
      <w:numFmt w:val="bullet"/>
      <w:lvlText w:val="○"/>
      <w:lvlJc w:val="left"/>
      <w:pPr>
        <w:ind w:left="1988" w:hanging="284"/>
      </w:pPr>
      <w:rPr>
        <w:rFonts w:ascii="Calibri" w:hAnsi="Calibri" w:hint="default"/>
        <w:color w:val="E36C0A" w:themeColor="accent2"/>
      </w:rPr>
    </w:lvl>
    <w:lvl w:ilvl="7">
      <w:start w:val="1"/>
      <w:numFmt w:val="bullet"/>
      <w:lvlText w:val="○"/>
      <w:lvlJc w:val="left"/>
      <w:pPr>
        <w:ind w:left="2272" w:hanging="284"/>
      </w:pPr>
      <w:rPr>
        <w:rFonts w:ascii="Calibri" w:hAnsi="Calibri" w:hint="default"/>
        <w:color w:val="E36C0A" w:themeColor="accent2"/>
      </w:rPr>
    </w:lvl>
    <w:lvl w:ilvl="8">
      <w:start w:val="1"/>
      <w:numFmt w:val="bullet"/>
      <w:lvlText w:val="○"/>
      <w:lvlJc w:val="left"/>
      <w:pPr>
        <w:ind w:left="2556" w:hanging="284"/>
      </w:pPr>
      <w:rPr>
        <w:rFonts w:ascii="Calibri" w:hAnsi="Calibri" w:hint="default"/>
        <w:color w:val="E36C0A" w:themeColor="accent2"/>
      </w:rPr>
    </w:lvl>
  </w:abstractNum>
  <w:abstractNum w:abstractNumId="28" w15:restartNumberingAfterBreak="0">
    <w:nsid w:val="49E04A53"/>
    <w:multiLevelType w:val="multilevel"/>
    <w:tmpl w:val="7FB6E594"/>
    <w:styleLink w:val="AgendapuntlijstNibud"/>
    <w:lvl w:ilvl="0">
      <w:start w:val="1"/>
      <w:numFmt w:val="decimal"/>
      <w:pStyle w:val="AgendapuntNibud"/>
      <w:lvlText w:val="%1."/>
      <w:lvlJc w:val="left"/>
      <w:pPr>
        <w:ind w:left="454" w:hanging="454"/>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9" w15:restartNumberingAfterBreak="0">
    <w:nsid w:val="4AF13309"/>
    <w:multiLevelType w:val="multilevel"/>
    <w:tmpl w:val="215E6FC2"/>
    <w:numStyleLink w:val="LijstFiguurtitelNibud"/>
  </w:abstractNum>
  <w:abstractNum w:abstractNumId="30" w15:restartNumberingAfterBreak="0">
    <w:nsid w:val="4C372459"/>
    <w:multiLevelType w:val="multilevel"/>
    <w:tmpl w:val="0413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03B7577"/>
    <w:multiLevelType w:val="multilevel"/>
    <w:tmpl w:val="4516B434"/>
    <w:numStyleLink w:val="OpsommingnummerNibud"/>
  </w:abstractNum>
  <w:abstractNum w:abstractNumId="32" w15:restartNumberingAfterBreak="0">
    <w:nsid w:val="63E16F97"/>
    <w:multiLevelType w:val="multilevel"/>
    <w:tmpl w:val="AC385498"/>
    <w:numStyleLink w:val="LijsttabeltitelNibud"/>
  </w:abstractNum>
  <w:abstractNum w:abstractNumId="33" w15:restartNumberingAfterBreak="0">
    <w:nsid w:val="63F335A0"/>
    <w:multiLevelType w:val="multilevel"/>
    <w:tmpl w:val="4DC26452"/>
    <w:styleLink w:val="OpsommingtekenNibud"/>
    <w:lvl w:ilvl="0">
      <w:start w:val="1"/>
      <w:numFmt w:val="bullet"/>
      <w:pStyle w:val="Opsommingteken1eniveauNibud"/>
      <w:lvlText w:val="–"/>
      <w:lvlJc w:val="left"/>
      <w:pPr>
        <w:ind w:left="284" w:hanging="284"/>
      </w:pPr>
      <w:rPr>
        <w:rFonts w:ascii="Verdana" w:hAnsi="Verdana" w:hint="default"/>
        <w:color w:val="E36C0A" w:themeColor="accent2"/>
      </w:rPr>
    </w:lvl>
    <w:lvl w:ilvl="1">
      <w:start w:val="1"/>
      <w:numFmt w:val="bullet"/>
      <w:pStyle w:val="Opsommingteken2eniveauNibud"/>
      <w:lvlText w:val="•"/>
      <w:lvlJc w:val="left"/>
      <w:pPr>
        <w:ind w:left="568" w:hanging="284"/>
      </w:pPr>
      <w:rPr>
        <w:rFonts w:ascii="Verdana" w:hAnsi="Verdana" w:hint="default"/>
        <w:color w:val="E36C0A" w:themeColor="accent2"/>
      </w:rPr>
    </w:lvl>
    <w:lvl w:ilvl="2">
      <w:start w:val="1"/>
      <w:numFmt w:val="bullet"/>
      <w:pStyle w:val="Opsommingteken3eniveauNibud"/>
      <w:lvlText w:val="&gt;"/>
      <w:lvlJc w:val="left"/>
      <w:pPr>
        <w:ind w:left="852" w:hanging="284"/>
      </w:pPr>
      <w:rPr>
        <w:rFonts w:ascii="Verdana" w:hAnsi="Verdana" w:hint="default"/>
        <w:color w:val="E36C0A" w:themeColor="accent2"/>
      </w:rPr>
    </w:lvl>
    <w:lvl w:ilvl="3">
      <w:start w:val="1"/>
      <w:numFmt w:val="bullet"/>
      <w:lvlText w:val="»"/>
      <w:lvlJc w:val="left"/>
      <w:pPr>
        <w:ind w:left="1136" w:hanging="284"/>
      </w:pPr>
      <w:rPr>
        <w:rFonts w:ascii="Verdana" w:hAnsi="Verdana" w:hint="default"/>
        <w:color w:val="E36C0A" w:themeColor="accent2"/>
      </w:rPr>
    </w:lvl>
    <w:lvl w:ilvl="4">
      <w:start w:val="1"/>
      <w:numFmt w:val="bullet"/>
      <w:lvlText w:val="-"/>
      <w:lvlJc w:val="left"/>
      <w:pPr>
        <w:ind w:left="1420" w:hanging="284"/>
      </w:pPr>
      <w:rPr>
        <w:rFonts w:ascii="Adelle SB" w:hAnsi="Adelle SB" w:hint="default"/>
        <w:color w:val="E36C0A" w:themeColor="accent2"/>
      </w:rPr>
    </w:lvl>
    <w:lvl w:ilvl="5">
      <w:start w:val="1"/>
      <w:numFmt w:val="bullet"/>
      <w:lvlText w:val="-"/>
      <w:lvlJc w:val="left"/>
      <w:pPr>
        <w:ind w:left="1704" w:hanging="284"/>
      </w:pPr>
      <w:rPr>
        <w:rFonts w:ascii="Adelle SB" w:hAnsi="Adelle SB" w:hint="default"/>
        <w:color w:val="E36C0A" w:themeColor="accent2"/>
      </w:rPr>
    </w:lvl>
    <w:lvl w:ilvl="6">
      <w:start w:val="1"/>
      <w:numFmt w:val="bullet"/>
      <w:lvlText w:val="-"/>
      <w:lvlJc w:val="left"/>
      <w:pPr>
        <w:ind w:left="1988" w:hanging="284"/>
      </w:pPr>
      <w:rPr>
        <w:rFonts w:ascii="Adelle SB" w:hAnsi="Adelle SB" w:hint="default"/>
        <w:color w:val="E36C0A" w:themeColor="accent2"/>
      </w:rPr>
    </w:lvl>
    <w:lvl w:ilvl="7">
      <w:start w:val="1"/>
      <w:numFmt w:val="bullet"/>
      <w:lvlText w:val="-"/>
      <w:lvlJc w:val="left"/>
      <w:pPr>
        <w:ind w:left="2272" w:hanging="284"/>
      </w:pPr>
      <w:rPr>
        <w:rFonts w:ascii="Adelle SB" w:hAnsi="Adelle SB" w:hint="default"/>
        <w:color w:val="E36C0A" w:themeColor="accent2"/>
      </w:rPr>
    </w:lvl>
    <w:lvl w:ilvl="8">
      <w:start w:val="1"/>
      <w:numFmt w:val="bullet"/>
      <w:lvlText w:val="-"/>
      <w:lvlJc w:val="left"/>
      <w:pPr>
        <w:ind w:left="2556" w:hanging="284"/>
      </w:pPr>
      <w:rPr>
        <w:rFonts w:ascii="Adelle SB" w:hAnsi="Adelle SB" w:hint="default"/>
        <w:color w:val="E36C0A" w:themeColor="accent2"/>
      </w:rPr>
    </w:lvl>
  </w:abstractNum>
  <w:abstractNum w:abstractNumId="34" w15:restartNumberingAfterBreak="0">
    <w:nsid w:val="6AF57531"/>
    <w:multiLevelType w:val="multilevel"/>
    <w:tmpl w:val="AC385498"/>
    <w:numStyleLink w:val="LijsttabeltitelNibud"/>
  </w:abstractNum>
  <w:abstractNum w:abstractNumId="35" w15:restartNumberingAfterBreak="0">
    <w:nsid w:val="6CAB1E63"/>
    <w:multiLevelType w:val="multilevel"/>
    <w:tmpl w:val="7FB6E594"/>
    <w:numStyleLink w:val="AgendapuntlijstNibud"/>
  </w:abstractNum>
  <w:abstractNum w:abstractNumId="36" w15:restartNumberingAfterBreak="0">
    <w:nsid w:val="74E677BF"/>
    <w:multiLevelType w:val="multilevel"/>
    <w:tmpl w:val="670CAA5A"/>
    <w:numStyleLink w:val="KopnummeringNibud"/>
  </w:abstractNum>
  <w:num w:numId="1">
    <w:abstractNumId w:val="10"/>
  </w:num>
  <w:num w:numId="2">
    <w:abstractNumId w:val="25"/>
  </w:num>
  <w:num w:numId="3">
    <w:abstractNumId w:val="27"/>
  </w:num>
  <w:num w:numId="4">
    <w:abstractNumId w:val="12"/>
  </w:num>
  <w:num w:numId="5">
    <w:abstractNumId w:val="30"/>
  </w:num>
  <w:num w:numId="6">
    <w:abstractNumId w:val="14"/>
  </w:num>
  <w:num w:numId="7">
    <w:abstractNumId w:val="13"/>
  </w:num>
  <w:num w:numId="8">
    <w:abstractNumId w:val="21"/>
  </w:num>
  <w:num w:numId="9">
    <w:abstractNumId w:val="26"/>
  </w:num>
  <w:num w:numId="10">
    <w:abstractNumId w:val="33"/>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8"/>
  </w:num>
  <w:num w:numId="23">
    <w:abstractNumId w:val="35"/>
  </w:num>
  <w:num w:numId="24">
    <w:abstractNumId w:val="36"/>
  </w:num>
  <w:num w:numId="25">
    <w:abstractNumId w:val="31"/>
  </w:num>
  <w:num w:numId="26">
    <w:abstractNumId w:val="18"/>
  </w:num>
  <w:num w:numId="27">
    <w:abstractNumId w:val="15"/>
  </w:num>
  <w:num w:numId="28">
    <w:abstractNumId w:val="22"/>
  </w:num>
  <w:num w:numId="29">
    <w:abstractNumId w:val="19"/>
  </w:num>
  <w:num w:numId="30">
    <w:abstractNumId w:val="11"/>
  </w:num>
  <w:num w:numId="31">
    <w:abstractNumId w:val="16"/>
  </w:num>
  <w:num w:numId="32">
    <w:abstractNumId w:val="23"/>
  </w:num>
  <w:num w:numId="33">
    <w:abstractNumId w:val="34"/>
  </w:num>
  <w:num w:numId="34">
    <w:abstractNumId w:val="24"/>
  </w:num>
  <w:num w:numId="35">
    <w:abstractNumId w:val="17"/>
  </w:num>
  <w:num w:numId="36">
    <w:abstractNumId w:val="32"/>
  </w:num>
  <w:num w:numId="37">
    <w:abstractNumId w:val="29"/>
  </w:num>
  <w:num w:numId="38">
    <w:abstractNumId w:val="32"/>
  </w:num>
  <w:num w:numId="39">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nl-NL" w:vendorID="1" w:dllVersion="512" w:checkStyle="1"/>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9"/>
  <w:hyphenationZone w:val="340"/>
  <w:doNotHyphenateCaps/>
  <w:characterSpacingControl w:val="doNotCompress"/>
  <w:hdrShapeDefaults>
    <o:shapedefaults v:ext="edit" spidmax="2049">
      <o:colormru v:ext="edit" colors="#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621"/>
    <w:rsid w:val="00004562"/>
    <w:rsid w:val="00006237"/>
    <w:rsid w:val="0000663D"/>
    <w:rsid w:val="0001067E"/>
    <w:rsid w:val="00010D95"/>
    <w:rsid w:val="00011BFA"/>
    <w:rsid w:val="00012581"/>
    <w:rsid w:val="0002562D"/>
    <w:rsid w:val="0003377A"/>
    <w:rsid w:val="00035232"/>
    <w:rsid w:val="000418EF"/>
    <w:rsid w:val="0004513F"/>
    <w:rsid w:val="00050D4B"/>
    <w:rsid w:val="0005205D"/>
    <w:rsid w:val="00052426"/>
    <w:rsid w:val="00052FF4"/>
    <w:rsid w:val="00053E43"/>
    <w:rsid w:val="0005430B"/>
    <w:rsid w:val="0005732F"/>
    <w:rsid w:val="000639DB"/>
    <w:rsid w:val="00066DF0"/>
    <w:rsid w:val="00072AAA"/>
    <w:rsid w:val="00074DAC"/>
    <w:rsid w:val="0009698A"/>
    <w:rsid w:val="000A1B78"/>
    <w:rsid w:val="000B00E7"/>
    <w:rsid w:val="000C0969"/>
    <w:rsid w:val="000C1A1A"/>
    <w:rsid w:val="000D6AB7"/>
    <w:rsid w:val="000E12DF"/>
    <w:rsid w:val="000E1539"/>
    <w:rsid w:val="000E55A1"/>
    <w:rsid w:val="000E6E43"/>
    <w:rsid w:val="000F213A"/>
    <w:rsid w:val="000F2D93"/>
    <w:rsid w:val="000F650E"/>
    <w:rsid w:val="001007B1"/>
    <w:rsid w:val="00100B98"/>
    <w:rsid w:val="00106601"/>
    <w:rsid w:val="00110A9F"/>
    <w:rsid w:val="001170AE"/>
    <w:rsid w:val="00122DED"/>
    <w:rsid w:val="00132265"/>
    <w:rsid w:val="00134E43"/>
    <w:rsid w:val="00135A2A"/>
    <w:rsid w:val="00135E7B"/>
    <w:rsid w:val="00137CBB"/>
    <w:rsid w:val="0014464B"/>
    <w:rsid w:val="00145B8E"/>
    <w:rsid w:val="0014640F"/>
    <w:rsid w:val="00152E4D"/>
    <w:rsid w:val="001579D8"/>
    <w:rsid w:val="001639F5"/>
    <w:rsid w:val="0018093D"/>
    <w:rsid w:val="00187A59"/>
    <w:rsid w:val="001A608C"/>
    <w:rsid w:val="001A64C4"/>
    <w:rsid w:val="001B1B37"/>
    <w:rsid w:val="001B4C7E"/>
    <w:rsid w:val="001C11BE"/>
    <w:rsid w:val="001C1DDD"/>
    <w:rsid w:val="001C6232"/>
    <w:rsid w:val="001C63E7"/>
    <w:rsid w:val="001D2384"/>
    <w:rsid w:val="001D2A06"/>
    <w:rsid w:val="001E2293"/>
    <w:rsid w:val="001E34AC"/>
    <w:rsid w:val="001F42C9"/>
    <w:rsid w:val="001F5985"/>
    <w:rsid w:val="001F5B4F"/>
    <w:rsid w:val="001F5C28"/>
    <w:rsid w:val="001F6547"/>
    <w:rsid w:val="0020548B"/>
    <w:rsid w:val="0020607F"/>
    <w:rsid w:val="00206E2A"/>
    <w:rsid w:val="00206FF8"/>
    <w:rsid w:val="002074B2"/>
    <w:rsid w:val="00216489"/>
    <w:rsid w:val="00220A9C"/>
    <w:rsid w:val="00224CDA"/>
    <w:rsid w:val="00225889"/>
    <w:rsid w:val="00230B64"/>
    <w:rsid w:val="00236DE9"/>
    <w:rsid w:val="00242226"/>
    <w:rsid w:val="002518D2"/>
    <w:rsid w:val="00252B9A"/>
    <w:rsid w:val="00253AED"/>
    <w:rsid w:val="00254088"/>
    <w:rsid w:val="00256039"/>
    <w:rsid w:val="00257AA9"/>
    <w:rsid w:val="00260419"/>
    <w:rsid w:val="00260CA6"/>
    <w:rsid w:val="00262D4E"/>
    <w:rsid w:val="002646C8"/>
    <w:rsid w:val="002655A2"/>
    <w:rsid w:val="00265CBE"/>
    <w:rsid w:val="00280D1D"/>
    <w:rsid w:val="00282B5D"/>
    <w:rsid w:val="00283592"/>
    <w:rsid w:val="00286914"/>
    <w:rsid w:val="00294CD2"/>
    <w:rsid w:val="0029536E"/>
    <w:rsid w:val="002A2E44"/>
    <w:rsid w:val="002B08A4"/>
    <w:rsid w:val="002B2998"/>
    <w:rsid w:val="002B64EE"/>
    <w:rsid w:val="002C46FB"/>
    <w:rsid w:val="002D0E88"/>
    <w:rsid w:val="002D52B2"/>
    <w:rsid w:val="002E2611"/>
    <w:rsid w:val="002E274E"/>
    <w:rsid w:val="002E68CD"/>
    <w:rsid w:val="002F678C"/>
    <w:rsid w:val="002F7B77"/>
    <w:rsid w:val="003063C0"/>
    <w:rsid w:val="00306785"/>
    <w:rsid w:val="00312D26"/>
    <w:rsid w:val="00317DEA"/>
    <w:rsid w:val="00322A9F"/>
    <w:rsid w:val="00323121"/>
    <w:rsid w:val="003349CA"/>
    <w:rsid w:val="00334D4B"/>
    <w:rsid w:val="00335B5E"/>
    <w:rsid w:val="00337DDE"/>
    <w:rsid w:val="00346631"/>
    <w:rsid w:val="00347094"/>
    <w:rsid w:val="0036336D"/>
    <w:rsid w:val="00364B2C"/>
    <w:rsid w:val="00364E1D"/>
    <w:rsid w:val="00365254"/>
    <w:rsid w:val="00365327"/>
    <w:rsid w:val="00374C23"/>
    <w:rsid w:val="00374D9A"/>
    <w:rsid w:val="00377612"/>
    <w:rsid w:val="00380DA4"/>
    <w:rsid w:val="00382603"/>
    <w:rsid w:val="003879D9"/>
    <w:rsid w:val="0039126D"/>
    <w:rsid w:val="003964D4"/>
    <w:rsid w:val="0039656A"/>
    <w:rsid w:val="003A5ED3"/>
    <w:rsid w:val="003A6677"/>
    <w:rsid w:val="003B14A0"/>
    <w:rsid w:val="003B595E"/>
    <w:rsid w:val="003D04B7"/>
    <w:rsid w:val="003D09E4"/>
    <w:rsid w:val="003D1737"/>
    <w:rsid w:val="003D414A"/>
    <w:rsid w:val="003D49E5"/>
    <w:rsid w:val="003E30F2"/>
    <w:rsid w:val="003E3B7D"/>
    <w:rsid w:val="003E766F"/>
    <w:rsid w:val="003F2747"/>
    <w:rsid w:val="004001AF"/>
    <w:rsid w:val="00410F28"/>
    <w:rsid w:val="0041674F"/>
    <w:rsid w:val="0042594D"/>
    <w:rsid w:val="00427F9C"/>
    <w:rsid w:val="00441FB6"/>
    <w:rsid w:val="004478D2"/>
    <w:rsid w:val="00451FDB"/>
    <w:rsid w:val="004564A6"/>
    <w:rsid w:val="00460433"/>
    <w:rsid w:val="004656F6"/>
    <w:rsid w:val="004659D3"/>
    <w:rsid w:val="00466D71"/>
    <w:rsid w:val="00471C0F"/>
    <w:rsid w:val="00472E5E"/>
    <w:rsid w:val="004733C3"/>
    <w:rsid w:val="0047392D"/>
    <w:rsid w:val="0047518D"/>
    <w:rsid w:val="004804E1"/>
    <w:rsid w:val="00484C8E"/>
    <w:rsid w:val="00484EAA"/>
    <w:rsid w:val="00486319"/>
    <w:rsid w:val="00487543"/>
    <w:rsid w:val="004875E2"/>
    <w:rsid w:val="00490BBD"/>
    <w:rsid w:val="00495327"/>
    <w:rsid w:val="00496879"/>
    <w:rsid w:val="004A6699"/>
    <w:rsid w:val="004B2C90"/>
    <w:rsid w:val="004B69A6"/>
    <w:rsid w:val="004C51F8"/>
    <w:rsid w:val="004D2412"/>
    <w:rsid w:val="004F4A4D"/>
    <w:rsid w:val="004F5DBF"/>
    <w:rsid w:val="004F6A99"/>
    <w:rsid w:val="005017F3"/>
    <w:rsid w:val="00501A64"/>
    <w:rsid w:val="00503277"/>
    <w:rsid w:val="00503533"/>
    <w:rsid w:val="00503BFD"/>
    <w:rsid w:val="005043E5"/>
    <w:rsid w:val="00506CE8"/>
    <w:rsid w:val="00513D36"/>
    <w:rsid w:val="00515E2F"/>
    <w:rsid w:val="00521726"/>
    <w:rsid w:val="00526530"/>
    <w:rsid w:val="0053645C"/>
    <w:rsid w:val="00545244"/>
    <w:rsid w:val="00553801"/>
    <w:rsid w:val="00555F92"/>
    <w:rsid w:val="00560A80"/>
    <w:rsid w:val="005615BE"/>
    <w:rsid w:val="00562E3D"/>
    <w:rsid w:val="00570845"/>
    <w:rsid w:val="00575FFC"/>
    <w:rsid w:val="005818B8"/>
    <w:rsid w:val="0059027A"/>
    <w:rsid w:val="00590C4D"/>
    <w:rsid w:val="005A2BEC"/>
    <w:rsid w:val="005B4FAF"/>
    <w:rsid w:val="005B54C9"/>
    <w:rsid w:val="005C5603"/>
    <w:rsid w:val="005C6668"/>
    <w:rsid w:val="005C725E"/>
    <w:rsid w:val="005D4151"/>
    <w:rsid w:val="005D5E21"/>
    <w:rsid w:val="005E3E58"/>
    <w:rsid w:val="005E6C9A"/>
    <w:rsid w:val="006040DB"/>
    <w:rsid w:val="006046A0"/>
    <w:rsid w:val="00606D41"/>
    <w:rsid w:val="00612C22"/>
    <w:rsid w:val="00624485"/>
    <w:rsid w:val="00641E45"/>
    <w:rsid w:val="00647A67"/>
    <w:rsid w:val="00653D01"/>
    <w:rsid w:val="00664EE1"/>
    <w:rsid w:val="006662ED"/>
    <w:rsid w:val="006767B2"/>
    <w:rsid w:val="00685EED"/>
    <w:rsid w:val="006953A2"/>
    <w:rsid w:val="006A1637"/>
    <w:rsid w:val="006B6044"/>
    <w:rsid w:val="006C6A9D"/>
    <w:rsid w:val="006D0345"/>
    <w:rsid w:val="006D1154"/>
    <w:rsid w:val="006D2ECD"/>
    <w:rsid w:val="006D68D5"/>
    <w:rsid w:val="006E6CA9"/>
    <w:rsid w:val="00703BD3"/>
    <w:rsid w:val="00705849"/>
    <w:rsid w:val="00706308"/>
    <w:rsid w:val="00712665"/>
    <w:rsid w:val="00712E0D"/>
    <w:rsid w:val="0071386B"/>
    <w:rsid w:val="0072336A"/>
    <w:rsid w:val="00723FAC"/>
    <w:rsid w:val="0072479C"/>
    <w:rsid w:val="00727B68"/>
    <w:rsid w:val="007358BA"/>
    <w:rsid w:val="007361EE"/>
    <w:rsid w:val="00743326"/>
    <w:rsid w:val="00747B4F"/>
    <w:rsid w:val="00750733"/>
    <w:rsid w:val="00750780"/>
    <w:rsid w:val="007525D1"/>
    <w:rsid w:val="00752725"/>
    <w:rsid w:val="00756C31"/>
    <w:rsid w:val="00763B35"/>
    <w:rsid w:val="00764AF2"/>
    <w:rsid w:val="00766E99"/>
    <w:rsid w:val="007702E8"/>
    <w:rsid w:val="00770652"/>
    <w:rsid w:val="00775717"/>
    <w:rsid w:val="00776618"/>
    <w:rsid w:val="00784D1B"/>
    <w:rsid w:val="007865DD"/>
    <w:rsid w:val="00787B55"/>
    <w:rsid w:val="0079179F"/>
    <w:rsid w:val="00793E98"/>
    <w:rsid w:val="00796A8D"/>
    <w:rsid w:val="007A1D8A"/>
    <w:rsid w:val="007B3114"/>
    <w:rsid w:val="007B5373"/>
    <w:rsid w:val="007C0010"/>
    <w:rsid w:val="007C037C"/>
    <w:rsid w:val="007C7B0E"/>
    <w:rsid w:val="007D4A7D"/>
    <w:rsid w:val="007D4DCE"/>
    <w:rsid w:val="007E7724"/>
    <w:rsid w:val="007F1417"/>
    <w:rsid w:val="007F1975"/>
    <w:rsid w:val="007F48F0"/>
    <w:rsid w:val="007F653F"/>
    <w:rsid w:val="008064EE"/>
    <w:rsid w:val="00810585"/>
    <w:rsid w:val="008222EE"/>
    <w:rsid w:val="00823AC1"/>
    <w:rsid w:val="00826EA4"/>
    <w:rsid w:val="008273E3"/>
    <w:rsid w:val="00832239"/>
    <w:rsid w:val="00843B35"/>
    <w:rsid w:val="00854B34"/>
    <w:rsid w:val="0086137E"/>
    <w:rsid w:val="00862AD1"/>
    <w:rsid w:val="00864AEF"/>
    <w:rsid w:val="008664DD"/>
    <w:rsid w:val="00866B64"/>
    <w:rsid w:val="008736AE"/>
    <w:rsid w:val="008760FB"/>
    <w:rsid w:val="008767E9"/>
    <w:rsid w:val="008775D3"/>
    <w:rsid w:val="00877BD5"/>
    <w:rsid w:val="008802D3"/>
    <w:rsid w:val="00886BB9"/>
    <w:rsid w:val="008870F0"/>
    <w:rsid w:val="00892D5E"/>
    <w:rsid w:val="008931CF"/>
    <w:rsid w:val="00893934"/>
    <w:rsid w:val="00893C16"/>
    <w:rsid w:val="008959CB"/>
    <w:rsid w:val="008A2A1D"/>
    <w:rsid w:val="008B0F94"/>
    <w:rsid w:val="008B3D8B"/>
    <w:rsid w:val="008B5CD1"/>
    <w:rsid w:val="008C2F90"/>
    <w:rsid w:val="008C6251"/>
    <w:rsid w:val="008D257A"/>
    <w:rsid w:val="008D7BDD"/>
    <w:rsid w:val="008E401D"/>
    <w:rsid w:val="008F5C16"/>
    <w:rsid w:val="0090254C"/>
    <w:rsid w:val="00904161"/>
    <w:rsid w:val="0090724E"/>
    <w:rsid w:val="00910D57"/>
    <w:rsid w:val="009221AC"/>
    <w:rsid w:val="009225D7"/>
    <w:rsid w:val="009261FD"/>
    <w:rsid w:val="0093053B"/>
    <w:rsid w:val="0093292A"/>
    <w:rsid w:val="00934750"/>
    <w:rsid w:val="00934E30"/>
    <w:rsid w:val="00935271"/>
    <w:rsid w:val="00943209"/>
    <w:rsid w:val="0094509D"/>
    <w:rsid w:val="00945318"/>
    <w:rsid w:val="00950DB4"/>
    <w:rsid w:val="009534C6"/>
    <w:rsid w:val="009606EB"/>
    <w:rsid w:val="00963973"/>
    <w:rsid w:val="00971786"/>
    <w:rsid w:val="00971B3B"/>
    <w:rsid w:val="00974DE0"/>
    <w:rsid w:val="00983BB6"/>
    <w:rsid w:val="009A7B87"/>
    <w:rsid w:val="009C1976"/>
    <w:rsid w:val="009C2F9E"/>
    <w:rsid w:val="009D16C0"/>
    <w:rsid w:val="009D3A4F"/>
    <w:rsid w:val="009D5AE2"/>
    <w:rsid w:val="009E5B9C"/>
    <w:rsid w:val="009F2CC2"/>
    <w:rsid w:val="00A002BD"/>
    <w:rsid w:val="00A01579"/>
    <w:rsid w:val="00A07FEF"/>
    <w:rsid w:val="00A1497C"/>
    <w:rsid w:val="00A21552"/>
    <w:rsid w:val="00A21956"/>
    <w:rsid w:val="00A42EEC"/>
    <w:rsid w:val="00A50406"/>
    <w:rsid w:val="00A50767"/>
    <w:rsid w:val="00A50801"/>
    <w:rsid w:val="00A60A58"/>
    <w:rsid w:val="00A61B21"/>
    <w:rsid w:val="00A65B09"/>
    <w:rsid w:val="00A670BB"/>
    <w:rsid w:val="00A76E7C"/>
    <w:rsid w:val="00A81961"/>
    <w:rsid w:val="00A871D6"/>
    <w:rsid w:val="00A96548"/>
    <w:rsid w:val="00AB0D90"/>
    <w:rsid w:val="00AB1E21"/>
    <w:rsid w:val="00AB1E30"/>
    <w:rsid w:val="00AB2477"/>
    <w:rsid w:val="00AB56F0"/>
    <w:rsid w:val="00AB5DBD"/>
    <w:rsid w:val="00AB5EB2"/>
    <w:rsid w:val="00AB77BB"/>
    <w:rsid w:val="00AC0A0B"/>
    <w:rsid w:val="00AC273E"/>
    <w:rsid w:val="00AC7C2A"/>
    <w:rsid w:val="00AD24E6"/>
    <w:rsid w:val="00AD31A0"/>
    <w:rsid w:val="00AD4DF7"/>
    <w:rsid w:val="00AE0183"/>
    <w:rsid w:val="00AE2110"/>
    <w:rsid w:val="00AE2EB1"/>
    <w:rsid w:val="00B01DA1"/>
    <w:rsid w:val="00B11A76"/>
    <w:rsid w:val="00B233E3"/>
    <w:rsid w:val="00B346DF"/>
    <w:rsid w:val="00B40C32"/>
    <w:rsid w:val="00B460C2"/>
    <w:rsid w:val="00B47460"/>
    <w:rsid w:val="00B63EB9"/>
    <w:rsid w:val="00B75ED8"/>
    <w:rsid w:val="00B77809"/>
    <w:rsid w:val="00B860DC"/>
    <w:rsid w:val="00B92859"/>
    <w:rsid w:val="00B9540B"/>
    <w:rsid w:val="00BA011A"/>
    <w:rsid w:val="00BA3794"/>
    <w:rsid w:val="00BA3F4D"/>
    <w:rsid w:val="00BA79E3"/>
    <w:rsid w:val="00BB1FC1"/>
    <w:rsid w:val="00BB239A"/>
    <w:rsid w:val="00BB31CE"/>
    <w:rsid w:val="00BC0188"/>
    <w:rsid w:val="00BC260B"/>
    <w:rsid w:val="00BC265F"/>
    <w:rsid w:val="00BC6FB7"/>
    <w:rsid w:val="00BD40D8"/>
    <w:rsid w:val="00BE55A7"/>
    <w:rsid w:val="00BE64B3"/>
    <w:rsid w:val="00BF0F63"/>
    <w:rsid w:val="00BF29F4"/>
    <w:rsid w:val="00BF6A7B"/>
    <w:rsid w:val="00BF6B3C"/>
    <w:rsid w:val="00C06D9A"/>
    <w:rsid w:val="00C0702B"/>
    <w:rsid w:val="00C11B08"/>
    <w:rsid w:val="00C12133"/>
    <w:rsid w:val="00C14171"/>
    <w:rsid w:val="00C17A25"/>
    <w:rsid w:val="00C201EB"/>
    <w:rsid w:val="00C33308"/>
    <w:rsid w:val="00C4003A"/>
    <w:rsid w:val="00C41422"/>
    <w:rsid w:val="00C51137"/>
    <w:rsid w:val="00C57C80"/>
    <w:rsid w:val="00C6206C"/>
    <w:rsid w:val="00C647AA"/>
    <w:rsid w:val="00C72D11"/>
    <w:rsid w:val="00C83EE4"/>
    <w:rsid w:val="00C83FC5"/>
    <w:rsid w:val="00C863AE"/>
    <w:rsid w:val="00C87372"/>
    <w:rsid w:val="00C92E08"/>
    <w:rsid w:val="00C93473"/>
    <w:rsid w:val="00C971C1"/>
    <w:rsid w:val="00C97517"/>
    <w:rsid w:val="00CA1FE3"/>
    <w:rsid w:val="00CA332D"/>
    <w:rsid w:val="00CB18BE"/>
    <w:rsid w:val="00CB254D"/>
    <w:rsid w:val="00CB3533"/>
    <w:rsid w:val="00CB5C0C"/>
    <w:rsid w:val="00CB7600"/>
    <w:rsid w:val="00CB7D61"/>
    <w:rsid w:val="00CC123A"/>
    <w:rsid w:val="00CC6A4B"/>
    <w:rsid w:val="00CD245E"/>
    <w:rsid w:val="00CD7A5A"/>
    <w:rsid w:val="00CE2BA6"/>
    <w:rsid w:val="00CE564D"/>
    <w:rsid w:val="00CF2B0C"/>
    <w:rsid w:val="00CF62AF"/>
    <w:rsid w:val="00D023A0"/>
    <w:rsid w:val="00D16E87"/>
    <w:rsid w:val="00D27D0E"/>
    <w:rsid w:val="00D316D9"/>
    <w:rsid w:val="00D35DA7"/>
    <w:rsid w:val="00D47AD0"/>
    <w:rsid w:val="00D51DDF"/>
    <w:rsid w:val="00D57A57"/>
    <w:rsid w:val="00D613A9"/>
    <w:rsid w:val="00D616D7"/>
    <w:rsid w:val="00D62B8C"/>
    <w:rsid w:val="00D7163C"/>
    <w:rsid w:val="00D7238E"/>
    <w:rsid w:val="00D73003"/>
    <w:rsid w:val="00D73C03"/>
    <w:rsid w:val="00D81A72"/>
    <w:rsid w:val="00D82FF8"/>
    <w:rsid w:val="00D92EDA"/>
    <w:rsid w:val="00D9359B"/>
    <w:rsid w:val="00DA5661"/>
    <w:rsid w:val="00DA6E07"/>
    <w:rsid w:val="00DA7584"/>
    <w:rsid w:val="00DA7A62"/>
    <w:rsid w:val="00DB0413"/>
    <w:rsid w:val="00DB0F15"/>
    <w:rsid w:val="00DB3292"/>
    <w:rsid w:val="00DC2F99"/>
    <w:rsid w:val="00DC489D"/>
    <w:rsid w:val="00DC6A0D"/>
    <w:rsid w:val="00DC6B62"/>
    <w:rsid w:val="00DD140B"/>
    <w:rsid w:val="00DD2123"/>
    <w:rsid w:val="00DD2A9E"/>
    <w:rsid w:val="00DD509E"/>
    <w:rsid w:val="00DD55C1"/>
    <w:rsid w:val="00DE14C5"/>
    <w:rsid w:val="00DE2331"/>
    <w:rsid w:val="00DE2FD1"/>
    <w:rsid w:val="00DE4991"/>
    <w:rsid w:val="00DE5157"/>
    <w:rsid w:val="00DF1BBC"/>
    <w:rsid w:val="00E05BA5"/>
    <w:rsid w:val="00E07762"/>
    <w:rsid w:val="00E12CAA"/>
    <w:rsid w:val="00E14E58"/>
    <w:rsid w:val="00E318F2"/>
    <w:rsid w:val="00E32DF4"/>
    <w:rsid w:val="00E334BB"/>
    <w:rsid w:val="00E40A95"/>
    <w:rsid w:val="00E4520C"/>
    <w:rsid w:val="00E45F90"/>
    <w:rsid w:val="00E4637B"/>
    <w:rsid w:val="00E477A7"/>
    <w:rsid w:val="00E47E3C"/>
    <w:rsid w:val="00E52291"/>
    <w:rsid w:val="00E527BE"/>
    <w:rsid w:val="00E55F99"/>
    <w:rsid w:val="00E56EFE"/>
    <w:rsid w:val="00E60CE6"/>
    <w:rsid w:val="00E61D02"/>
    <w:rsid w:val="00E62D48"/>
    <w:rsid w:val="00E6431C"/>
    <w:rsid w:val="00E64BFF"/>
    <w:rsid w:val="00E65900"/>
    <w:rsid w:val="00E65D32"/>
    <w:rsid w:val="00E678A0"/>
    <w:rsid w:val="00E7078D"/>
    <w:rsid w:val="00E7085E"/>
    <w:rsid w:val="00E76843"/>
    <w:rsid w:val="00E87FB4"/>
    <w:rsid w:val="00E93CC8"/>
    <w:rsid w:val="00E93FCF"/>
    <w:rsid w:val="00E96BF0"/>
    <w:rsid w:val="00E9778E"/>
    <w:rsid w:val="00EB678E"/>
    <w:rsid w:val="00EB7B6C"/>
    <w:rsid w:val="00EB7C66"/>
    <w:rsid w:val="00EC72BE"/>
    <w:rsid w:val="00ED3384"/>
    <w:rsid w:val="00EE35E4"/>
    <w:rsid w:val="00EE39AD"/>
    <w:rsid w:val="00F005C9"/>
    <w:rsid w:val="00F014FE"/>
    <w:rsid w:val="00F04699"/>
    <w:rsid w:val="00F1404D"/>
    <w:rsid w:val="00F16B2B"/>
    <w:rsid w:val="00F16EDB"/>
    <w:rsid w:val="00F176C5"/>
    <w:rsid w:val="00F208DC"/>
    <w:rsid w:val="00F22CB3"/>
    <w:rsid w:val="00F234F5"/>
    <w:rsid w:val="00F3166C"/>
    <w:rsid w:val="00F33259"/>
    <w:rsid w:val="00F4470F"/>
    <w:rsid w:val="00F44FB8"/>
    <w:rsid w:val="00F502CA"/>
    <w:rsid w:val="00F519B9"/>
    <w:rsid w:val="00F55E8B"/>
    <w:rsid w:val="00F564F9"/>
    <w:rsid w:val="00F669BA"/>
    <w:rsid w:val="00F66BC0"/>
    <w:rsid w:val="00F677BE"/>
    <w:rsid w:val="00F7766C"/>
    <w:rsid w:val="00F81FF6"/>
    <w:rsid w:val="00F82076"/>
    <w:rsid w:val="00F94FCC"/>
    <w:rsid w:val="00F96F4C"/>
    <w:rsid w:val="00FA0EDA"/>
    <w:rsid w:val="00FA2287"/>
    <w:rsid w:val="00FA269F"/>
    <w:rsid w:val="00FB22AF"/>
    <w:rsid w:val="00FB2AAE"/>
    <w:rsid w:val="00FB7B37"/>
    <w:rsid w:val="00FB7F9C"/>
    <w:rsid w:val="00FC25E1"/>
    <w:rsid w:val="00FC3FA5"/>
    <w:rsid w:val="00FC6260"/>
    <w:rsid w:val="00FD2C03"/>
    <w:rsid w:val="00FD3621"/>
    <w:rsid w:val="00FD63B3"/>
    <w:rsid w:val="00FE1BFD"/>
    <w:rsid w:val="00FE2069"/>
    <w:rsid w:val="00FF5EF5"/>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ddd"/>
    </o:shapedefaults>
    <o:shapelayout v:ext="edit">
      <o:idmap v:ext="edit" data="1"/>
    </o:shapelayout>
  </w:shapeDefaults>
  <w:decimalSymbol w:val=","/>
  <w:listSeparator w:val=";"/>
  <w14:docId w14:val="40308242"/>
  <w15:chartTrackingRefBased/>
  <w15:docId w15:val="{DC2C7539-C0C6-4D2C-9449-A29C562A1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pPr>
        <w:spacing w:line="240" w:lineRule="atLeast"/>
      </w:pPr>
    </w:pPrDefault>
  </w:docDefaults>
  <w:latentStyles w:defLockedState="0" w:defUIPriority="98" w:defSemiHidden="0" w:defUnhideWhenUsed="0" w:defQFormat="0" w:count="377">
    <w:lsdException w:name="Normal" w:uiPriority="4"/>
    <w:lsdException w:name="heading 1" w:uiPriority="4" w:qFormat="1"/>
    <w:lsdException w:name="heading 2" w:uiPriority="4" w:qFormat="1"/>
    <w:lsdException w:name="heading 3" w:uiPriority="4" w:qFormat="1"/>
    <w:lsdException w:name="heading 4" w:uiPriority="4"/>
    <w:lsdException w:name="heading 5" w:uiPriority="4"/>
    <w:lsdException w:name="heading 6" w:uiPriority="4"/>
    <w:lsdException w:name="heading 7" w:semiHidden="1" w:uiPriority="4" w:unhideWhenUsed="1"/>
    <w:lsdException w:name="heading 8" w:semiHidden="1" w:uiPriority="4" w:unhideWhenUsed="1"/>
    <w:lsdException w:name="heading 9" w:semiHidden="1" w:uiPriority="4"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4" w:unhideWhenUsed="1"/>
    <w:lsdException w:name="toc 2" w:semiHidden="1" w:uiPriority="4" w:unhideWhenUsed="1"/>
    <w:lsdException w:name="toc 3" w:semiHidden="1" w:uiPriority="4" w:unhideWhenUsed="1"/>
    <w:lsdException w:name="toc 4" w:semiHidden="1" w:uiPriority="4" w:unhideWhenUsed="1"/>
    <w:lsdException w:name="toc 5" w:semiHidden="1" w:uiPriority="4" w:unhideWhenUsed="1"/>
    <w:lsdException w:name="toc 6" w:semiHidden="1" w:uiPriority="4" w:unhideWhenUsed="1"/>
    <w:lsdException w:name="toc 7" w:semiHidden="1" w:uiPriority="4" w:unhideWhenUsed="1"/>
    <w:lsdException w:name="toc 8" w:semiHidden="1" w:uiPriority="4" w:unhideWhenUsed="1"/>
    <w:lsdException w:name="toc 9" w:semiHidden="1" w:uiPriority="4" w:unhideWhenUsed="1"/>
    <w:lsdException w:name="Normal Indent" w:semiHidden="1" w:unhideWhenUsed="1"/>
    <w:lsdException w:name="footnote text" w:semiHidden="1" w:uiPriority="4"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 w:unhideWhenUsed="1"/>
    <w:lsdException w:name="annotation reference" w:semiHidden="1" w:unhideWhenUsed="1"/>
    <w:lsdException w:name="line number" w:semiHidden="1" w:unhideWhenUsed="1"/>
    <w:lsdException w:name="page number" w:semiHidden="1" w:unhideWhenUsed="1"/>
    <w:lsdException w:name="endnote reference" w:semiHidden="1" w:uiPriority="4" w:unhideWhenUsed="1"/>
    <w:lsdException w:name="endnote text" w:semiHidden="1" w:uiPriority="4"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4" w:unhideWhenUsed="1"/>
    <w:lsdException w:name="FollowedHyperlink" w:semiHidden="1" w:uiPriority="4" w:unhideWhenUsed="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0"/>
    <w:lsdException w:name="Table Theme" w:semiHidden="1" w:uiPriority="0"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aliases w:val="Standaard Nibud"/>
    <w:next w:val="BasistekstNibud"/>
    <w:uiPriority w:val="4"/>
    <w:rsid w:val="00306785"/>
    <w:pPr>
      <w:spacing w:line="260" w:lineRule="atLeast"/>
    </w:pPr>
    <w:rPr>
      <w:rFonts w:ascii="Verdana" w:hAnsi="Verdana" w:cs="Maiandra GD"/>
      <w:color w:val="4A4A49" w:themeColor="text1"/>
      <w:szCs w:val="18"/>
    </w:rPr>
  </w:style>
  <w:style w:type="paragraph" w:styleId="Kop1">
    <w:name w:val="heading 1"/>
    <w:aliases w:val="Kop 1 Nibud"/>
    <w:basedOn w:val="ZsysbasisNibud"/>
    <w:next w:val="BasistekstNibud"/>
    <w:uiPriority w:val="4"/>
    <w:qFormat/>
    <w:rsid w:val="00C14171"/>
    <w:pPr>
      <w:keepNext/>
      <w:keepLines/>
      <w:pageBreakBefore/>
      <w:numPr>
        <w:numId w:val="24"/>
      </w:numPr>
      <w:spacing w:after="300" w:line="340" w:lineRule="atLeast"/>
      <w:outlineLvl w:val="0"/>
    </w:pPr>
    <w:rPr>
      <w:bCs/>
      <w:color w:val="083984" w:themeColor="accent1"/>
      <w:sz w:val="28"/>
      <w:szCs w:val="32"/>
    </w:rPr>
  </w:style>
  <w:style w:type="paragraph" w:styleId="Kop2">
    <w:name w:val="heading 2"/>
    <w:aliases w:val="Kop 2 Nibud"/>
    <w:basedOn w:val="ZsysbasisNibud"/>
    <w:next w:val="BasistekstNibud"/>
    <w:uiPriority w:val="4"/>
    <w:qFormat/>
    <w:rsid w:val="00866B64"/>
    <w:pPr>
      <w:keepNext/>
      <w:keepLines/>
      <w:numPr>
        <w:ilvl w:val="1"/>
        <w:numId w:val="24"/>
      </w:numPr>
      <w:spacing w:before="260"/>
      <w:outlineLvl w:val="1"/>
    </w:pPr>
    <w:rPr>
      <w:bCs/>
      <w:iCs/>
      <w:color w:val="083984" w:themeColor="accent1"/>
      <w:szCs w:val="28"/>
    </w:rPr>
  </w:style>
  <w:style w:type="paragraph" w:styleId="Kop3">
    <w:name w:val="heading 3"/>
    <w:aliases w:val="Kop 3 Nibud"/>
    <w:basedOn w:val="ZsysbasisNibud"/>
    <w:next w:val="BasistekstNibud"/>
    <w:uiPriority w:val="4"/>
    <w:qFormat/>
    <w:rsid w:val="00866B64"/>
    <w:pPr>
      <w:keepNext/>
      <w:keepLines/>
      <w:numPr>
        <w:ilvl w:val="2"/>
        <w:numId w:val="24"/>
      </w:numPr>
      <w:spacing w:before="260"/>
      <w:outlineLvl w:val="2"/>
    </w:pPr>
    <w:rPr>
      <w:iCs/>
      <w:color w:val="083984" w:themeColor="accent1"/>
    </w:rPr>
  </w:style>
  <w:style w:type="paragraph" w:styleId="Kop4">
    <w:name w:val="heading 4"/>
    <w:aliases w:val="Kop 4 Nibud"/>
    <w:basedOn w:val="ZsysbasisNibud"/>
    <w:next w:val="BasistekstNibud"/>
    <w:uiPriority w:val="4"/>
    <w:rsid w:val="00866B64"/>
    <w:pPr>
      <w:keepNext/>
      <w:keepLines/>
      <w:numPr>
        <w:ilvl w:val="3"/>
        <w:numId w:val="24"/>
      </w:numPr>
      <w:outlineLvl w:val="3"/>
    </w:pPr>
    <w:rPr>
      <w:bCs/>
      <w:szCs w:val="24"/>
    </w:rPr>
  </w:style>
  <w:style w:type="paragraph" w:styleId="Kop5">
    <w:name w:val="heading 5"/>
    <w:aliases w:val="Kop 5 Nibud"/>
    <w:basedOn w:val="ZsysbasisNibud"/>
    <w:next w:val="BasistekstNibud"/>
    <w:uiPriority w:val="4"/>
    <w:rsid w:val="00866B64"/>
    <w:pPr>
      <w:keepNext/>
      <w:keepLines/>
      <w:numPr>
        <w:ilvl w:val="4"/>
        <w:numId w:val="24"/>
      </w:numPr>
      <w:outlineLvl w:val="4"/>
    </w:pPr>
    <w:rPr>
      <w:bCs/>
      <w:iCs/>
      <w:szCs w:val="22"/>
    </w:rPr>
  </w:style>
  <w:style w:type="paragraph" w:styleId="Kop6">
    <w:name w:val="heading 6"/>
    <w:aliases w:val="Kop 6 Nibud"/>
    <w:basedOn w:val="ZsysbasisNibud"/>
    <w:next w:val="BasistekstNibud"/>
    <w:uiPriority w:val="4"/>
    <w:rsid w:val="00866B64"/>
    <w:pPr>
      <w:keepNext/>
      <w:keepLines/>
      <w:numPr>
        <w:ilvl w:val="5"/>
        <w:numId w:val="24"/>
      </w:numPr>
      <w:outlineLvl w:val="5"/>
    </w:pPr>
  </w:style>
  <w:style w:type="paragraph" w:styleId="Kop7">
    <w:name w:val="heading 7"/>
    <w:aliases w:val="Kop 7 Nibud"/>
    <w:basedOn w:val="ZsysbasisNibud"/>
    <w:next w:val="BasistekstNibud"/>
    <w:uiPriority w:val="4"/>
    <w:rsid w:val="00866B64"/>
    <w:pPr>
      <w:keepNext/>
      <w:keepLines/>
      <w:numPr>
        <w:ilvl w:val="6"/>
        <w:numId w:val="24"/>
      </w:numPr>
      <w:outlineLvl w:val="6"/>
    </w:pPr>
    <w:rPr>
      <w:bCs/>
      <w:szCs w:val="20"/>
    </w:rPr>
  </w:style>
  <w:style w:type="paragraph" w:styleId="Kop8">
    <w:name w:val="heading 8"/>
    <w:aliases w:val="Kop 8 Nibud"/>
    <w:basedOn w:val="ZsysbasisNibud"/>
    <w:next w:val="BasistekstNibud"/>
    <w:uiPriority w:val="4"/>
    <w:rsid w:val="00866B64"/>
    <w:pPr>
      <w:keepNext/>
      <w:keepLines/>
      <w:numPr>
        <w:ilvl w:val="7"/>
        <w:numId w:val="24"/>
      </w:numPr>
      <w:outlineLvl w:val="7"/>
    </w:pPr>
    <w:rPr>
      <w:iCs/>
      <w:szCs w:val="20"/>
    </w:rPr>
  </w:style>
  <w:style w:type="paragraph" w:styleId="Kop9">
    <w:name w:val="heading 9"/>
    <w:aliases w:val="Kop 9 Nibud"/>
    <w:basedOn w:val="ZsysbasisNibud"/>
    <w:next w:val="BasistekstNibud"/>
    <w:uiPriority w:val="4"/>
    <w:rsid w:val="00866B64"/>
    <w:pPr>
      <w:keepNext/>
      <w:keepLines/>
      <w:numPr>
        <w:ilvl w:val="8"/>
        <w:numId w:val="24"/>
      </w:numPr>
      <w:outlineLvl w:val="8"/>
    </w:pPr>
    <w:rPr>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asistekstNibud">
    <w:name w:val="Basistekst Nibud"/>
    <w:basedOn w:val="ZsysbasisNibud"/>
    <w:link w:val="BasistekstNibudChar"/>
    <w:qFormat/>
    <w:rsid w:val="00122DED"/>
  </w:style>
  <w:style w:type="paragraph" w:customStyle="1" w:styleId="ZsysbasisNibud">
    <w:name w:val="Zsysbasis Nibud"/>
    <w:next w:val="BasistekstNibud"/>
    <w:link w:val="ZsysbasisNibudChar"/>
    <w:uiPriority w:val="4"/>
    <w:semiHidden/>
    <w:rsid w:val="00306785"/>
    <w:pPr>
      <w:spacing w:line="260" w:lineRule="atLeast"/>
    </w:pPr>
    <w:rPr>
      <w:rFonts w:ascii="Verdana" w:hAnsi="Verdana" w:cs="Maiandra GD"/>
      <w:color w:val="4A4A49" w:themeColor="text1"/>
      <w:szCs w:val="18"/>
    </w:rPr>
  </w:style>
  <w:style w:type="paragraph" w:customStyle="1" w:styleId="BasistekstvetNibud">
    <w:name w:val="Basistekst vet Nibud"/>
    <w:basedOn w:val="ZsysbasisNibud"/>
    <w:next w:val="BasistekstNibud"/>
    <w:uiPriority w:val="1"/>
    <w:qFormat/>
    <w:rsid w:val="004A6699"/>
    <w:rPr>
      <w:b/>
      <w:bCs/>
    </w:rPr>
  </w:style>
  <w:style w:type="character" w:styleId="GevolgdeHyperlink">
    <w:name w:val="FollowedHyperlink"/>
    <w:aliases w:val="GevolgdeHyperlink Nibud"/>
    <w:basedOn w:val="Standaardalinea-lettertype"/>
    <w:uiPriority w:val="4"/>
    <w:rsid w:val="00B460C2"/>
    <w:rPr>
      <w:color w:val="auto"/>
      <w:u w:val="none"/>
    </w:rPr>
  </w:style>
  <w:style w:type="character" w:styleId="Hyperlink">
    <w:name w:val="Hyperlink"/>
    <w:aliases w:val="Hyperlink Nibud"/>
    <w:basedOn w:val="Standaardalinea-lettertype"/>
    <w:uiPriority w:val="4"/>
    <w:rsid w:val="00B460C2"/>
    <w:rPr>
      <w:color w:val="auto"/>
      <w:u w:val="none"/>
    </w:rPr>
  </w:style>
  <w:style w:type="paragraph" w:customStyle="1" w:styleId="AdresvakNibud">
    <w:name w:val="Adresvak Nibud"/>
    <w:basedOn w:val="ZsysbasisNibud"/>
    <w:uiPriority w:val="4"/>
    <w:rsid w:val="00280D1D"/>
    <w:pPr>
      <w:spacing w:line="260" w:lineRule="exact"/>
    </w:pPr>
    <w:rPr>
      <w:noProof/>
    </w:rPr>
  </w:style>
  <w:style w:type="paragraph" w:styleId="Koptekst">
    <w:name w:val="header"/>
    <w:basedOn w:val="ZsysbasisNibud"/>
    <w:next w:val="BasistekstNibud"/>
    <w:uiPriority w:val="98"/>
    <w:semiHidden/>
    <w:rsid w:val="00122DED"/>
  </w:style>
  <w:style w:type="paragraph" w:styleId="Voettekst">
    <w:name w:val="footer"/>
    <w:basedOn w:val="ZsysbasisNibud"/>
    <w:next w:val="BasistekstNibud"/>
    <w:uiPriority w:val="98"/>
    <w:semiHidden/>
    <w:rsid w:val="00122DED"/>
    <w:pPr>
      <w:jc w:val="right"/>
    </w:pPr>
  </w:style>
  <w:style w:type="paragraph" w:customStyle="1" w:styleId="KoptekstNibud">
    <w:name w:val="Koptekst Nibud"/>
    <w:basedOn w:val="ZsysbasisdocumentgegevensNibud"/>
    <w:uiPriority w:val="4"/>
    <w:rsid w:val="00122DED"/>
  </w:style>
  <w:style w:type="paragraph" w:customStyle="1" w:styleId="VoettekstonevenNibud">
    <w:name w:val="Voettekst oneven Nibud"/>
    <w:basedOn w:val="ZsysbasisdocumentgegevensNibud"/>
    <w:link w:val="VoettekstonevenNibudChar"/>
    <w:uiPriority w:val="4"/>
    <w:rsid w:val="007A1D8A"/>
    <w:pPr>
      <w:jc w:val="right"/>
    </w:pPr>
    <w:rPr>
      <w:color w:val="083984" w:themeColor="accent1"/>
      <w:sz w:val="16"/>
    </w:rPr>
  </w:style>
  <w:style w:type="numbering" w:styleId="111111">
    <w:name w:val="Outline List 2"/>
    <w:basedOn w:val="Geenlijst"/>
    <w:uiPriority w:val="98"/>
    <w:semiHidden/>
    <w:rsid w:val="00E07762"/>
    <w:pPr>
      <w:numPr>
        <w:numId w:val="5"/>
      </w:numPr>
    </w:pPr>
  </w:style>
  <w:style w:type="numbering" w:styleId="1ai">
    <w:name w:val="Outline List 1"/>
    <w:basedOn w:val="Geenlijst"/>
    <w:uiPriority w:val="98"/>
    <w:semiHidden/>
    <w:rsid w:val="00E07762"/>
    <w:pPr>
      <w:numPr>
        <w:numId w:val="6"/>
      </w:numPr>
    </w:pPr>
  </w:style>
  <w:style w:type="paragraph" w:customStyle="1" w:styleId="BasistekstcursiefNibud">
    <w:name w:val="Basistekst cursief Nibud"/>
    <w:basedOn w:val="ZsysbasisNibud"/>
    <w:next w:val="BasistekstNibud"/>
    <w:uiPriority w:val="2"/>
    <w:qFormat/>
    <w:rsid w:val="00122DED"/>
    <w:rPr>
      <w:i/>
      <w:iCs/>
    </w:rPr>
  </w:style>
  <w:style w:type="table" w:styleId="3D-effectenvoortabel1">
    <w:name w:val="Table 3D effects 1"/>
    <w:basedOn w:val="Standaardtabel"/>
    <w:semiHidden/>
    <w:rsid w:val="00451FDB"/>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semiHidden/>
    <w:rsid w:val="00451FDB"/>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semiHidden/>
    <w:rsid w:val="00451FDB"/>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anhef">
    <w:name w:val="Salutation"/>
    <w:basedOn w:val="ZsysbasisNibud"/>
    <w:next w:val="BasistekstNibud"/>
    <w:uiPriority w:val="98"/>
    <w:semiHidden/>
    <w:rsid w:val="0020607F"/>
  </w:style>
  <w:style w:type="paragraph" w:styleId="Adresenvelop">
    <w:name w:val="envelope address"/>
    <w:basedOn w:val="ZsysbasisNibud"/>
    <w:next w:val="BasistekstNibud"/>
    <w:uiPriority w:val="98"/>
    <w:semiHidden/>
    <w:rsid w:val="0020607F"/>
  </w:style>
  <w:style w:type="paragraph" w:styleId="Afsluiting">
    <w:name w:val="Closing"/>
    <w:basedOn w:val="ZsysbasisNibud"/>
    <w:next w:val="BasistekstNibud"/>
    <w:uiPriority w:val="98"/>
    <w:semiHidden/>
    <w:rsid w:val="0020607F"/>
  </w:style>
  <w:style w:type="paragraph" w:customStyle="1" w:styleId="Inspring1eniveauNibud">
    <w:name w:val="Inspring 1e niveau Nibud"/>
    <w:basedOn w:val="ZsysbasisNibud"/>
    <w:uiPriority w:val="4"/>
    <w:qFormat/>
    <w:rsid w:val="00122DED"/>
    <w:pPr>
      <w:tabs>
        <w:tab w:val="left" w:pos="284"/>
      </w:tabs>
      <w:ind w:left="284" w:hanging="284"/>
    </w:pPr>
  </w:style>
  <w:style w:type="paragraph" w:customStyle="1" w:styleId="Inspring2eniveauNibud">
    <w:name w:val="Inspring 2e niveau Nibud"/>
    <w:basedOn w:val="ZsysbasisNibud"/>
    <w:uiPriority w:val="4"/>
    <w:qFormat/>
    <w:rsid w:val="00122DED"/>
    <w:pPr>
      <w:tabs>
        <w:tab w:val="left" w:pos="567"/>
      </w:tabs>
      <w:ind w:left="568" w:hanging="284"/>
    </w:pPr>
  </w:style>
  <w:style w:type="paragraph" w:customStyle="1" w:styleId="Inspring3eniveauNibud">
    <w:name w:val="Inspring 3e niveau Nibud"/>
    <w:basedOn w:val="ZsysbasisNibud"/>
    <w:uiPriority w:val="4"/>
    <w:qFormat/>
    <w:rsid w:val="00122DED"/>
    <w:pPr>
      <w:tabs>
        <w:tab w:val="left" w:pos="851"/>
      </w:tabs>
      <w:ind w:left="851" w:hanging="284"/>
    </w:pPr>
  </w:style>
  <w:style w:type="paragraph" w:customStyle="1" w:styleId="Zwevend1eniveauNibud">
    <w:name w:val="Zwevend 1e niveau Nibud"/>
    <w:basedOn w:val="ZsysbasisNibud"/>
    <w:uiPriority w:val="4"/>
    <w:qFormat/>
    <w:rsid w:val="00122DED"/>
    <w:pPr>
      <w:ind w:left="284"/>
    </w:pPr>
  </w:style>
  <w:style w:type="paragraph" w:customStyle="1" w:styleId="Zwevend2eniveauNibud">
    <w:name w:val="Zwevend 2e niveau Nibud"/>
    <w:basedOn w:val="ZsysbasisNibud"/>
    <w:uiPriority w:val="4"/>
    <w:qFormat/>
    <w:rsid w:val="00122DED"/>
    <w:pPr>
      <w:ind w:left="567"/>
    </w:pPr>
  </w:style>
  <w:style w:type="paragraph" w:customStyle="1" w:styleId="Zwevend3eniveauNibud">
    <w:name w:val="Zwevend 3e niveau Nibud"/>
    <w:basedOn w:val="ZsysbasisNibud"/>
    <w:uiPriority w:val="4"/>
    <w:qFormat/>
    <w:rsid w:val="00122DED"/>
    <w:pPr>
      <w:ind w:left="851"/>
    </w:pPr>
  </w:style>
  <w:style w:type="paragraph" w:styleId="Inhopg1">
    <w:name w:val="toc 1"/>
    <w:aliases w:val="Inhopg 1 Nibud"/>
    <w:basedOn w:val="ZsysbasistocNibud"/>
    <w:next w:val="BasistekstNibud"/>
    <w:uiPriority w:val="4"/>
    <w:rsid w:val="00862AD1"/>
    <w:pPr>
      <w:ind w:left="510" w:hanging="510"/>
    </w:pPr>
  </w:style>
  <w:style w:type="paragraph" w:styleId="Inhopg2">
    <w:name w:val="toc 2"/>
    <w:aliases w:val="Inhopg 2 Nibud"/>
    <w:basedOn w:val="ZsysbasistocNibud"/>
    <w:next w:val="BasistekstNibud"/>
    <w:uiPriority w:val="4"/>
    <w:rsid w:val="00E65900"/>
  </w:style>
  <w:style w:type="paragraph" w:styleId="Inhopg3">
    <w:name w:val="toc 3"/>
    <w:aliases w:val="Inhopg 3 Nibud"/>
    <w:basedOn w:val="ZsysbasistocNibud"/>
    <w:next w:val="BasistekstNibud"/>
    <w:uiPriority w:val="4"/>
    <w:rsid w:val="00E65900"/>
  </w:style>
  <w:style w:type="paragraph" w:styleId="Inhopg4">
    <w:name w:val="toc 4"/>
    <w:aliases w:val="Inhopg 4 Nibud"/>
    <w:basedOn w:val="ZsysbasistocNibud"/>
    <w:next w:val="BasistekstNibud"/>
    <w:uiPriority w:val="4"/>
    <w:rsid w:val="00862AD1"/>
    <w:pPr>
      <w:ind w:left="0" w:firstLine="0"/>
    </w:pPr>
  </w:style>
  <w:style w:type="paragraph" w:styleId="Bronvermelding">
    <w:name w:val="table of authorities"/>
    <w:basedOn w:val="ZsysbasisNibud"/>
    <w:next w:val="BasistekstNibud"/>
    <w:uiPriority w:val="98"/>
    <w:semiHidden/>
    <w:rsid w:val="00F33259"/>
    <w:pPr>
      <w:ind w:left="180" w:hanging="180"/>
    </w:pPr>
  </w:style>
  <w:style w:type="paragraph" w:styleId="Index2">
    <w:name w:val="index 2"/>
    <w:basedOn w:val="ZsysbasisNibud"/>
    <w:next w:val="BasistekstNibud"/>
    <w:uiPriority w:val="98"/>
    <w:semiHidden/>
    <w:rsid w:val="00122DED"/>
  </w:style>
  <w:style w:type="paragraph" w:styleId="Index3">
    <w:name w:val="index 3"/>
    <w:basedOn w:val="ZsysbasisNibud"/>
    <w:next w:val="BasistekstNibud"/>
    <w:uiPriority w:val="98"/>
    <w:semiHidden/>
    <w:rsid w:val="00122DED"/>
  </w:style>
  <w:style w:type="paragraph" w:styleId="Ondertitel">
    <w:name w:val="Subtitle"/>
    <w:basedOn w:val="ZsysbasisNibud"/>
    <w:next w:val="BasistekstNibud"/>
    <w:uiPriority w:val="98"/>
    <w:semiHidden/>
    <w:rsid w:val="00122DED"/>
  </w:style>
  <w:style w:type="paragraph" w:styleId="Titel">
    <w:name w:val="Title"/>
    <w:basedOn w:val="ZsysbasisNibud"/>
    <w:next w:val="BasistekstNibud"/>
    <w:uiPriority w:val="98"/>
    <w:semiHidden/>
    <w:rsid w:val="00122DED"/>
  </w:style>
  <w:style w:type="paragraph" w:customStyle="1" w:styleId="Kop2zondernummerNibud">
    <w:name w:val="Kop 2 zonder nummer Nibud"/>
    <w:basedOn w:val="ZsysbasisNibud"/>
    <w:next w:val="BasistekstNibud"/>
    <w:uiPriority w:val="4"/>
    <w:qFormat/>
    <w:rsid w:val="00FA269F"/>
    <w:pPr>
      <w:keepNext/>
      <w:keepLines/>
      <w:spacing w:before="260"/>
    </w:pPr>
    <w:rPr>
      <w:bCs/>
      <w:iCs/>
      <w:color w:val="083984" w:themeColor="accent1"/>
      <w:szCs w:val="28"/>
    </w:rPr>
  </w:style>
  <w:style w:type="character" w:styleId="Paginanummer">
    <w:name w:val="page number"/>
    <w:basedOn w:val="Standaardalinea-lettertype"/>
    <w:uiPriority w:val="98"/>
    <w:semiHidden/>
    <w:rsid w:val="00122DED"/>
  </w:style>
  <w:style w:type="character" w:customStyle="1" w:styleId="zsysVeldMarkering">
    <w:name w:val="zsysVeldMarkering"/>
    <w:basedOn w:val="Standaardalinea-lettertype"/>
    <w:uiPriority w:val="97"/>
    <w:semiHidden/>
    <w:rsid w:val="00DF1BBC"/>
    <w:rPr>
      <w:color w:val="000000"/>
      <w:bdr w:val="none" w:sz="0" w:space="0" w:color="auto"/>
      <w:shd w:val="clear" w:color="auto" w:fill="FFFF00"/>
    </w:rPr>
  </w:style>
  <w:style w:type="paragraph" w:customStyle="1" w:styleId="Kop1zondernummerNibud">
    <w:name w:val="Kop 1 zonder nummer Nibud"/>
    <w:basedOn w:val="ZsysbasisNibud"/>
    <w:next w:val="BasistekstNibud"/>
    <w:uiPriority w:val="4"/>
    <w:qFormat/>
    <w:rsid w:val="00C14171"/>
    <w:pPr>
      <w:keepNext/>
      <w:keepLines/>
      <w:pageBreakBefore/>
      <w:spacing w:after="300" w:line="340" w:lineRule="atLeast"/>
    </w:pPr>
    <w:rPr>
      <w:bCs/>
      <w:color w:val="083984" w:themeColor="accent1"/>
      <w:sz w:val="28"/>
      <w:szCs w:val="32"/>
    </w:rPr>
  </w:style>
  <w:style w:type="paragraph" w:customStyle="1" w:styleId="Kop3zondernummerNibud">
    <w:name w:val="Kop 3 zonder nummer Nibud"/>
    <w:basedOn w:val="ZsysbasisNibud"/>
    <w:next w:val="BasistekstNibud"/>
    <w:uiPriority w:val="4"/>
    <w:qFormat/>
    <w:rsid w:val="000E1539"/>
    <w:pPr>
      <w:keepNext/>
      <w:keepLines/>
      <w:spacing w:before="260"/>
    </w:pPr>
    <w:rPr>
      <w:iCs/>
      <w:color w:val="083984" w:themeColor="accent1"/>
    </w:rPr>
  </w:style>
  <w:style w:type="paragraph" w:styleId="Index4">
    <w:name w:val="index 4"/>
    <w:basedOn w:val="Standaard"/>
    <w:next w:val="Standaard"/>
    <w:uiPriority w:val="98"/>
    <w:semiHidden/>
    <w:rsid w:val="00122DED"/>
    <w:pPr>
      <w:ind w:left="720" w:hanging="180"/>
    </w:pPr>
  </w:style>
  <w:style w:type="paragraph" w:styleId="Index5">
    <w:name w:val="index 5"/>
    <w:basedOn w:val="Standaard"/>
    <w:next w:val="Standaard"/>
    <w:uiPriority w:val="98"/>
    <w:semiHidden/>
    <w:rsid w:val="00122DED"/>
    <w:pPr>
      <w:ind w:left="900" w:hanging="180"/>
    </w:pPr>
  </w:style>
  <w:style w:type="paragraph" w:styleId="Index6">
    <w:name w:val="index 6"/>
    <w:basedOn w:val="Standaard"/>
    <w:next w:val="Standaard"/>
    <w:uiPriority w:val="98"/>
    <w:semiHidden/>
    <w:rsid w:val="00122DED"/>
    <w:pPr>
      <w:ind w:left="1080" w:hanging="180"/>
    </w:pPr>
  </w:style>
  <w:style w:type="paragraph" w:styleId="Index7">
    <w:name w:val="index 7"/>
    <w:basedOn w:val="Standaard"/>
    <w:next w:val="Standaard"/>
    <w:uiPriority w:val="98"/>
    <w:semiHidden/>
    <w:rsid w:val="00122DED"/>
    <w:pPr>
      <w:ind w:left="1260" w:hanging="180"/>
    </w:pPr>
  </w:style>
  <w:style w:type="paragraph" w:styleId="Index8">
    <w:name w:val="index 8"/>
    <w:basedOn w:val="Standaard"/>
    <w:next w:val="Standaard"/>
    <w:uiPriority w:val="98"/>
    <w:semiHidden/>
    <w:rsid w:val="00122DED"/>
    <w:pPr>
      <w:ind w:left="1440" w:hanging="180"/>
    </w:pPr>
  </w:style>
  <w:style w:type="paragraph" w:styleId="Index9">
    <w:name w:val="index 9"/>
    <w:basedOn w:val="Standaard"/>
    <w:next w:val="Standaard"/>
    <w:uiPriority w:val="98"/>
    <w:semiHidden/>
    <w:rsid w:val="00122DED"/>
    <w:pPr>
      <w:ind w:left="1620" w:hanging="180"/>
    </w:pPr>
  </w:style>
  <w:style w:type="paragraph" w:styleId="Inhopg5">
    <w:name w:val="toc 5"/>
    <w:aliases w:val="Inhopg 5 Nibud"/>
    <w:basedOn w:val="ZsysbasistocNibud"/>
    <w:next w:val="BasistekstNibud"/>
    <w:uiPriority w:val="4"/>
    <w:rsid w:val="003964D4"/>
  </w:style>
  <w:style w:type="paragraph" w:styleId="Inhopg6">
    <w:name w:val="toc 6"/>
    <w:aliases w:val="Inhopg 6 Nibud"/>
    <w:basedOn w:val="ZsysbasistocNibud"/>
    <w:next w:val="BasistekstNibud"/>
    <w:uiPriority w:val="4"/>
    <w:rsid w:val="003964D4"/>
  </w:style>
  <w:style w:type="paragraph" w:styleId="Inhopg7">
    <w:name w:val="toc 7"/>
    <w:aliases w:val="Inhopg 7 Nibud"/>
    <w:basedOn w:val="ZsysbasistocNibud"/>
    <w:next w:val="BasistekstNibud"/>
    <w:uiPriority w:val="4"/>
    <w:rsid w:val="003964D4"/>
  </w:style>
  <w:style w:type="paragraph" w:styleId="Inhopg8">
    <w:name w:val="toc 8"/>
    <w:aliases w:val="Inhopg 8 Nibud"/>
    <w:basedOn w:val="ZsysbasistocNibud"/>
    <w:next w:val="BasistekstNibud"/>
    <w:uiPriority w:val="4"/>
    <w:rsid w:val="00C14171"/>
    <w:pPr>
      <w:ind w:left="0" w:firstLine="0"/>
    </w:pPr>
  </w:style>
  <w:style w:type="paragraph" w:styleId="Inhopg9">
    <w:name w:val="toc 9"/>
    <w:aliases w:val="Inhopg 9 Nibud"/>
    <w:basedOn w:val="ZsysbasistocNibud"/>
    <w:next w:val="BasistekstNibud"/>
    <w:uiPriority w:val="4"/>
    <w:rsid w:val="003964D4"/>
  </w:style>
  <w:style w:type="paragraph" w:styleId="Afzender">
    <w:name w:val="envelope return"/>
    <w:basedOn w:val="ZsysbasisNibud"/>
    <w:next w:val="BasistekstNibud"/>
    <w:uiPriority w:val="98"/>
    <w:semiHidden/>
    <w:rsid w:val="0020607F"/>
  </w:style>
  <w:style w:type="numbering" w:styleId="Artikelsectie">
    <w:name w:val="Outline List 3"/>
    <w:basedOn w:val="Geenlijst"/>
    <w:uiPriority w:val="98"/>
    <w:semiHidden/>
    <w:rsid w:val="00E07762"/>
    <w:pPr>
      <w:numPr>
        <w:numId w:val="7"/>
      </w:numPr>
    </w:pPr>
  </w:style>
  <w:style w:type="paragraph" w:styleId="Berichtkop">
    <w:name w:val="Message Header"/>
    <w:basedOn w:val="ZsysbasisNibud"/>
    <w:next w:val="BasistekstNibud"/>
    <w:uiPriority w:val="98"/>
    <w:semiHidden/>
    <w:rsid w:val="0020607F"/>
  </w:style>
  <w:style w:type="paragraph" w:styleId="Bloktekst">
    <w:name w:val="Block Text"/>
    <w:basedOn w:val="ZsysbasisNibud"/>
    <w:next w:val="BasistekstNibud"/>
    <w:uiPriority w:val="98"/>
    <w:semiHidden/>
    <w:rsid w:val="0020607F"/>
  </w:style>
  <w:style w:type="table" w:styleId="Eenvoudigetabel1">
    <w:name w:val="Table Simple 1"/>
    <w:basedOn w:val="Standaardtabel"/>
    <w:semiHidden/>
    <w:rsid w:val="008D7BD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semiHidden/>
    <w:rsid w:val="008D7BD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semiHidden/>
    <w:rsid w:val="008D7BD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igentijdsetabel">
    <w:name w:val="Table Contemporary"/>
    <w:basedOn w:val="Standaardtabel"/>
    <w:semiHidden/>
    <w:rsid w:val="008D7BD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semiHidden/>
    <w:rsid w:val="008D7BD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mailhandtekening">
    <w:name w:val="E-mail Signature"/>
    <w:basedOn w:val="ZsysbasisNibud"/>
    <w:next w:val="BasistekstNibud"/>
    <w:uiPriority w:val="98"/>
    <w:semiHidden/>
    <w:rsid w:val="0020607F"/>
  </w:style>
  <w:style w:type="paragraph" w:styleId="Handtekening">
    <w:name w:val="Signature"/>
    <w:basedOn w:val="ZsysbasisNibud"/>
    <w:next w:val="BasistekstNibud"/>
    <w:uiPriority w:val="98"/>
    <w:semiHidden/>
    <w:rsid w:val="0020607F"/>
  </w:style>
  <w:style w:type="paragraph" w:styleId="HTML-voorafopgemaakt">
    <w:name w:val="HTML Preformatted"/>
    <w:basedOn w:val="ZsysbasisNibud"/>
    <w:next w:val="BasistekstNibud"/>
    <w:uiPriority w:val="98"/>
    <w:semiHidden/>
    <w:rsid w:val="0020607F"/>
  </w:style>
  <w:style w:type="table" w:styleId="Lichtelijst-accent6">
    <w:name w:val="Light List Accent 6"/>
    <w:basedOn w:val="Standaardtabel"/>
    <w:uiPriority w:val="61"/>
    <w:semiHidden/>
    <w:rsid w:val="00E07762"/>
    <w:pPr>
      <w:spacing w:line="240" w:lineRule="auto"/>
    </w:pPr>
    <w:tblPr>
      <w:tblStyleRowBandSize w:val="1"/>
      <w:tblStyleColBandSize w:val="1"/>
      <w:tblBorders>
        <w:top w:val="single" w:sz="8" w:space="0" w:color="F9E2CE" w:themeColor="accent6"/>
        <w:left w:val="single" w:sz="8" w:space="0" w:color="F9E2CE" w:themeColor="accent6"/>
        <w:bottom w:val="single" w:sz="8" w:space="0" w:color="F9E2CE" w:themeColor="accent6"/>
        <w:right w:val="single" w:sz="8" w:space="0" w:color="F9E2CE" w:themeColor="accent6"/>
      </w:tblBorders>
    </w:tblPr>
    <w:tblStylePr w:type="firstRow">
      <w:pPr>
        <w:spacing w:before="0" w:after="0" w:line="240" w:lineRule="auto"/>
      </w:pPr>
      <w:rPr>
        <w:b/>
        <w:bCs/>
        <w:color w:val="FFFFFF" w:themeColor="background1"/>
      </w:rPr>
      <w:tblPr/>
      <w:tcPr>
        <w:shd w:val="clear" w:color="auto" w:fill="F9E2CE" w:themeFill="accent6"/>
      </w:tcPr>
    </w:tblStylePr>
    <w:tblStylePr w:type="lastRow">
      <w:pPr>
        <w:spacing w:before="0" w:after="0" w:line="240" w:lineRule="auto"/>
      </w:pPr>
      <w:rPr>
        <w:b/>
        <w:bCs/>
      </w:rPr>
      <w:tblPr/>
      <w:tcPr>
        <w:tcBorders>
          <w:top w:val="double" w:sz="6" w:space="0" w:color="F9E2CE" w:themeColor="accent6"/>
          <w:left w:val="single" w:sz="8" w:space="0" w:color="F9E2CE" w:themeColor="accent6"/>
          <w:bottom w:val="single" w:sz="8" w:space="0" w:color="F9E2CE" w:themeColor="accent6"/>
          <w:right w:val="single" w:sz="8" w:space="0" w:color="F9E2CE" w:themeColor="accent6"/>
        </w:tcBorders>
      </w:tcPr>
    </w:tblStylePr>
    <w:tblStylePr w:type="firstCol">
      <w:rPr>
        <w:b/>
        <w:bCs/>
      </w:rPr>
    </w:tblStylePr>
    <w:tblStylePr w:type="lastCol">
      <w:rPr>
        <w:b/>
        <w:bCs/>
      </w:rPr>
    </w:tblStylePr>
    <w:tblStylePr w:type="band1Vert">
      <w:tblPr/>
      <w:tcPr>
        <w:tcBorders>
          <w:top w:val="single" w:sz="8" w:space="0" w:color="F9E2CE" w:themeColor="accent6"/>
          <w:left w:val="single" w:sz="8" w:space="0" w:color="F9E2CE" w:themeColor="accent6"/>
          <w:bottom w:val="single" w:sz="8" w:space="0" w:color="F9E2CE" w:themeColor="accent6"/>
          <w:right w:val="single" w:sz="8" w:space="0" w:color="F9E2CE" w:themeColor="accent6"/>
        </w:tcBorders>
      </w:tcPr>
    </w:tblStylePr>
    <w:tblStylePr w:type="band1Horz">
      <w:tblPr/>
      <w:tcPr>
        <w:tcBorders>
          <w:top w:val="single" w:sz="8" w:space="0" w:color="F9E2CE" w:themeColor="accent6"/>
          <w:left w:val="single" w:sz="8" w:space="0" w:color="F9E2CE" w:themeColor="accent6"/>
          <w:bottom w:val="single" w:sz="8" w:space="0" w:color="F9E2CE" w:themeColor="accent6"/>
          <w:right w:val="single" w:sz="8" w:space="0" w:color="F9E2CE" w:themeColor="accent6"/>
        </w:tcBorders>
      </w:tcPr>
    </w:tblStylePr>
  </w:style>
  <w:style w:type="table" w:styleId="Lichtelijst-accent5">
    <w:name w:val="Light List Accent 5"/>
    <w:basedOn w:val="Standaardtabel"/>
    <w:uiPriority w:val="61"/>
    <w:semiHidden/>
    <w:rsid w:val="00E07762"/>
    <w:pPr>
      <w:spacing w:line="240" w:lineRule="auto"/>
    </w:pPr>
    <w:tblPr>
      <w:tblStyleRowBandSize w:val="1"/>
      <w:tblStyleColBandSize w:val="1"/>
      <w:tblBorders>
        <w:top w:val="single" w:sz="8" w:space="0" w:color="CED7E6" w:themeColor="accent5"/>
        <w:left w:val="single" w:sz="8" w:space="0" w:color="CED7E6" w:themeColor="accent5"/>
        <w:bottom w:val="single" w:sz="8" w:space="0" w:color="CED7E6" w:themeColor="accent5"/>
        <w:right w:val="single" w:sz="8" w:space="0" w:color="CED7E6" w:themeColor="accent5"/>
      </w:tblBorders>
    </w:tblPr>
    <w:tblStylePr w:type="firstRow">
      <w:pPr>
        <w:spacing w:before="0" w:after="0" w:line="240" w:lineRule="auto"/>
      </w:pPr>
      <w:rPr>
        <w:b/>
        <w:bCs/>
        <w:color w:val="FFFFFF" w:themeColor="background1"/>
      </w:rPr>
      <w:tblPr/>
      <w:tcPr>
        <w:shd w:val="clear" w:color="auto" w:fill="CED7E6" w:themeFill="accent5"/>
      </w:tcPr>
    </w:tblStylePr>
    <w:tblStylePr w:type="lastRow">
      <w:pPr>
        <w:spacing w:before="0" w:after="0" w:line="240" w:lineRule="auto"/>
      </w:pPr>
      <w:rPr>
        <w:b/>
        <w:bCs/>
      </w:rPr>
      <w:tblPr/>
      <w:tcPr>
        <w:tcBorders>
          <w:top w:val="double" w:sz="6" w:space="0" w:color="CED7E6" w:themeColor="accent5"/>
          <w:left w:val="single" w:sz="8" w:space="0" w:color="CED7E6" w:themeColor="accent5"/>
          <w:bottom w:val="single" w:sz="8" w:space="0" w:color="CED7E6" w:themeColor="accent5"/>
          <w:right w:val="single" w:sz="8" w:space="0" w:color="CED7E6" w:themeColor="accent5"/>
        </w:tcBorders>
      </w:tcPr>
    </w:tblStylePr>
    <w:tblStylePr w:type="firstCol">
      <w:rPr>
        <w:b/>
        <w:bCs/>
      </w:rPr>
    </w:tblStylePr>
    <w:tblStylePr w:type="lastCol">
      <w:rPr>
        <w:b/>
        <w:bCs/>
      </w:rPr>
    </w:tblStylePr>
    <w:tblStylePr w:type="band1Vert">
      <w:tblPr/>
      <w:tcPr>
        <w:tcBorders>
          <w:top w:val="single" w:sz="8" w:space="0" w:color="CED7E6" w:themeColor="accent5"/>
          <w:left w:val="single" w:sz="8" w:space="0" w:color="CED7E6" w:themeColor="accent5"/>
          <w:bottom w:val="single" w:sz="8" w:space="0" w:color="CED7E6" w:themeColor="accent5"/>
          <w:right w:val="single" w:sz="8" w:space="0" w:color="CED7E6" w:themeColor="accent5"/>
        </w:tcBorders>
      </w:tcPr>
    </w:tblStylePr>
    <w:tblStylePr w:type="band1Horz">
      <w:tblPr/>
      <w:tcPr>
        <w:tcBorders>
          <w:top w:val="single" w:sz="8" w:space="0" w:color="CED7E6" w:themeColor="accent5"/>
          <w:left w:val="single" w:sz="8" w:space="0" w:color="CED7E6" w:themeColor="accent5"/>
          <w:bottom w:val="single" w:sz="8" w:space="0" w:color="CED7E6" w:themeColor="accent5"/>
          <w:right w:val="single" w:sz="8" w:space="0" w:color="CED7E6" w:themeColor="accent5"/>
        </w:tcBorders>
      </w:tcPr>
    </w:tblStylePr>
  </w:style>
  <w:style w:type="table" w:styleId="Lichtelijst-accent4">
    <w:name w:val="Light List Accent 4"/>
    <w:basedOn w:val="Standaardtabel"/>
    <w:uiPriority w:val="61"/>
    <w:semiHidden/>
    <w:rsid w:val="00E07762"/>
    <w:pPr>
      <w:spacing w:line="240" w:lineRule="auto"/>
    </w:pPr>
    <w:tblPr>
      <w:tblStyleRowBandSize w:val="1"/>
      <w:tblStyleColBandSize w:val="1"/>
      <w:tblBorders>
        <w:top w:val="single" w:sz="8" w:space="0" w:color="EEA76C" w:themeColor="accent4"/>
        <w:left w:val="single" w:sz="8" w:space="0" w:color="EEA76C" w:themeColor="accent4"/>
        <w:bottom w:val="single" w:sz="8" w:space="0" w:color="EEA76C" w:themeColor="accent4"/>
        <w:right w:val="single" w:sz="8" w:space="0" w:color="EEA76C" w:themeColor="accent4"/>
      </w:tblBorders>
    </w:tblPr>
    <w:tblStylePr w:type="firstRow">
      <w:pPr>
        <w:spacing w:before="0" w:after="0" w:line="240" w:lineRule="auto"/>
      </w:pPr>
      <w:rPr>
        <w:b/>
        <w:bCs/>
        <w:color w:val="FFFFFF" w:themeColor="background1"/>
      </w:rPr>
      <w:tblPr/>
      <w:tcPr>
        <w:shd w:val="clear" w:color="auto" w:fill="EEA76C" w:themeFill="accent4"/>
      </w:tcPr>
    </w:tblStylePr>
    <w:tblStylePr w:type="lastRow">
      <w:pPr>
        <w:spacing w:before="0" w:after="0" w:line="240" w:lineRule="auto"/>
      </w:pPr>
      <w:rPr>
        <w:b/>
        <w:bCs/>
      </w:rPr>
      <w:tblPr/>
      <w:tcPr>
        <w:tcBorders>
          <w:top w:val="double" w:sz="6" w:space="0" w:color="EEA76C" w:themeColor="accent4"/>
          <w:left w:val="single" w:sz="8" w:space="0" w:color="EEA76C" w:themeColor="accent4"/>
          <w:bottom w:val="single" w:sz="8" w:space="0" w:color="EEA76C" w:themeColor="accent4"/>
          <w:right w:val="single" w:sz="8" w:space="0" w:color="EEA76C" w:themeColor="accent4"/>
        </w:tcBorders>
      </w:tcPr>
    </w:tblStylePr>
    <w:tblStylePr w:type="firstCol">
      <w:rPr>
        <w:b/>
        <w:bCs/>
      </w:rPr>
    </w:tblStylePr>
    <w:tblStylePr w:type="lastCol">
      <w:rPr>
        <w:b/>
        <w:bCs/>
      </w:rPr>
    </w:tblStylePr>
    <w:tblStylePr w:type="band1Vert">
      <w:tblPr/>
      <w:tcPr>
        <w:tcBorders>
          <w:top w:val="single" w:sz="8" w:space="0" w:color="EEA76C" w:themeColor="accent4"/>
          <w:left w:val="single" w:sz="8" w:space="0" w:color="EEA76C" w:themeColor="accent4"/>
          <w:bottom w:val="single" w:sz="8" w:space="0" w:color="EEA76C" w:themeColor="accent4"/>
          <w:right w:val="single" w:sz="8" w:space="0" w:color="EEA76C" w:themeColor="accent4"/>
        </w:tcBorders>
      </w:tcPr>
    </w:tblStylePr>
    <w:tblStylePr w:type="band1Horz">
      <w:tblPr/>
      <w:tcPr>
        <w:tcBorders>
          <w:top w:val="single" w:sz="8" w:space="0" w:color="EEA76C" w:themeColor="accent4"/>
          <w:left w:val="single" w:sz="8" w:space="0" w:color="EEA76C" w:themeColor="accent4"/>
          <w:bottom w:val="single" w:sz="8" w:space="0" w:color="EEA76C" w:themeColor="accent4"/>
          <w:right w:val="single" w:sz="8" w:space="0" w:color="EEA76C" w:themeColor="accent4"/>
        </w:tcBorders>
      </w:tcPr>
    </w:tblStylePr>
  </w:style>
  <w:style w:type="table" w:styleId="Lichtelijst-accent3">
    <w:name w:val="Light List Accent 3"/>
    <w:basedOn w:val="Standaardtabel"/>
    <w:uiPriority w:val="61"/>
    <w:semiHidden/>
    <w:rsid w:val="00E07762"/>
    <w:pPr>
      <w:spacing w:line="240" w:lineRule="auto"/>
    </w:pPr>
    <w:tblPr>
      <w:tblStyleRowBandSize w:val="1"/>
      <w:tblStyleColBandSize w:val="1"/>
      <w:tblBorders>
        <w:top w:val="single" w:sz="8" w:space="0" w:color="6B88B5" w:themeColor="accent3"/>
        <w:left w:val="single" w:sz="8" w:space="0" w:color="6B88B5" w:themeColor="accent3"/>
        <w:bottom w:val="single" w:sz="8" w:space="0" w:color="6B88B5" w:themeColor="accent3"/>
        <w:right w:val="single" w:sz="8" w:space="0" w:color="6B88B5" w:themeColor="accent3"/>
      </w:tblBorders>
    </w:tblPr>
    <w:tblStylePr w:type="firstRow">
      <w:pPr>
        <w:spacing w:before="0" w:after="0" w:line="240" w:lineRule="auto"/>
      </w:pPr>
      <w:rPr>
        <w:b/>
        <w:bCs/>
        <w:color w:val="FFFFFF" w:themeColor="background1"/>
      </w:rPr>
      <w:tblPr/>
      <w:tcPr>
        <w:shd w:val="clear" w:color="auto" w:fill="6B88B5" w:themeFill="accent3"/>
      </w:tcPr>
    </w:tblStylePr>
    <w:tblStylePr w:type="lastRow">
      <w:pPr>
        <w:spacing w:before="0" w:after="0" w:line="240" w:lineRule="auto"/>
      </w:pPr>
      <w:rPr>
        <w:b/>
        <w:bCs/>
      </w:rPr>
      <w:tblPr/>
      <w:tcPr>
        <w:tcBorders>
          <w:top w:val="double" w:sz="6" w:space="0" w:color="6B88B5" w:themeColor="accent3"/>
          <w:left w:val="single" w:sz="8" w:space="0" w:color="6B88B5" w:themeColor="accent3"/>
          <w:bottom w:val="single" w:sz="8" w:space="0" w:color="6B88B5" w:themeColor="accent3"/>
          <w:right w:val="single" w:sz="8" w:space="0" w:color="6B88B5" w:themeColor="accent3"/>
        </w:tcBorders>
      </w:tcPr>
    </w:tblStylePr>
    <w:tblStylePr w:type="firstCol">
      <w:rPr>
        <w:b/>
        <w:bCs/>
      </w:rPr>
    </w:tblStylePr>
    <w:tblStylePr w:type="lastCol">
      <w:rPr>
        <w:b/>
        <w:bCs/>
      </w:rPr>
    </w:tblStylePr>
    <w:tblStylePr w:type="band1Vert">
      <w:tblPr/>
      <w:tcPr>
        <w:tcBorders>
          <w:top w:val="single" w:sz="8" w:space="0" w:color="6B88B5" w:themeColor="accent3"/>
          <w:left w:val="single" w:sz="8" w:space="0" w:color="6B88B5" w:themeColor="accent3"/>
          <w:bottom w:val="single" w:sz="8" w:space="0" w:color="6B88B5" w:themeColor="accent3"/>
          <w:right w:val="single" w:sz="8" w:space="0" w:color="6B88B5" w:themeColor="accent3"/>
        </w:tcBorders>
      </w:tcPr>
    </w:tblStylePr>
    <w:tblStylePr w:type="band1Horz">
      <w:tblPr/>
      <w:tcPr>
        <w:tcBorders>
          <w:top w:val="single" w:sz="8" w:space="0" w:color="6B88B5" w:themeColor="accent3"/>
          <w:left w:val="single" w:sz="8" w:space="0" w:color="6B88B5" w:themeColor="accent3"/>
          <w:bottom w:val="single" w:sz="8" w:space="0" w:color="6B88B5" w:themeColor="accent3"/>
          <w:right w:val="single" w:sz="8" w:space="0" w:color="6B88B5" w:themeColor="accent3"/>
        </w:tcBorders>
      </w:tcPr>
    </w:tblStylePr>
  </w:style>
  <w:style w:type="paragraph" w:styleId="HTML-adres">
    <w:name w:val="HTML Address"/>
    <w:basedOn w:val="ZsysbasisNibud"/>
    <w:next w:val="BasistekstNibud"/>
    <w:uiPriority w:val="98"/>
    <w:semiHidden/>
    <w:rsid w:val="0020607F"/>
  </w:style>
  <w:style w:type="table" w:styleId="Lichtelijst-accent2">
    <w:name w:val="Light List Accent 2"/>
    <w:basedOn w:val="Standaardtabel"/>
    <w:uiPriority w:val="61"/>
    <w:semiHidden/>
    <w:rsid w:val="00E07762"/>
    <w:pPr>
      <w:spacing w:line="240" w:lineRule="auto"/>
    </w:pPr>
    <w:tblPr>
      <w:tblStyleRowBandSize w:val="1"/>
      <w:tblStyleColBandSize w:val="1"/>
      <w:tblBorders>
        <w:top w:val="single" w:sz="8" w:space="0" w:color="E36C0A" w:themeColor="accent2"/>
        <w:left w:val="single" w:sz="8" w:space="0" w:color="E36C0A" w:themeColor="accent2"/>
        <w:bottom w:val="single" w:sz="8" w:space="0" w:color="E36C0A" w:themeColor="accent2"/>
        <w:right w:val="single" w:sz="8" w:space="0" w:color="E36C0A" w:themeColor="accent2"/>
      </w:tblBorders>
    </w:tblPr>
    <w:tblStylePr w:type="firstRow">
      <w:pPr>
        <w:spacing w:before="0" w:after="0" w:line="240" w:lineRule="auto"/>
      </w:pPr>
      <w:rPr>
        <w:b/>
        <w:bCs/>
        <w:color w:val="FFFFFF" w:themeColor="background1"/>
      </w:rPr>
      <w:tblPr/>
      <w:tcPr>
        <w:shd w:val="clear" w:color="auto" w:fill="E36C0A" w:themeFill="accent2"/>
      </w:tcPr>
    </w:tblStylePr>
    <w:tblStylePr w:type="lastRow">
      <w:pPr>
        <w:spacing w:before="0" w:after="0" w:line="240" w:lineRule="auto"/>
      </w:pPr>
      <w:rPr>
        <w:b/>
        <w:bCs/>
      </w:rPr>
      <w:tblPr/>
      <w:tcPr>
        <w:tcBorders>
          <w:top w:val="double" w:sz="6" w:space="0" w:color="E36C0A" w:themeColor="accent2"/>
          <w:left w:val="single" w:sz="8" w:space="0" w:color="E36C0A" w:themeColor="accent2"/>
          <w:bottom w:val="single" w:sz="8" w:space="0" w:color="E36C0A" w:themeColor="accent2"/>
          <w:right w:val="single" w:sz="8" w:space="0" w:color="E36C0A" w:themeColor="accent2"/>
        </w:tcBorders>
      </w:tcPr>
    </w:tblStylePr>
    <w:tblStylePr w:type="firstCol">
      <w:rPr>
        <w:b/>
        <w:bCs/>
      </w:rPr>
    </w:tblStylePr>
    <w:tblStylePr w:type="lastCol">
      <w:rPr>
        <w:b/>
        <w:bCs/>
      </w:rPr>
    </w:tblStylePr>
    <w:tblStylePr w:type="band1Vert">
      <w:tblPr/>
      <w:tcPr>
        <w:tcBorders>
          <w:top w:val="single" w:sz="8" w:space="0" w:color="E36C0A" w:themeColor="accent2"/>
          <w:left w:val="single" w:sz="8" w:space="0" w:color="E36C0A" w:themeColor="accent2"/>
          <w:bottom w:val="single" w:sz="8" w:space="0" w:color="E36C0A" w:themeColor="accent2"/>
          <w:right w:val="single" w:sz="8" w:space="0" w:color="E36C0A" w:themeColor="accent2"/>
        </w:tcBorders>
      </w:tcPr>
    </w:tblStylePr>
    <w:tblStylePr w:type="band1Horz">
      <w:tblPr/>
      <w:tcPr>
        <w:tcBorders>
          <w:top w:val="single" w:sz="8" w:space="0" w:color="E36C0A" w:themeColor="accent2"/>
          <w:left w:val="single" w:sz="8" w:space="0" w:color="E36C0A" w:themeColor="accent2"/>
          <w:bottom w:val="single" w:sz="8" w:space="0" w:color="E36C0A" w:themeColor="accent2"/>
          <w:right w:val="single" w:sz="8" w:space="0" w:color="E36C0A" w:themeColor="accent2"/>
        </w:tcBorders>
      </w:tcPr>
    </w:tblStylePr>
  </w:style>
  <w:style w:type="table" w:styleId="Lichtearcering-accent6">
    <w:name w:val="Light Shading Accent 6"/>
    <w:basedOn w:val="Standaardtabel"/>
    <w:uiPriority w:val="60"/>
    <w:semiHidden/>
    <w:rsid w:val="00E07762"/>
    <w:pPr>
      <w:spacing w:line="240" w:lineRule="auto"/>
    </w:pPr>
    <w:rPr>
      <w:color w:val="ECA568" w:themeColor="accent6" w:themeShade="BF"/>
    </w:rPr>
    <w:tblPr>
      <w:tblStyleRowBandSize w:val="1"/>
      <w:tblStyleColBandSize w:val="1"/>
      <w:tblBorders>
        <w:top w:val="single" w:sz="8" w:space="0" w:color="F9E2CE" w:themeColor="accent6"/>
        <w:bottom w:val="single" w:sz="8" w:space="0" w:color="F9E2CE" w:themeColor="accent6"/>
      </w:tblBorders>
    </w:tblPr>
    <w:tblStylePr w:type="firstRow">
      <w:pPr>
        <w:spacing w:before="0" w:after="0" w:line="240" w:lineRule="auto"/>
      </w:pPr>
      <w:rPr>
        <w:b/>
        <w:bCs/>
      </w:rPr>
      <w:tblPr/>
      <w:tcPr>
        <w:tcBorders>
          <w:top w:val="single" w:sz="8" w:space="0" w:color="F9E2CE" w:themeColor="accent6"/>
          <w:left w:val="nil"/>
          <w:bottom w:val="single" w:sz="8" w:space="0" w:color="F9E2CE" w:themeColor="accent6"/>
          <w:right w:val="nil"/>
          <w:insideH w:val="nil"/>
          <w:insideV w:val="nil"/>
        </w:tcBorders>
      </w:tcPr>
    </w:tblStylePr>
    <w:tblStylePr w:type="lastRow">
      <w:pPr>
        <w:spacing w:before="0" w:after="0" w:line="240" w:lineRule="auto"/>
      </w:pPr>
      <w:rPr>
        <w:b/>
        <w:bCs/>
      </w:rPr>
      <w:tblPr/>
      <w:tcPr>
        <w:tcBorders>
          <w:top w:val="single" w:sz="8" w:space="0" w:color="F9E2CE" w:themeColor="accent6"/>
          <w:left w:val="nil"/>
          <w:bottom w:val="single" w:sz="8" w:space="0" w:color="F9E2C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F7F2" w:themeFill="accent6" w:themeFillTint="3F"/>
      </w:tcPr>
    </w:tblStylePr>
    <w:tblStylePr w:type="band1Horz">
      <w:tblPr/>
      <w:tcPr>
        <w:tcBorders>
          <w:left w:val="nil"/>
          <w:right w:val="nil"/>
          <w:insideH w:val="nil"/>
          <w:insideV w:val="nil"/>
        </w:tcBorders>
        <w:shd w:val="clear" w:color="auto" w:fill="FDF7F2" w:themeFill="accent6" w:themeFillTint="3F"/>
      </w:tcPr>
    </w:tblStylePr>
  </w:style>
  <w:style w:type="table" w:styleId="Klassieketabel1">
    <w:name w:val="Table Classic 1"/>
    <w:basedOn w:val="Standaardtabel"/>
    <w:semiHidden/>
    <w:rsid w:val="008D7BD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semiHidden/>
    <w:rsid w:val="008D7BD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semiHidden/>
    <w:rsid w:val="008D7BDD"/>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semiHidden/>
    <w:rsid w:val="008D7BD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semiHidden/>
    <w:rsid w:val="008D7BDD"/>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semiHidden/>
    <w:rsid w:val="008D7BD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semiHidden/>
    <w:rsid w:val="008D7BD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Lijst">
    <w:name w:val="List"/>
    <w:basedOn w:val="ZsysbasisNibud"/>
    <w:next w:val="BasistekstNibud"/>
    <w:uiPriority w:val="98"/>
    <w:semiHidden/>
    <w:rsid w:val="00F33259"/>
    <w:pPr>
      <w:ind w:left="284" w:hanging="284"/>
    </w:pPr>
  </w:style>
  <w:style w:type="paragraph" w:styleId="Lijst2">
    <w:name w:val="List 2"/>
    <w:basedOn w:val="ZsysbasisNibud"/>
    <w:next w:val="BasistekstNibud"/>
    <w:uiPriority w:val="98"/>
    <w:semiHidden/>
    <w:rsid w:val="00F33259"/>
    <w:pPr>
      <w:ind w:left="568" w:hanging="284"/>
    </w:pPr>
  </w:style>
  <w:style w:type="paragraph" w:styleId="Lijst3">
    <w:name w:val="List 3"/>
    <w:basedOn w:val="ZsysbasisNibud"/>
    <w:next w:val="BasistekstNibud"/>
    <w:uiPriority w:val="98"/>
    <w:semiHidden/>
    <w:rsid w:val="00F33259"/>
    <w:pPr>
      <w:ind w:left="851" w:hanging="284"/>
    </w:pPr>
  </w:style>
  <w:style w:type="paragraph" w:styleId="Lijst4">
    <w:name w:val="List 4"/>
    <w:basedOn w:val="ZsysbasisNibud"/>
    <w:next w:val="BasistekstNibud"/>
    <w:uiPriority w:val="98"/>
    <w:semiHidden/>
    <w:rsid w:val="00F33259"/>
    <w:pPr>
      <w:ind w:left="1135" w:hanging="284"/>
    </w:pPr>
  </w:style>
  <w:style w:type="paragraph" w:styleId="Lijst5">
    <w:name w:val="List 5"/>
    <w:basedOn w:val="ZsysbasisNibud"/>
    <w:next w:val="BasistekstNibud"/>
    <w:uiPriority w:val="98"/>
    <w:semiHidden/>
    <w:rsid w:val="00F33259"/>
    <w:pPr>
      <w:ind w:left="1418" w:hanging="284"/>
    </w:pPr>
  </w:style>
  <w:style w:type="paragraph" w:styleId="Index1">
    <w:name w:val="index 1"/>
    <w:basedOn w:val="ZsysbasisNibud"/>
    <w:next w:val="BasistekstNibud"/>
    <w:uiPriority w:val="98"/>
    <w:semiHidden/>
    <w:rsid w:val="00F33259"/>
  </w:style>
  <w:style w:type="paragraph" w:styleId="Lijstopsomteken">
    <w:name w:val="List Bullet"/>
    <w:basedOn w:val="ZsysbasisNibud"/>
    <w:next w:val="BasistekstNibud"/>
    <w:uiPriority w:val="98"/>
    <w:semiHidden/>
    <w:rsid w:val="00E7078D"/>
    <w:pPr>
      <w:numPr>
        <w:numId w:val="12"/>
      </w:numPr>
      <w:ind w:left="357" w:hanging="357"/>
    </w:pPr>
  </w:style>
  <w:style w:type="paragraph" w:styleId="Lijstopsomteken2">
    <w:name w:val="List Bullet 2"/>
    <w:basedOn w:val="ZsysbasisNibud"/>
    <w:next w:val="BasistekstNibud"/>
    <w:uiPriority w:val="98"/>
    <w:semiHidden/>
    <w:rsid w:val="00E7078D"/>
    <w:pPr>
      <w:numPr>
        <w:numId w:val="13"/>
      </w:numPr>
      <w:ind w:left="641" w:hanging="357"/>
    </w:pPr>
  </w:style>
  <w:style w:type="paragraph" w:styleId="Lijstopsomteken3">
    <w:name w:val="List Bullet 3"/>
    <w:basedOn w:val="ZsysbasisNibud"/>
    <w:next w:val="BasistekstNibud"/>
    <w:uiPriority w:val="98"/>
    <w:semiHidden/>
    <w:rsid w:val="00E7078D"/>
    <w:pPr>
      <w:numPr>
        <w:numId w:val="14"/>
      </w:numPr>
      <w:ind w:left="924" w:hanging="357"/>
    </w:pPr>
  </w:style>
  <w:style w:type="paragraph" w:styleId="Lijstopsomteken4">
    <w:name w:val="List Bullet 4"/>
    <w:basedOn w:val="ZsysbasisNibud"/>
    <w:next w:val="BasistekstNibud"/>
    <w:uiPriority w:val="98"/>
    <w:semiHidden/>
    <w:rsid w:val="00E7078D"/>
    <w:pPr>
      <w:numPr>
        <w:numId w:val="15"/>
      </w:numPr>
      <w:ind w:left="1208" w:hanging="357"/>
    </w:pPr>
  </w:style>
  <w:style w:type="paragraph" w:styleId="Lijstnummering">
    <w:name w:val="List Number"/>
    <w:basedOn w:val="ZsysbasisNibud"/>
    <w:next w:val="BasistekstNibud"/>
    <w:uiPriority w:val="98"/>
    <w:semiHidden/>
    <w:rsid w:val="00705849"/>
    <w:pPr>
      <w:numPr>
        <w:numId w:val="17"/>
      </w:numPr>
      <w:ind w:left="357" w:hanging="357"/>
    </w:pPr>
  </w:style>
  <w:style w:type="paragraph" w:styleId="Lijstnummering2">
    <w:name w:val="List Number 2"/>
    <w:basedOn w:val="ZsysbasisNibud"/>
    <w:next w:val="BasistekstNibud"/>
    <w:uiPriority w:val="98"/>
    <w:semiHidden/>
    <w:rsid w:val="00705849"/>
    <w:pPr>
      <w:numPr>
        <w:numId w:val="18"/>
      </w:numPr>
      <w:ind w:left="641" w:hanging="357"/>
    </w:pPr>
  </w:style>
  <w:style w:type="paragraph" w:styleId="Lijstnummering3">
    <w:name w:val="List Number 3"/>
    <w:basedOn w:val="ZsysbasisNibud"/>
    <w:next w:val="BasistekstNibud"/>
    <w:uiPriority w:val="98"/>
    <w:semiHidden/>
    <w:rsid w:val="00705849"/>
    <w:pPr>
      <w:numPr>
        <w:numId w:val="19"/>
      </w:numPr>
      <w:ind w:left="924" w:hanging="357"/>
    </w:pPr>
  </w:style>
  <w:style w:type="paragraph" w:styleId="Lijstnummering4">
    <w:name w:val="List Number 4"/>
    <w:basedOn w:val="ZsysbasisNibud"/>
    <w:next w:val="BasistekstNibud"/>
    <w:uiPriority w:val="98"/>
    <w:semiHidden/>
    <w:rsid w:val="00705849"/>
    <w:pPr>
      <w:numPr>
        <w:numId w:val="20"/>
      </w:numPr>
      <w:ind w:left="1208" w:hanging="357"/>
    </w:pPr>
  </w:style>
  <w:style w:type="paragraph" w:styleId="Lijstnummering5">
    <w:name w:val="List Number 5"/>
    <w:basedOn w:val="ZsysbasisNibud"/>
    <w:next w:val="BasistekstNibud"/>
    <w:uiPriority w:val="98"/>
    <w:semiHidden/>
    <w:rsid w:val="00705849"/>
    <w:pPr>
      <w:numPr>
        <w:numId w:val="21"/>
      </w:numPr>
      <w:ind w:left="1491" w:hanging="357"/>
    </w:pPr>
  </w:style>
  <w:style w:type="paragraph" w:styleId="Lijstvoortzetting">
    <w:name w:val="List Continue"/>
    <w:basedOn w:val="ZsysbasisNibud"/>
    <w:next w:val="BasistekstNibud"/>
    <w:uiPriority w:val="98"/>
    <w:semiHidden/>
    <w:rsid w:val="00705849"/>
    <w:pPr>
      <w:ind w:left="284"/>
    </w:pPr>
  </w:style>
  <w:style w:type="paragraph" w:styleId="Lijstvoortzetting2">
    <w:name w:val="List Continue 2"/>
    <w:basedOn w:val="ZsysbasisNibud"/>
    <w:next w:val="BasistekstNibud"/>
    <w:uiPriority w:val="98"/>
    <w:semiHidden/>
    <w:rsid w:val="00705849"/>
    <w:pPr>
      <w:ind w:left="567"/>
    </w:pPr>
  </w:style>
  <w:style w:type="paragraph" w:styleId="Lijstvoortzetting3">
    <w:name w:val="List Continue 3"/>
    <w:basedOn w:val="ZsysbasisNibud"/>
    <w:next w:val="BasistekstNibud"/>
    <w:uiPriority w:val="98"/>
    <w:semiHidden/>
    <w:rsid w:val="00705849"/>
    <w:pPr>
      <w:ind w:left="851"/>
    </w:pPr>
  </w:style>
  <w:style w:type="paragraph" w:styleId="Lijstvoortzetting4">
    <w:name w:val="List Continue 4"/>
    <w:basedOn w:val="ZsysbasisNibud"/>
    <w:next w:val="BasistekstNibud"/>
    <w:uiPriority w:val="98"/>
    <w:semiHidden/>
    <w:rsid w:val="00705849"/>
    <w:pPr>
      <w:ind w:left="1134"/>
    </w:pPr>
  </w:style>
  <w:style w:type="paragraph" w:styleId="Lijstvoortzetting5">
    <w:name w:val="List Continue 5"/>
    <w:basedOn w:val="ZsysbasisNibud"/>
    <w:next w:val="BasistekstNibud"/>
    <w:uiPriority w:val="98"/>
    <w:semiHidden/>
    <w:rsid w:val="00705849"/>
    <w:pPr>
      <w:ind w:left="1418"/>
    </w:pPr>
  </w:style>
  <w:style w:type="character" w:styleId="Intensievebenadrukking">
    <w:name w:val="Intense Emphasis"/>
    <w:basedOn w:val="Standaardalinea-lettertype"/>
    <w:uiPriority w:val="98"/>
    <w:semiHidden/>
    <w:rsid w:val="00FC3FA5"/>
    <w:rPr>
      <w:b/>
      <w:bCs/>
      <w:i/>
      <w:iCs/>
      <w:color w:val="auto"/>
    </w:rPr>
  </w:style>
  <w:style w:type="paragraph" w:styleId="Normaalweb">
    <w:name w:val="Normal (Web)"/>
    <w:basedOn w:val="ZsysbasisNibud"/>
    <w:next w:val="BasistekstNibud"/>
    <w:uiPriority w:val="98"/>
    <w:semiHidden/>
    <w:rsid w:val="0020607F"/>
  </w:style>
  <w:style w:type="paragraph" w:styleId="Notitiekop">
    <w:name w:val="Note Heading"/>
    <w:basedOn w:val="ZsysbasisNibud"/>
    <w:next w:val="BasistekstNibud"/>
    <w:uiPriority w:val="98"/>
    <w:semiHidden/>
    <w:rsid w:val="0020607F"/>
  </w:style>
  <w:style w:type="paragraph" w:styleId="Plattetekst">
    <w:name w:val="Body Text"/>
    <w:basedOn w:val="ZsysbasisNibud"/>
    <w:next w:val="BasistekstNibud"/>
    <w:link w:val="PlattetekstChar"/>
    <w:uiPriority w:val="98"/>
    <w:semiHidden/>
    <w:rsid w:val="0020607F"/>
  </w:style>
  <w:style w:type="paragraph" w:styleId="Plattetekst2">
    <w:name w:val="Body Text 2"/>
    <w:basedOn w:val="ZsysbasisNibud"/>
    <w:next w:val="BasistekstNibud"/>
    <w:link w:val="Plattetekst2Char"/>
    <w:uiPriority w:val="98"/>
    <w:semiHidden/>
    <w:rsid w:val="00E7078D"/>
  </w:style>
  <w:style w:type="paragraph" w:styleId="Plattetekst3">
    <w:name w:val="Body Text 3"/>
    <w:basedOn w:val="ZsysbasisNibud"/>
    <w:next w:val="BasistekstNibud"/>
    <w:uiPriority w:val="98"/>
    <w:semiHidden/>
    <w:rsid w:val="0020607F"/>
  </w:style>
  <w:style w:type="paragraph" w:styleId="Platteteksteersteinspringing">
    <w:name w:val="Body Text First Indent"/>
    <w:basedOn w:val="ZsysbasisNibud"/>
    <w:next w:val="BasistekstNibud"/>
    <w:link w:val="PlatteteksteersteinspringingChar"/>
    <w:uiPriority w:val="98"/>
    <w:semiHidden/>
    <w:rsid w:val="00E7078D"/>
    <w:pPr>
      <w:ind w:firstLine="360"/>
    </w:pPr>
  </w:style>
  <w:style w:type="character" w:customStyle="1" w:styleId="PlatteteksteersteinspringingChar">
    <w:name w:val="Platte tekst eerste inspringing Char"/>
    <w:basedOn w:val="PlattetekstChar"/>
    <w:link w:val="Platteteksteersteinspringing"/>
    <w:rsid w:val="00E7078D"/>
    <w:rPr>
      <w:rFonts w:ascii="Verdana" w:hAnsi="Verdana" w:cs="Maiandra GD"/>
      <w:color w:val="4A4A49" w:themeColor="text1"/>
      <w:sz w:val="18"/>
      <w:szCs w:val="18"/>
    </w:rPr>
  </w:style>
  <w:style w:type="paragraph" w:styleId="Plattetekstinspringen">
    <w:name w:val="Body Text Indent"/>
    <w:basedOn w:val="ZsysbasisNibud"/>
    <w:next w:val="BasistekstNibud"/>
    <w:link w:val="PlattetekstinspringenChar"/>
    <w:uiPriority w:val="98"/>
    <w:semiHidden/>
    <w:rsid w:val="00E7078D"/>
    <w:pPr>
      <w:ind w:left="284"/>
    </w:pPr>
  </w:style>
  <w:style w:type="character" w:customStyle="1" w:styleId="PlattetekstinspringenChar">
    <w:name w:val="Platte tekst inspringen Char"/>
    <w:basedOn w:val="Standaardalinea-lettertype"/>
    <w:link w:val="Plattetekstinspringen"/>
    <w:rsid w:val="00E7078D"/>
    <w:rPr>
      <w:rFonts w:ascii="Maiandra GD" w:hAnsi="Maiandra GD" w:cs="Maiandra GD"/>
      <w:sz w:val="18"/>
      <w:szCs w:val="18"/>
    </w:rPr>
  </w:style>
  <w:style w:type="paragraph" w:styleId="Platteteksteersteinspringing2">
    <w:name w:val="Body Text First Indent 2"/>
    <w:basedOn w:val="ZsysbasisNibud"/>
    <w:next w:val="BasistekstNibud"/>
    <w:link w:val="Platteteksteersteinspringing2Char"/>
    <w:uiPriority w:val="98"/>
    <w:semiHidden/>
    <w:rsid w:val="00E7078D"/>
    <w:pPr>
      <w:ind w:left="360" w:firstLine="360"/>
    </w:pPr>
  </w:style>
  <w:style w:type="table" w:styleId="Professioneletabel">
    <w:name w:val="Table Professional"/>
    <w:basedOn w:val="Standaardtabel"/>
    <w:semiHidden/>
    <w:rsid w:val="008D7BD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ZsysbasisNibudChar">
    <w:name w:val="Zsysbasis Nibud Char"/>
    <w:basedOn w:val="Standaardalinea-lettertype"/>
    <w:link w:val="ZsysbasisNibud"/>
    <w:uiPriority w:val="4"/>
    <w:semiHidden/>
    <w:rsid w:val="00306785"/>
    <w:rPr>
      <w:rFonts w:ascii="Verdana" w:hAnsi="Verdana" w:cs="Maiandra GD"/>
      <w:color w:val="4A4A49" w:themeColor="text1"/>
      <w:szCs w:val="18"/>
    </w:rPr>
  </w:style>
  <w:style w:type="paragraph" w:styleId="Standaardinspringing">
    <w:name w:val="Normal Indent"/>
    <w:basedOn w:val="ZsysbasisNibud"/>
    <w:next w:val="BasistekstNibud"/>
    <w:uiPriority w:val="98"/>
    <w:semiHidden/>
    <w:rsid w:val="0020607F"/>
  </w:style>
  <w:style w:type="table" w:styleId="Tabelkolommen1">
    <w:name w:val="Table Columns 1"/>
    <w:basedOn w:val="Standaardtabel"/>
    <w:semiHidden/>
    <w:rsid w:val="008D7BDD"/>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semiHidden/>
    <w:rsid w:val="008D7BDD"/>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semiHidden/>
    <w:rsid w:val="008D7BDD"/>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semiHidden/>
    <w:rsid w:val="008D7BD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semiHidden/>
    <w:rsid w:val="008D7BD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jst1">
    <w:name w:val="Table List 1"/>
    <w:basedOn w:val="Standaardtabel"/>
    <w:semiHidden/>
    <w:rsid w:val="008D7BD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semiHidden/>
    <w:rsid w:val="008D7BD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semiHidden/>
    <w:rsid w:val="008D7BD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semiHidden/>
    <w:rsid w:val="008D7BD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semiHidden/>
    <w:rsid w:val="008D7BD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semiHidden/>
    <w:rsid w:val="008D7BD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semiHidden/>
    <w:rsid w:val="008D7BD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semiHidden/>
    <w:rsid w:val="008D7BD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raster">
    <w:name w:val="Table Grid"/>
    <w:basedOn w:val="Standaardtabel"/>
    <w:semiHidden/>
    <w:rsid w:val="009225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1">
    <w:name w:val="Table Grid 1"/>
    <w:basedOn w:val="Standaardtabel"/>
    <w:semiHidden/>
    <w:rsid w:val="008D7BD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semiHidden/>
    <w:rsid w:val="008D7BD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semiHidden/>
    <w:rsid w:val="008D7BD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semiHidden/>
    <w:rsid w:val="008D7BD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semiHidden/>
    <w:rsid w:val="008D7BD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semiHidden/>
    <w:rsid w:val="008D7BD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semiHidden/>
    <w:rsid w:val="008D7BD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semiHidden/>
    <w:rsid w:val="008D7BD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thema">
    <w:name w:val="Table Theme"/>
    <w:basedOn w:val="Standaardtabel"/>
    <w:semiHidden/>
    <w:rsid w:val="008D7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Verfijndetabel1">
    <w:name w:val="Table Subtle 1"/>
    <w:basedOn w:val="Standaardtabel"/>
    <w:semiHidden/>
    <w:rsid w:val="008D7BD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semiHidden/>
    <w:rsid w:val="008D7BD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Voetnootmarkering">
    <w:name w:val="footnote reference"/>
    <w:aliases w:val="Voetnootmarkering Nibud"/>
    <w:basedOn w:val="Standaardalinea-lettertype"/>
    <w:uiPriority w:val="4"/>
    <w:rsid w:val="00CB7600"/>
    <w:rPr>
      <w:vertAlign w:val="superscript"/>
    </w:rPr>
  </w:style>
  <w:style w:type="paragraph" w:styleId="Voetnoottekst">
    <w:name w:val="footnote text"/>
    <w:aliases w:val="Voetnoottekst Nibud"/>
    <w:basedOn w:val="ZsysbasisNibud"/>
    <w:uiPriority w:val="4"/>
    <w:rsid w:val="00CC123A"/>
    <w:rPr>
      <w:color w:val="083984" w:themeColor="accent1"/>
      <w:sz w:val="14"/>
    </w:rPr>
  </w:style>
  <w:style w:type="table" w:styleId="Webtabel1">
    <w:name w:val="Table Web 1"/>
    <w:basedOn w:val="Standaardtabel"/>
    <w:semiHidden/>
    <w:rsid w:val="008D7BD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semiHidden/>
    <w:rsid w:val="008D7BD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semiHidden/>
    <w:rsid w:val="008D7BD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Zwaar">
    <w:name w:val="Strong"/>
    <w:basedOn w:val="Standaardalinea-lettertype"/>
    <w:uiPriority w:val="98"/>
    <w:semiHidden/>
    <w:rsid w:val="00451FDB"/>
    <w:rPr>
      <w:b w:val="0"/>
      <w:bCs w:val="0"/>
    </w:rPr>
  </w:style>
  <w:style w:type="paragraph" w:styleId="Datum">
    <w:name w:val="Date"/>
    <w:basedOn w:val="ZsysbasisNibud"/>
    <w:next w:val="BasistekstNibud"/>
    <w:uiPriority w:val="98"/>
    <w:semiHidden/>
    <w:rsid w:val="0020607F"/>
  </w:style>
  <w:style w:type="paragraph" w:styleId="Tekstzonderopmaak">
    <w:name w:val="Plain Text"/>
    <w:basedOn w:val="ZsysbasisNibud"/>
    <w:next w:val="BasistekstNibud"/>
    <w:uiPriority w:val="98"/>
    <w:semiHidden/>
    <w:rsid w:val="0020607F"/>
  </w:style>
  <w:style w:type="paragraph" w:styleId="Ballontekst">
    <w:name w:val="Balloon Text"/>
    <w:basedOn w:val="ZsysbasisNibud"/>
    <w:next w:val="BasistekstNibud"/>
    <w:uiPriority w:val="98"/>
    <w:semiHidden/>
    <w:rsid w:val="0020607F"/>
  </w:style>
  <w:style w:type="paragraph" w:styleId="Bijschrift">
    <w:name w:val="caption"/>
    <w:aliases w:val="Bijschrift Nibud"/>
    <w:basedOn w:val="ZsysbasisNibud"/>
    <w:next w:val="BasistekstNibud"/>
    <w:uiPriority w:val="4"/>
    <w:qFormat/>
    <w:rsid w:val="0020607F"/>
  </w:style>
  <w:style w:type="character" w:customStyle="1" w:styleId="TekstopmerkingChar">
    <w:name w:val="Tekst opmerking Char"/>
    <w:basedOn w:val="ZsysbasisNibudChar"/>
    <w:link w:val="Tekstopmerking"/>
    <w:semiHidden/>
    <w:rsid w:val="008736AE"/>
    <w:rPr>
      <w:rFonts w:ascii="Verdana" w:hAnsi="Verdana" w:cs="Maiandra GD"/>
      <w:color w:val="4A4A49" w:themeColor="text1"/>
      <w:sz w:val="18"/>
      <w:szCs w:val="18"/>
    </w:rPr>
  </w:style>
  <w:style w:type="paragraph" w:styleId="Documentstructuur">
    <w:name w:val="Document Map"/>
    <w:basedOn w:val="ZsysbasisNibud"/>
    <w:next w:val="BasistekstNibud"/>
    <w:uiPriority w:val="98"/>
    <w:semiHidden/>
    <w:rsid w:val="0020607F"/>
  </w:style>
  <w:style w:type="table" w:styleId="Lichtearcering-accent5">
    <w:name w:val="Light Shading Accent 5"/>
    <w:basedOn w:val="Standaardtabel"/>
    <w:uiPriority w:val="60"/>
    <w:semiHidden/>
    <w:rsid w:val="00E07762"/>
    <w:pPr>
      <w:spacing w:line="240" w:lineRule="auto"/>
    </w:pPr>
    <w:rPr>
      <w:color w:val="859BC1" w:themeColor="accent5" w:themeShade="BF"/>
    </w:rPr>
    <w:tblPr>
      <w:tblStyleRowBandSize w:val="1"/>
      <w:tblStyleColBandSize w:val="1"/>
      <w:tblBorders>
        <w:top w:val="single" w:sz="8" w:space="0" w:color="CED7E6" w:themeColor="accent5"/>
        <w:bottom w:val="single" w:sz="8" w:space="0" w:color="CED7E6" w:themeColor="accent5"/>
      </w:tblBorders>
    </w:tblPr>
    <w:tblStylePr w:type="firstRow">
      <w:pPr>
        <w:spacing w:before="0" w:after="0" w:line="240" w:lineRule="auto"/>
      </w:pPr>
      <w:rPr>
        <w:b/>
        <w:bCs/>
      </w:rPr>
      <w:tblPr/>
      <w:tcPr>
        <w:tcBorders>
          <w:top w:val="single" w:sz="8" w:space="0" w:color="CED7E6" w:themeColor="accent5"/>
          <w:left w:val="nil"/>
          <w:bottom w:val="single" w:sz="8" w:space="0" w:color="CED7E6" w:themeColor="accent5"/>
          <w:right w:val="nil"/>
          <w:insideH w:val="nil"/>
          <w:insideV w:val="nil"/>
        </w:tcBorders>
      </w:tcPr>
    </w:tblStylePr>
    <w:tblStylePr w:type="lastRow">
      <w:pPr>
        <w:spacing w:before="0" w:after="0" w:line="240" w:lineRule="auto"/>
      </w:pPr>
      <w:rPr>
        <w:b/>
        <w:bCs/>
      </w:rPr>
      <w:tblPr/>
      <w:tcPr>
        <w:tcBorders>
          <w:top w:val="single" w:sz="8" w:space="0" w:color="CED7E6" w:themeColor="accent5"/>
          <w:left w:val="nil"/>
          <w:bottom w:val="single" w:sz="8" w:space="0" w:color="CED7E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2F5F8" w:themeFill="accent5" w:themeFillTint="3F"/>
      </w:tcPr>
    </w:tblStylePr>
    <w:tblStylePr w:type="band1Horz">
      <w:tblPr/>
      <w:tcPr>
        <w:tcBorders>
          <w:left w:val="nil"/>
          <w:right w:val="nil"/>
          <w:insideH w:val="nil"/>
          <w:insideV w:val="nil"/>
        </w:tcBorders>
        <w:shd w:val="clear" w:color="auto" w:fill="F2F5F8" w:themeFill="accent5" w:themeFillTint="3F"/>
      </w:tcPr>
    </w:tblStylePr>
  </w:style>
  <w:style w:type="paragraph" w:styleId="Eindnoottekst">
    <w:name w:val="endnote text"/>
    <w:aliases w:val="Eindnoottekst Nibud"/>
    <w:basedOn w:val="ZsysbasisNibud"/>
    <w:next w:val="BasistekstNibud"/>
    <w:uiPriority w:val="4"/>
    <w:rsid w:val="009D16C0"/>
    <w:rPr>
      <w:color w:val="083984" w:themeColor="accent1"/>
      <w:sz w:val="14"/>
    </w:rPr>
  </w:style>
  <w:style w:type="paragraph" w:styleId="Indexkop">
    <w:name w:val="index heading"/>
    <w:basedOn w:val="ZsysbasisNibud"/>
    <w:next w:val="BasistekstNibud"/>
    <w:uiPriority w:val="98"/>
    <w:semiHidden/>
    <w:rsid w:val="0020607F"/>
  </w:style>
  <w:style w:type="paragraph" w:styleId="Kopbronvermelding">
    <w:name w:val="toa heading"/>
    <w:basedOn w:val="ZsysbasisNibud"/>
    <w:next w:val="BasistekstNibud"/>
    <w:uiPriority w:val="98"/>
    <w:semiHidden/>
    <w:rsid w:val="0020607F"/>
  </w:style>
  <w:style w:type="paragraph" w:styleId="Lijstopsomteken5">
    <w:name w:val="List Bullet 5"/>
    <w:basedOn w:val="ZsysbasisNibud"/>
    <w:next w:val="BasistekstNibud"/>
    <w:uiPriority w:val="98"/>
    <w:semiHidden/>
    <w:rsid w:val="00E7078D"/>
    <w:pPr>
      <w:numPr>
        <w:numId w:val="16"/>
      </w:numPr>
      <w:ind w:left="1491" w:hanging="357"/>
    </w:pPr>
  </w:style>
  <w:style w:type="paragraph" w:styleId="Macrotekst">
    <w:name w:val="macro"/>
    <w:basedOn w:val="ZsysbasisNibud"/>
    <w:next w:val="BasistekstNibud"/>
    <w:uiPriority w:val="98"/>
    <w:semiHidden/>
    <w:rsid w:val="0020607F"/>
  </w:style>
  <w:style w:type="paragraph" w:styleId="Tekstopmerking">
    <w:name w:val="annotation text"/>
    <w:basedOn w:val="ZsysbasisNibud"/>
    <w:next w:val="BasistekstNibud"/>
    <w:link w:val="TekstopmerkingChar"/>
    <w:uiPriority w:val="98"/>
    <w:semiHidden/>
    <w:rsid w:val="0020607F"/>
  </w:style>
  <w:style w:type="character" w:styleId="Intensieveverwijzing">
    <w:name w:val="Intense Reference"/>
    <w:basedOn w:val="Standaardalinea-lettertype"/>
    <w:uiPriority w:val="98"/>
    <w:semiHidden/>
    <w:rsid w:val="00FC3FA5"/>
    <w:rPr>
      <w:b/>
      <w:bCs/>
      <w:smallCaps/>
      <w:color w:val="auto"/>
      <w:spacing w:val="5"/>
      <w:u w:val="single"/>
    </w:rPr>
  </w:style>
  <w:style w:type="character" w:styleId="Verwijzingopmerking">
    <w:name w:val="annotation reference"/>
    <w:basedOn w:val="Standaardalinea-lettertype"/>
    <w:uiPriority w:val="98"/>
    <w:semiHidden/>
    <w:rsid w:val="0020607F"/>
    <w:rPr>
      <w:sz w:val="18"/>
      <w:szCs w:val="18"/>
    </w:rPr>
  </w:style>
  <w:style w:type="paragraph" w:customStyle="1" w:styleId="Opsommingteken1eniveauNibud">
    <w:name w:val="Opsomming teken 1e niveau Nibud"/>
    <w:basedOn w:val="ZsysbasisNibud"/>
    <w:uiPriority w:val="4"/>
    <w:rsid w:val="00647A67"/>
    <w:pPr>
      <w:numPr>
        <w:numId w:val="35"/>
      </w:numPr>
    </w:pPr>
  </w:style>
  <w:style w:type="paragraph" w:customStyle="1" w:styleId="Opsommingteken2eniveauNibud">
    <w:name w:val="Opsomming teken 2e niveau Nibud"/>
    <w:basedOn w:val="ZsysbasisNibud"/>
    <w:uiPriority w:val="4"/>
    <w:rsid w:val="00647A67"/>
    <w:pPr>
      <w:numPr>
        <w:ilvl w:val="1"/>
        <w:numId w:val="35"/>
      </w:numPr>
    </w:pPr>
  </w:style>
  <w:style w:type="paragraph" w:customStyle="1" w:styleId="Opsommingteken3eniveauNibud">
    <w:name w:val="Opsomming teken 3e niveau Nibud"/>
    <w:basedOn w:val="ZsysbasisNibud"/>
    <w:uiPriority w:val="4"/>
    <w:rsid w:val="00647A67"/>
    <w:pPr>
      <w:numPr>
        <w:ilvl w:val="2"/>
        <w:numId w:val="35"/>
      </w:numPr>
    </w:pPr>
  </w:style>
  <w:style w:type="paragraph" w:customStyle="1" w:styleId="Opsommingbolletje1eniveauNibud">
    <w:name w:val="Opsomming bolletje 1e niveau Nibud"/>
    <w:basedOn w:val="ZsysbasisNibud"/>
    <w:uiPriority w:val="4"/>
    <w:qFormat/>
    <w:rsid w:val="005017F3"/>
    <w:pPr>
      <w:numPr>
        <w:numId w:val="27"/>
      </w:numPr>
    </w:pPr>
  </w:style>
  <w:style w:type="paragraph" w:customStyle="1" w:styleId="Opsommingbolletje2eniveauNibud">
    <w:name w:val="Opsomming bolletje 2e niveau Nibud"/>
    <w:basedOn w:val="ZsysbasisNibud"/>
    <w:uiPriority w:val="4"/>
    <w:qFormat/>
    <w:rsid w:val="005017F3"/>
    <w:pPr>
      <w:numPr>
        <w:ilvl w:val="1"/>
        <w:numId w:val="27"/>
      </w:numPr>
    </w:pPr>
  </w:style>
  <w:style w:type="paragraph" w:customStyle="1" w:styleId="Opsommingbolletje3eniveauNibud">
    <w:name w:val="Opsomming bolletje 3e niveau Nibud"/>
    <w:basedOn w:val="ZsysbasisNibud"/>
    <w:uiPriority w:val="4"/>
    <w:qFormat/>
    <w:rsid w:val="005017F3"/>
    <w:pPr>
      <w:numPr>
        <w:ilvl w:val="2"/>
        <w:numId w:val="27"/>
      </w:numPr>
    </w:pPr>
  </w:style>
  <w:style w:type="numbering" w:customStyle="1" w:styleId="OpsommingbolletjeNibud">
    <w:name w:val="Opsomming bolletje Nibud"/>
    <w:uiPriority w:val="4"/>
    <w:semiHidden/>
    <w:rsid w:val="005017F3"/>
    <w:pPr>
      <w:numPr>
        <w:numId w:val="1"/>
      </w:numPr>
    </w:pPr>
  </w:style>
  <w:style w:type="paragraph" w:customStyle="1" w:styleId="Opsommingkleineletter1eniveauNibud">
    <w:name w:val="Opsomming kleine letter 1e niveau Nibud"/>
    <w:basedOn w:val="ZsysbasisNibud"/>
    <w:uiPriority w:val="4"/>
    <w:qFormat/>
    <w:rsid w:val="0093292A"/>
    <w:pPr>
      <w:numPr>
        <w:numId w:val="26"/>
      </w:numPr>
    </w:pPr>
  </w:style>
  <w:style w:type="paragraph" w:customStyle="1" w:styleId="Opsommingkleineletter2eniveauNibud">
    <w:name w:val="Opsomming kleine letter 2e niveau Nibud"/>
    <w:basedOn w:val="ZsysbasisNibud"/>
    <w:uiPriority w:val="4"/>
    <w:qFormat/>
    <w:rsid w:val="0093292A"/>
    <w:pPr>
      <w:numPr>
        <w:ilvl w:val="1"/>
        <w:numId w:val="26"/>
      </w:numPr>
    </w:pPr>
  </w:style>
  <w:style w:type="paragraph" w:customStyle="1" w:styleId="Opsommingkleineletter3eniveauNibud">
    <w:name w:val="Opsomming kleine letter 3e niveau Nibud"/>
    <w:basedOn w:val="ZsysbasisNibud"/>
    <w:uiPriority w:val="4"/>
    <w:qFormat/>
    <w:rsid w:val="0093292A"/>
    <w:pPr>
      <w:numPr>
        <w:ilvl w:val="2"/>
        <w:numId w:val="26"/>
      </w:numPr>
    </w:pPr>
  </w:style>
  <w:style w:type="numbering" w:customStyle="1" w:styleId="OpsommingkleineletterNibud">
    <w:name w:val="Opsomming kleine letter Nibud"/>
    <w:uiPriority w:val="4"/>
    <w:semiHidden/>
    <w:rsid w:val="0093292A"/>
    <w:pPr>
      <w:numPr>
        <w:numId w:val="8"/>
      </w:numPr>
    </w:pPr>
  </w:style>
  <w:style w:type="paragraph" w:customStyle="1" w:styleId="Opsommingnummer1eniveauNibud">
    <w:name w:val="Opsomming nummer 1e niveau Nibud"/>
    <w:basedOn w:val="ZsysbasisNibud"/>
    <w:uiPriority w:val="4"/>
    <w:qFormat/>
    <w:rsid w:val="0093292A"/>
    <w:pPr>
      <w:numPr>
        <w:numId w:val="25"/>
      </w:numPr>
    </w:pPr>
  </w:style>
  <w:style w:type="paragraph" w:customStyle="1" w:styleId="Opsommingnummer2eniveauNibud">
    <w:name w:val="Opsomming nummer 2e niveau Nibud"/>
    <w:basedOn w:val="ZsysbasisNibud"/>
    <w:uiPriority w:val="4"/>
    <w:qFormat/>
    <w:rsid w:val="0093292A"/>
    <w:pPr>
      <w:numPr>
        <w:ilvl w:val="1"/>
        <w:numId w:val="25"/>
      </w:numPr>
    </w:pPr>
  </w:style>
  <w:style w:type="paragraph" w:customStyle="1" w:styleId="Opsommingnummer3eniveauNibud">
    <w:name w:val="Opsomming nummer 3e niveau Nibud"/>
    <w:basedOn w:val="ZsysbasisNibud"/>
    <w:uiPriority w:val="4"/>
    <w:qFormat/>
    <w:rsid w:val="0093292A"/>
    <w:pPr>
      <w:numPr>
        <w:ilvl w:val="2"/>
        <w:numId w:val="25"/>
      </w:numPr>
    </w:pPr>
  </w:style>
  <w:style w:type="numbering" w:customStyle="1" w:styleId="OpsommingnummerNibud">
    <w:name w:val="Opsomming nummer Nibud"/>
    <w:uiPriority w:val="4"/>
    <w:semiHidden/>
    <w:rsid w:val="0093292A"/>
    <w:pPr>
      <w:numPr>
        <w:numId w:val="2"/>
      </w:numPr>
    </w:pPr>
  </w:style>
  <w:style w:type="paragraph" w:customStyle="1" w:styleId="Opsommingopenrondje1eniveauNibud">
    <w:name w:val="Opsomming open rondje 1e niveau Nibud"/>
    <w:basedOn w:val="ZsysbasisNibud"/>
    <w:uiPriority w:val="4"/>
    <w:rsid w:val="00647A67"/>
    <w:pPr>
      <w:numPr>
        <w:numId w:val="30"/>
      </w:numPr>
    </w:pPr>
  </w:style>
  <w:style w:type="paragraph" w:customStyle="1" w:styleId="Opsommingopenrondje2eniveauNibud">
    <w:name w:val="Opsomming open rondje 2e niveau Nibud"/>
    <w:basedOn w:val="ZsysbasisNibud"/>
    <w:uiPriority w:val="4"/>
    <w:rsid w:val="00647A67"/>
    <w:pPr>
      <w:numPr>
        <w:ilvl w:val="1"/>
        <w:numId w:val="30"/>
      </w:numPr>
    </w:pPr>
  </w:style>
  <w:style w:type="paragraph" w:customStyle="1" w:styleId="Opsommingopenrondje3eniveauNibud">
    <w:name w:val="Opsomming open rondje 3e niveau Nibud"/>
    <w:basedOn w:val="ZsysbasisNibud"/>
    <w:uiPriority w:val="4"/>
    <w:rsid w:val="00647A67"/>
    <w:pPr>
      <w:numPr>
        <w:ilvl w:val="2"/>
        <w:numId w:val="30"/>
      </w:numPr>
    </w:pPr>
  </w:style>
  <w:style w:type="numbering" w:customStyle="1" w:styleId="OpsommingopenrondjeNibud">
    <w:name w:val="Opsomming open rondje Nibud"/>
    <w:uiPriority w:val="4"/>
    <w:semiHidden/>
    <w:rsid w:val="00647A67"/>
    <w:pPr>
      <w:numPr>
        <w:numId w:val="3"/>
      </w:numPr>
    </w:pPr>
  </w:style>
  <w:style w:type="paragraph" w:customStyle="1" w:styleId="Opsommingstreepje1eniveauNibud">
    <w:name w:val="Opsomming streepje 1e niveau Nibud"/>
    <w:basedOn w:val="ZsysbasisNibud"/>
    <w:uiPriority w:val="4"/>
    <w:qFormat/>
    <w:rsid w:val="00B01DA1"/>
    <w:pPr>
      <w:numPr>
        <w:numId w:val="29"/>
      </w:numPr>
    </w:pPr>
  </w:style>
  <w:style w:type="paragraph" w:customStyle="1" w:styleId="Opsommingstreepje2eniveauNibud">
    <w:name w:val="Opsomming streepje 2e niveau Nibud"/>
    <w:basedOn w:val="ZsysbasisNibud"/>
    <w:uiPriority w:val="4"/>
    <w:qFormat/>
    <w:rsid w:val="00B01DA1"/>
    <w:pPr>
      <w:numPr>
        <w:ilvl w:val="1"/>
        <w:numId w:val="29"/>
      </w:numPr>
    </w:pPr>
  </w:style>
  <w:style w:type="paragraph" w:customStyle="1" w:styleId="Opsommingstreepje3eniveauNibud">
    <w:name w:val="Opsomming streepje 3e niveau Nibud"/>
    <w:basedOn w:val="ZsysbasisNibud"/>
    <w:uiPriority w:val="4"/>
    <w:qFormat/>
    <w:rsid w:val="00B01DA1"/>
    <w:pPr>
      <w:numPr>
        <w:ilvl w:val="2"/>
        <w:numId w:val="29"/>
      </w:numPr>
    </w:pPr>
  </w:style>
  <w:style w:type="numbering" w:customStyle="1" w:styleId="OpsommingstreepjeNibud">
    <w:name w:val="Opsomming streepje Nibud"/>
    <w:uiPriority w:val="4"/>
    <w:semiHidden/>
    <w:rsid w:val="00B01DA1"/>
    <w:pPr>
      <w:numPr>
        <w:numId w:val="4"/>
      </w:numPr>
    </w:pPr>
  </w:style>
  <w:style w:type="character" w:styleId="Titelvanboek">
    <w:name w:val="Book Title"/>
    <w:basedOn w:val="Standaardalinea-lettertype"/>
    <w:uiPriority w:val="98"/>
    <w:semiHidden/>
    <w:rsid w:val="00E07762"/>
    <w:rPr>
      <w:b/>
      <w:bCs/>
      <w:smallCaps/>
      <w:spacing w:val="5"/>
    </w:rPr>
  </w:style>
  <w:style w:type="character" w:styleId="Tekstvantijdelijkeaanduiding">
    <w:name w:val="Placeholder Text"/>
    <w:basedOn w:val="zsysVeldMarkering"/>
    <w:uiPriority w:val="98"/>
    <w:semiHidden/>
    <w:rsid w:val="004C51F8"/>
    <w:rPr>
      <w:color w:val="000000"/>
      <w:bdr w:val="none" w:sz="0" w:space="0" w:color="auto"/>
      <w:shd w:val="clear" w:color="auto" w:fill="FFFF00"/>
    </w:rPr>
  </w:style>
  <w:style w:type="character" w:styleId="Subtieleverwijzing">
    <w:name w:val="Subtle Reference"/>
    <w:basedOn w:val="Standaardalinea-lettertype"/>
    <w:uiPriority w:val="98"/>
    <w:semiHidden/>
    <w:rsid w:val="008736AE"/>
    <w:rPr>
      <w:smallCaps/>
      <w:color w:val="auto"/>
      <w:u w:val="single"/>
    </w:rPr>
  </w:style>
  <w:style w:type="character" w:styleId="Subtielebenadrukking">
    <w:name w:val="Subtle Emphasis"/>
    <w:basedOn w:val="Standaardalinea-lettertype"/>
    <w:uiPriority w:val="98"/>
    <w:semiHidden/>
    <w:rsid w:val="00FC3FA5"/>
    <w:rPr>
      <w:i/>
      <w:iCs/>
      <w:color w:val="auto"/>
    </w:rPr>
  </w:style>
  <w:style w:type="table" w:styleId="Lichtearcering-accent4">
    <w:name w:val="Light Shading Accent 4"/>
    <w:basedOn w:val="Standaardtabel"/>
    <w:uiPriority w:val="60"/>
    <w:semiHidden/>
    <w:rsid w:val="00E07762"/>
    <w:pPr>
      <w:spacing w:line="240" w:lineRule="auto"/>
    </w:pPr>
    <w:rPr>
      <w:color w:val="E5771E" w:themeColor="accent4" w:themeShade="BF"/>
    </w:rPr>
    <w:tblPr>
      <w:tblStyleRowBandSize w:val="1"/>
      <w:tblStyleColBandSize w:val="1"/>
      <w:tblBorders>
        <w:top w:val="single" w:sz="8" w:space="0" w:color="EEA76C" w:themeColor="accent4"/>
        <w:bottom w:val="single" w:sz="8" w:space="0" w:color="EEA76C" w:themeColor="accent4"/>
      </w:tblBorders>
    </w:tblPr>
    <w:tblStylePr w:type="firstRow">
      <w:pPr>
        <w:spacing w:before="0" w:after="0" w:line="240" w:lineRule="auto"/>
      </w:pPr>
      <w:rPr>
        <w:b/>
        <w:bCs/>
      </w:rPr>
      <w:tblPr/>
      <w:tcPr>
        <w:tcBorders>
          <w:top w:val="single" w:sz="8" w:space="0" w:color="EEA76C" w:themeColor="accent4"/>
          <w:left w:val="nil"/>
          <w:bottom w:val="single" w:sz="8" w:space="0" w:color="EEA76C" w:themeColor="accent4"/>
          <w:right w:val="nil"/>
          <w:insideH w:val="nil"/>
          <w:insideV w:val="nil"/>
        </w:tcBorders>
      </w:tcPr>
    </w:tblStylePr>
    <w:tblStylePr w:type="lastRow">
      <w:pPr>
        <w:spacing w:before="0" w:after="0" w:line="240" w:lineRule="auto"/>
      </w:pPr>
      <w:rPr>
        <w:b/>
        <w:bCs/>
      </w:rPr>
      <w:tblPr/>
      <w:tcPr>
        <w:tcBorders>
          <w:top w:val="single" w:sz="8" w:space="0" w:color="EEA76C" w:themeColor="accent4"/>
          <w:left w:val="nil"/>
          <w:bottom w:val="single" w:sz="8" w:space="0" w:color="EEA76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E9DA" w:themeFill="accent4" w:themeFillTint="3F"/>
      </w:tcPr>
    </w:tblStylePr>
    <w:tblStylePr w:type="band1Horz">
      <w:tblPr/>
      <w:tcPr>
        <w:tcBorders>
          <w:left w:val="nil"/>
          <w:right w:val="nil"/>
          <w:insideH w:val="nil"/>
          <w:insideV w:val="nil"/>
        </w:tcBorders>
        <w:shd w:val="clear" w:color="auto" w:fill="FAE9DA" w:themeFill="accent4" w:themeFillTint="3F"/>
      </w:tcPr>
    </w:tblStylePr>
  </w:style>
  <w:style w:type="table" w:styleId="Lichtearcering-accent3">
    <w:name w:val="Light Shading Accent 3"/>
    <w:basedOn w:val="Standaardtabel"/>
    <w:uiPriority w:val="60"/>
    <w:semiHidden/>
    <w:rsid w:val="00E07762"/>
    <w:pPr>
      <w:spacing w:line="240" w:lineRule="auto"/>
    </w:pPr>
    <w:rPr>
      <w:color w:val="48638F" w:themeColor="accent3" w:themeShade="BF"/>
    </w:rPr>
    <w:tblPr>
      <w:tblStyleRowBandSize w:val="1"/>
      <w:tblStyleColBandSize w:val="1"/>
      <w:tblBorders>
        <w:top w:val="single" w:sz="8" w:space="0" w:color="6B88B5" w:themeColor="accent3"/>
        <w:bottom w:val="single" w:sz="8" w:space="0" w:color="6B88B5" w:themeColor="accent3"/>
      </w:tblBorders>
    </w:tblPr>
    <w:tblStylePr w:type="firstRow">
      <w:pPr>
        <w:spacing w:before="0" w:after="0" w:line="240" w:lineRule="auto"/>
      </w:pPr>
      <w:rPr>
        <w:b/>
        <w:bCs/>
      </w:rPr>
      <w:tblPr/>
      <w:tcPr>
        <w:tcBorders>
          <w:top w:val="single" w:sz="8" w:space="0" w:color="6B88B5" w:themeColor="accent3"/>
          <w:left w:val="nil"/>
          <w:bottom w:val="single" w:sz="8" w:space="0" w:color="6B88B5" w:themeColor="accent3"/>
          <w:right w:val="nil"/>
          <w:insideH w:val="nil"/>
          <w:insideV w:val="nil"/>
        </w:tcBorders>
      </w:tcPr>
    </w:tblStylePr>
    <w:tblStylePr w:type="lastRow">
      <w:pPr>
        <w:spacing w:before="0" w:after="0" w:line="240" w:lineRule="auto"/>
      </w:pPr>
      <w:rPr>
        <w:b/>
        <w:bCs/>
      </w:rPr>
      <w:tblPr/>
      <w:tcPr>
        <w:tcBorders>
          <w:top w:val="single" w:sz="8" w:space="0" w:color="6B88B5" w:themeColor="accent3"/>
          <w:left w:val="nil"/>
          <w:bottom w:val="single" w:sz="8" w:space="0" w:color="6B88B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AE1EC" w:themeFill="accent3" w:themeFillTint="3F"/>
      </w:tcPr>
    </w:tblStylePr>
    <w:tblStylePr w:type="band1Horz">
      <w:tblPr/>
      <w:tcPr>
        <w:tcBorders>
          <w:left w:val="nil"/>
          <w:right w:val="nil"/>
          <w:insideH w:val="nil"/>
          <w:insideV w:val="nil"/>
        </w:tcBorders>
        <w:shd w:val="clear" w:color="auto" w:fill="DAE1EC" w:themeFill="accent3" w:themeFillTint="3F"/>
      </w:tcPr>
    </w:tblStylePr>
  </w:style>
  <w:style w:type="table" w:styleId="Lichtearcering-accent2">
    <w:name w:val="Light Shading Accent 2"/>
    <w:basedOn w:val="Standaardtabel"/>
    <w:uiPriority w:val="60"/>
    <w:semiHidden/>
    <w:rsid w:val="00E07762"/>
    <w:pPr>
      <w:spacing w:line="240" w:lineRule="auto"/>
    </w:pPr>
    <w:rPr>
      <w:color w:val="A95007" w:themeColor="accent2" w:themeShade="BF"/>
    </w:rPr>
    <w:tblPr>
      <w:tblStyleRowBandSize w:val="1"/>
      <w:tblStyleColBandSize w:val="1"/>
      <w:tblBorders>
        <w:top w:val="single" w:sz="8" w:space="0" w:color="E36C0A" w:themeColor="accent2"/>
        <w:bottom w:val="single" w:sz="8" w:space="0" w:color="E36C0A" w:themeColor="accent2"/>
      </w:tblBorders>
    </w:tblPr>
    <w:tblStylePr w:type="firstRow">
      <w:pPr>
        <w:spacing w:before="0" w:after="0" w:line="240" w:lineRule="auto"/>
      </w:pPr>
      <w:rPr>
        <w:b/>
        <w:bCs/>
      </w:rPr>
      <w:tblPr/>
      <w:tcPr>
        <w:tcBorders>
          <w:top w:val="single" w:sz="8" w:space="0" w:color="E36C0A" w:themeColor="accent2"/>
          <w:left w:val="nil"/>
          <w:bottom w:val="single" w:sz="8" w:space="0" w:color="E36C0A" w:themeColor="accent2"/>
          <w:right w:val="nil"/>
          <w:insideH w:val="nil"/>
          <w:insideV w:val="nil"/>
        </w:tcBorders>
      </w:tcPr>
    </w:tblStylePr>
    <w:tblStylePr w:type="lastRow">
      <w:pPr>
        <w:spacing w:before="0" w:after="0" w:line="240" w:lineRule="auto"/>
      </w:pPr>
      <w:rPr>
        <w:b/>
        <w:bCs/>
      </w:rPr>
      <w:tblPr/>
      <w:tcPr>
        <w:tcBorders>
          <w:top w:val="single" w:sz="8" w:space="0" w:color="E36C0A" w:themeColor="accent2"/>
          <w:left w:val="nil"/>
          <w:bottom w:val="single" w:sz="8" w:space="0" w:color="E36C0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DABE" w:themeFill="accent2" w:themeFillTint="3F"/>
      </w:tcPr>
    </w:tblStylePr>
    <w:tblStylePr w:type="band1Horz">
      <w:tblPr/>
      <w:tcPr>
        <w:tcBorders>
          <w:left w:val="nil"/>
          <w:right w:val="nil"/>
          <w:insideH w:val="nil"/>
          <w:insideV w:val="nil"/>
        </w:tcBorders>
        <w:shd w:val="clear" w:color="auto" w:fill="FCDABE" w:themeFill="accent2" w:themeFillTint="3F"/>
      </w:tcPr>
    </w:tblStylePr>
  </w:style>
  <w:style w:type="table" w:styleId="Lichtraster-accent6">
    <w:name w:val="Light Grid Accent 6"/>
    <w:basedOn w:val="Standaardtabel"/>
    <w:uiPriority w:val="62"/>
    <w:semiHidden/>
    <w:rsid w:val="00E07762"/>
    <w:pPr>
      <w:spacing w:line="240" w:lineRule="auto"/>
    </w:pPr>
    <w:tblPr>
      <w:tblStyleRowBandSize w:val="1"/>
      <w:tblStyleColBandSize w:val="1"/>
      <w:tblBorders>
        <w:top w:val="single" w:sz="8" w:space="0" w:color="F9E2CE" w:themeColor="accent6"/>
        <w:left w:val="single" w:sz="8" w:space="0" w:color="F9E2CE" w:themeColor="accent6"/>
        <w:bottom w:val="single" w:sz="8" w:space="0" w:color="F9E2CE" w:themeColor="accent6"/>
        <w:right w:val="single" w:sz="8" w:space="0" w:color="F9E2CE" w:themeColor="accent6"/>
        <w:insideH w:val="single" w:sz="8" w:space="0" w:color="F9E2CE" w:themeColor="accent6"/>
        <w:insideV w:val="single" w:sz="8" w:space="0" w:color="F9E2CE"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9E2CE" w:themeColor="accent6"/>
          <w:left w:val="single" w:sz="8" w:space="0" w:color="F9E2CE" w:themeColor="accent6"/>
          <w:bottom w:val="single" w:sz="18" w:space="0" w:color="F9E2CE" w:themeColor="accent6"/>
          <w:right w:val="single" w:sz="8" w:space="0" w:color="F9E2CE" w:themeColor="accent6"/>
          <w:insideH w:val="nil"/>
          <w:insideV w:val="single" w:sz="8" w:space="0" w:color="F9E2CE"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9E2CE" w:themeColor="accent6"/>
          <w:left w:val="single" w:sz="8" w:space="0" w:color="F9E2CE" w:themeColor="accent6"/>
          <w:bottom w:val="single" w:sz="8" w:space="0" w:color="F9E2CE" w:themeColor="accent6"/>
          <w:right w:val="single" w:sz="8" w:space="0" w:color="F9E2CE" w:themeColor="accent6"/>
          <w:insideH w:val="nil"/>
          <w:insideV w:val="single" w:sz="8" w:space="0" w:color="F9E2CE"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9E2CE" w:themeColor="accent6"/>
          <w:left w:val="single" w:sz="8" w:space="0" w:color="F9E2CE" w:themeColor="accent6"/>
          <w:bottom w:val="single" w:sz="8" w:space="0" w:color="F9E2CE" w:themeColor="accent6"/>
          <w:right w:val="single" w:sz="8" w:space="0" w:color="F9E2CE" w:themeColor="accent6"/>
        </w:tcBorders>
      </w:tcPr>
    </w:tblStylePr>
    <w:tblStylePr w:type="band1Vert">
      <w:tblPr/>
      <w:tcPr>
        <w:tcBorders>
          <w:top w:val="single" w:sz="8" w:space="0" w:color="F9E2CE" w:themeColor="accent6"/>
          <w:left w:val="single" w:sz="8" w:space="0" w:color="F9E2CE" w:themeColor="accent6"/>
          <w:bottom w:val="single" w:sz="8" w:space="0" w:color="F9E2CE" w:themeColor="accent6"/>
          <w:right w:val="single" w:sz="8" w:space="0" w:color="F9E2CE" w:themeColor="accent6"/>
        </w:tcBorders>
        <w:shd w:val="clear" w:color="auto" w:fill="FDF7F2" w:themeFill="accent6" w:themeFillTint="3F"/>
      </w:tcPr>
    </w:tblStylePr>
    <w:tblStylePr w:type="band1Horz">
      <w:tblPr/>
      <w:tcPr>
        <w:tcBorders>
          <w:top w:val="single" w:sz="8" w:space="0" w:color="F9E2CE" w:themeColor="accent6"/>
          <w:left w:val="single" w:sz="8" w:space="0" w:color="F9E2CE" w:themeColor="accent6"/>
          <w:bottom w:val="single" w:sz="8" w:space="0" w:color="F9E2CE" w:themeColor="accent6"/>
          <w:right w:val="single" w:sz="8" w:space="0" w:color="F9E2CE" w:themeColor="accent6"/>
          <w:insideV w:val="single" w:sz="8" w:space="0" w:color="F9E2CE" w:themeColor="accent6"/>
        </w:tcBorders>
        <w:shd w:val="clear" w:color="auto" w:fill="FDF7F2" w:themeFill="accent6" w:themeFillTint="3F"/>
      </w:tcPr>
    </w:tblStylePr>
    <w:tblStylePr w:type="band2Horz">
      <w:tblPr/>
      <w:tcPr>
        <w:tcBorders>
          <w:top w:val="single" w:sz="8" w:space="0" w:color="F9E2CE" w:themeColor="accent6"/>
          <w:left w:val="single" w:sz="8" w:space="0" w:color="F9E2CE" w:themeColor="accent6"/>
          <w:bottom w:val="single" w:sz="8" w:space="0" w:color="F9E2CE" w:themeColor="accent6"/>
          <w:right w:val="single" w:sz="8" w:space="0" w:color="F9E2CE" w:themeColor="accent6"/>
          <w:insideV w:val="single" w:sz="8" w:space="0" w:color="F9E2CE" w:themeColor="accent6"/>
        </w:tcBorders>
      </w:tcPr>
    </w:tblStylePr>
  </w:style>
  <w:style w:type="table" w:styleId="Lichtraster-accent5">
    <w:name w:val="Light Grid Accent 5"/>
    <w:basedOn w:val="Standaardtabel"/>
    <w:uiPriority w:val="62"/>
    <w:semiHidden/>
    <w:rsid w:val="00E07762"/>
    <w:pPr>
      <w:spacing w:line="240" w:lineRule="auto"/>
    </w:pPr>
    <w:tblPr>
      <w:tblStyleRowBandSize w:val="1"/>
      <w:tblStyleColBandSize w:val="1"/>
      <w:tblBorders>
        <w:top w:val="single" w:sz="8" w:space="0" w:color="CED7E6" w:themeColor="accent5"/>
        <w:left w:val="single" w:sz="8" w:space="0" w:color="CED7E6" w:themeColor="accent5"/>
        <w:bottom w:val="single" w:sz="8" w:space="0" w:color="CED7E6" w:themeColor="accent5"/>
        <w:right w:val="single" w:sz="8" w:space="0" w:color="CED7E6" w:themeColor="accent5"/>
        <w:insideH w:val="single" w:sz="8" w:space="0" w:color="CED7E6" w:themeColor="accent5"/>
        <w:insideV w:val="single" w:sz="8" w:space="0" w:color="CED7E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ED7E6" w:themeColor="accent5"/>
          <w:left w:val="single" w:sz="8" w:space="0" w:color="CED7E6" w:themeColor="accent5"/>
          <w:bottom w:val="single" w:sz="18" w:space="0" w:color="CED7E6" w:themeColor="accent5"/>
          <w:right w:val="single" w:sz="8" w:space="0" w:color="CED7E6" w:themeColor="accent5"/>
          <w:insideH w:val="nil"/>
          <w:insideV w:val="single" w:sz="8" w:space="0" w:color="CED7E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ED7E6" w:themeColor="accent5"/>
          <w:left w:val="single" w:sz="8" w:space="0" w:color="CED7E6" w:themeColor="accent5"/>
          <w:bottom w:val="single" w:sz="8" w:space="0" w:color="CED7E6" w:themeColor="accent5"/>
          <w:right w:val="single" w:sz="8" w:space="0" w:color="CED7E6" w:themeColor="accent5"/>
          <w:insideH w:val="nil"/>
          <w:insideV w:val="single" w:sz="8" w:space="0" w:color="CED7E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ED7E6" w:themeColor="accent5"/>
          <w:left w:val="single" w:sz="8" w:space="0" w:color="CED7E6" w:themeColor="accent5"/>
          <w:bottom w:val="single" w:sz="8" w:space="0" w:color="CED7E6" w:themeColor="accent5"/>
          <w:right w:val="single" w:sz="8" w:space="0" w:color="CED7E6" w:themeColor="accent5"/>
        </w:tcBorders>
      </w:tcPr>
    </w:tblStylePr>
    <w:tblStylePr w:type="band1Vert">
      <w:tblPr/>
      <w:tcPr>
        <w:tcBorders>
          <w:top w:val="single" w:sz="8" w:space="0" w:color="CED7E6" w:themeColor="accent5"/>
          <w:left w:val="single" w:sz="8" w:space="0" w:color="CED7E6" w:themeColor="accent5"/>
          <w:bottom w:val="single" w:sz="8" w:space="0" w:color="CED7E6" w:themeColor="accent5"/>
          <w:right w:val="single" w:sz="8" w:space="0" w:color="CED7E6" w:themeColor="accent5"/>
        </w:tcBorders>
        <w:shd w:val="clear" w:color="auto" w:fill="F2F5F8" w:themeFill="accent5" w:themeFillTint="3F"/>
      </w:tcPr>
    </w:tblStylePr>
    <w:tblStylePr w:type="band1Horz">
      <w:tblPr/>
      <w:tcPr>
        <w:tcBorders>
          <w:top w:val="single" w:sz="8" w:space="0" w:color="CED7E6" w:themeColor="accent5"/>
          <w:left w:val="single" w:sz="8" w:space="0" w:color="CED7E6" w:themeColor="accent5"/>
          <w:bottom w:val="single" w:sz="8" w:space="0" w:color="CED7E6" w:themeColor="accent5"/>
          <w:right w:val="single" w:sz="8" w:space="0" w:color="CED7E6" w:themeColor="accent5"/>
          <w:insideV w:val="single" w:sz="8" w:space="0" w:color="CED7E6" w:themeColor="accent5"/>
        </w:tcBorders>
        <w:shd w:val="clear" w:color="auto" w:fill="F2F5F8" w:themeFill="accent5" w:themeFillTint="3F"/>
      </w:tcPr>
    </w:tblStylePr>
    <w:tblStylePr w:type="band2Horz">
      <w:tblPr/>
      <w:tcPr>
        <w:tcBorders>
          <w:top w:val="single" w:sz="8" w:space="0" w:color="CED7E6" w:themeColor="accent5"/>
          <w:left w:val="single" w:sz="8" w:space="0" w:color="CED7E6" w:themeColor="accent5"/>
          <w:bottom w:val="single" w:sz="8" w:space="0" w:color="CED7E6" w:themeColor="accent5"/>
          <w:right w:val="single" w:sz="8" w:space="0" w:color="CED7E6" w:themeColor="accent5"/>
          <w:insideV w:val="single" w:sz="8" w:space="0" w:color="CED7E6" w:themeColor="accent5"/>
        </w:tcBorders>
      </w:tcPr>
    </w:tblStylePr>
  </w:style>
  <w:style w:type="table" w:styleId="Lichtraster-accent4">
    <w:name w:val="Light Grid Accent 4"/>
    <w:basedOn w:val="Standaardtabel"/>
    <w:uiPriority w:val="62"/>
    <w:semiHidden/>
    <w:rsid w:val="00E07762"/>
    <w:pPr>
      <w:spacing w:line="240" w:lineRule="auto"/>
    </w:pPr>
    <w:tblPr>
      <w:tblStyleRowBandSize w:val="1"/>
      <w:tblStyleColBandSize w:val="1"/>
      <w:tblBorders>
        <w:top w:val="single" w:sz="8" w:space="0" w:color="EEA76C" w:themeColor="accent4"/>
        <w:left w:val="single" w:sz="8" w:space="0" w:color="EEA76C" w:themeColor="accent4"/>
        <w:bottom w:val="single" w:sz="8" w:space="0" w:color="EEA76C" w:themeColor="accent4"/>
        <w:right w:val="single" w:sz="8" w:space="0" w:color="EEA76C" w:themeColor="accent4"/>
        <w:insideH w:val="single" w:sz="8" w:space="0" w:color="EEA76C" w:themeColor="accent4"/>
        <w:insideV w:val="single" w:sz="8" w:space="0" w:color="EEA76C"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EA76C" w:themeColor="accent4"/>
          <w:left w:val="single" w:sz="8" w:space="0" w:color="EEA76C" w:themeColor="accent4"/>
          <w:bottom w:val="single" w:sz="18" w:space="0" w:color="EEA76C" w:themeColor="accent4"/>
          <w:right w:val="single" w:sz="8" w:space="0" w:color="EEA76C" w:themeColor="accent4"/>
          <w:insideH w:val="nil"/>
          <w:insideV w:val="single" w:sz="8" w:space="0" w:color="EEA76C"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EA76C" w:themeColor="accent4"/>
          <w:left w:val="single" w:sz="8" w:space="0" w:color="EEA76C" w:themeColor="accent4"/>
          <w:bottom w:val="single" w:sz="8" w:space="0" w:color="EEA76C" w:themeColor="accent4"/>
          <w:right w:val="single" w:sz="8" w:space="0" w:color="EEA76C" w:themeColor="accent4"/>
          <w:insideH w:val="nil"/>
          <w:insideV w:val="single" w:sz="8" w:space="0" w:color="EEA76C"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EA76C" w:themeColor="accent4"/>
          <w:left w:val="single" w:sz="8" w:space="0" w:color="EEA76C" w:themeColor="accent4"/>
          <w:bottom w:val="single" w:sz="8" w:space="0" w:color="EEA76C" w:themeColor="accent4"/>
          <w:right w:val="single" w:sz="8" w:space="0" w:color="EEA76C" w:themeColor="accent4"/>
        </w:tcBorders>
      </w:tcPr>
    </w:tblStylePr>
    <w:tblStylePr w:type="band1Vert">
      <w:tblPr/>
      <w:tcPr>
        <w:tcBorders>
          <w:top w:val="single" w:sz="8" w:space="0" w:color="EEA76C" w:themeColor="accent4"/>
          <w:left w:val="single" w:sz="8" w:space="0" w:color="EEA76C" w:themeColor="accent4"/>
          <w:bottom w:val="single" w:sz="8" w:space="0" w:color="EEA76C" w:themeColor="accent4"/>
          <w:right w:val="single" w:sz="8" w:space="0" w:color="EEA76C" w:themeColor="accent4"/>
        </w:tcBorders>
        <w:shd w:val="clear" w:color="auto" w:fill="FAE9DA" w:themeFill="accent4" w:themeFillTint="3F"/>
      </w:tcPr>
    </w:tblStylePr>
    <w:tblStylePr w:type="band1Horz">
      <w:tblPr/>
      <w:tcPr>
        <w:tcBorders>
          <w:top w:val="single" w:sz="8" w:space="0" w:color="EEA76C" w:themeColor="accent4"/>
          <w:left w:val="single" w:sz="8" w:space="0" w:color="EEA76C" w:themeColor="accent4"/>
          <w:bottom w:val="single" w:sz="8" w:space="0" w:color="EEA76C" w:themeColor="accent4"/>
          <w:right w:val="single" w:sz="8" w:space="0" w:color="EEA76C" w:themeColor="accent4"/>
          <w:insideV w:val="single" w:sz="8" w:space="0" w:color="EEA76C" w:themeColor="accent4"/>
        </w:tcBorders>
        <w:shd w:val="clear" w:color="auto" w:fill="FAE9DA" w:themeFill="accent4" w:themeFillTint="3F"/>
      </w:tcPr>
    </w:tblStylePr>
    <w:tblStylePr w:type="band2Horz">
      <w:tblPr/>
      <w:tcPr>
        <w:tcBorders>
          <w:top w:val="single" w:sz="8" w:space="0" w:color="EEA76C" w:themeColor="accent4"/>
          <w:left w:val="single" w:sz="8" w:space="0" w:color="EEA76C" w:themeColor="accent4"/>
          <w:bottom w:val="single" w:sz="8" w:space="0" w:color="EEA76C" w:themeColor="accent4"/>
          <w:right w:val="single" w:sz="8" w:space="0" w:color="EEA76C" w:themeColor="accent4"/>
          <w:insideV w:val="single" w:sz="8" w:space="0" w:color="EEA76C" w:themeColor="accent4"/>
        </w:tcBorders>
      </w:tcPr>
    </w:tblStylePr>
  </w:style>
  <w:style w:type="table" w:styleId="Lichtraster-accent3">
    <w:name w:val="Light Grid Accent 3"/>
    <w:basedOn w:val="Standaardtabel"/>
    <w:uiPriority w:val="62"/>
    <w:semiHidden/>
    <w:rsid w:val="00E07762"/>
    <w:pPr>
      <w:spacing w:line="240" w:lineRule="auto"/>
    </w:pPr>
    <w:tblPr>
      <w:tblStyleRowBandSize w:val="1"/>
      <w:tblStyleColBandSize w:val="1"/>
      <w:tblBorders>
        <w:top w:val="single" w:sz="8" w:space="0" w:color="6B88B5" w:themeColor="accent3"/>
        <w:left w:val="single" w:sz="8" w:space="0" w:color="6B88B5" w:themeColor="accent3"/>
        <w:bottom w:val="single" w:sz="8" w:space="0" w:color="6B88B5" w:themeColor="accent3"/>
        <w:right w:val="single" w:sz="8" w:space="0" w:color="6B88B5" w:themeColor="accent3"/>
        <w:insideH w:val="single" w:sz="8" w:space="0" w:color="6B88B5" w:themeColor="accent3"/>
        <w:insideV w:val="single" w:sz="8" w:space="0" w:color="6B88B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B88B5" w:themeColor="accent3"/>
          <w:left w:val="single" w:sz="8" w:space="0" w:color="6B88B5" w:themeColor="accent3"/>
          <w:bottom w:val="single" w:sz="18" w:space="0" w:color="6B88B5" w:themeColor="accent3"/>
          <w:right w:val="single" w:sz="8" w:space="0" w:color="6B88B5" w:themeColor="accent3"/>
          <w:insideH w:val="nil"/>
          <w:insideV w:val="single" w:sz="8" w:space="0" w:color="6B88B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B88B5" w:themeColor="accent3"/>
          <w:left w:val="single" w:sz="8" w:space="0" w:color="6B88B5" w:themeColor="accent3"/>
          <w:bottom w:val="single" w:sz="8" w:space="0" w:color="6B88B5" w:themeColor="accent3"/>
          <w:right w:val="single" w:sz="8" w:space="0" w:color="6B88B5" w:themeColor="accent3"/>
          <w:insideH w:val="nil"/>
          <w:insideV w:val="single" w:sz="8" w:space="0" w:color="6B88B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B88B5" w:themeColor="accent3"/>
          <w:left w:val="single" w:sz="8" w:space="0" w:color="6B88B5" w:themeColor="accent3"/>
          <w:bottom w:val="single" w:sz="8" w:space="0" w:color="6B88B5" w:themeColor="accent3"/>
          <w:right w:val="single" w:sz="8" w:space="0" w:color="6B88B5" w:themeColor="accent3"/>
        </w:tcBorders>
      </w:tcPr>
    </w:tblStylePr>
    <w:tblStylePr w:type="band1Vert">
      <w:tblPr/>
      <w:tcPr>
        <w:tcBorders>
          <w:top w:val="single" w:sz="8" w:space="0" w:color="6B88B5" w:themeColor="accent3"/>
          <w:left w:val="single" w:sz="8" w:space="0" w:color="6B88B5" w:themeColor="accent3"/>
          <w:bottom w:val="single" w:sz="8" w:space="0" w:color="6B88B5" w:themeColor="accent3"/>
          <w:right w:val="single" w:sz="8" w:space="0" w:color="6B88B5" w:themeColor="accent3"/>
        </w:tcBorders>
        <w:shd w:val="clear" w:color="auto" w:fill="DAE1EC" w:themeFill="accent3" w:themeFillTint="3F"/>
      </w:tcPr>
    </w:tblStylePr>
    <w:tblStylePr w:type="band1Horz">
      <w:tblPr/>
      <w:tcPr>
        <w:tcBorders>
          <w:top w:val="single" w:sz="8" w:space="0" w:color="6B88B5" w:themeColor="accent3"/>
          <w:left w:val="single" w:sz="8" w:space="0" w:color="6B88B5" w:themeColor="accent3"/>
          <w:bottom w:val="single" w:sz="8" w:space="0" w:color="6B88B5" w:themeColor="accent3"/>
          <w:right w:val="single" w:sz="8" w:space="0" w:color="6B88B5" w:themeColor="accent3"/>
          <w:insideV w:val="single" w:sz="8" w:space="0" w:color="6B88B5" w:themeColor="accent3"/>
        </w:tcBorders>
        <w:shd w:val="clear" w:color="auto" w:fill="DAE1EC" w:themeFill="accent3" w:themeFillTint="3F"/>
      </w:tcPr>
    </w:tblStylePr>
    <w:tblStylePr w:type="band2Horz">
      <w:tblPr/>
      <w:tcPr>
        <w:tcBorders>
          <w:top w:val="single" w:sz="8" w:space="0" w:color="6B88B5" w:themeColor="accent3"/>
          <w:left w:val="single" w:sz="8" w:space="0" w:color="6B88B5" w:themeColor="accent3"/>
          <w:bottom w:val="single" w:sz="8" w:space="0" w:color="6B88B5" w:themeColor="accent3"/>
          <w:right w:val="single" w:sz="8" w:space="0" w:color="6B88B5" w:themeColor="accent3"/>
          <w:insideV w:val="single" w:sz="8" w:space="0" w:color="6B88B5" w:themeColor="accent3"/>
        </w:tcBorders>
      </w:tcPr>
    </w:tblStylePr>
  </w:style>
  <w:style w:type="table" w:styleId="Lichtraster-accent2">
    <w:name w:val="Light Grid Accent 2"/>
    <w:basedOn w:val="Standaardtabel"/>
    <w:uiPriority w:val="62"/>
    <w:semiHidden/>
    <w:rsid w:val="00E07762"/>
    <w:pPr>
      <w:spacing w:line="240" w:lineRule="auto"/>
    </w:pPr>
    <w:tblPr>
      <w:tblStyleRowBandSize w:val="1"/>
      <w:tblStyleColBandSize w:val="1"/>
      <w:tblBorders>
        <w:top w:val="single" w:sz="8" w:space="0" w:color="E36C0A" w:themeColor="accent2"/>
        <w:left w:val="single" w:sz="8" w:space="0" w:color="E36C0A" w:themeColor="accent2"/>
        <w:bottom w:val="single" w:sz="8" w:space="0" w:color="E36C0A" w:themeColor="accent2"/>
        <w:right w:val="single" w:sz="8" w:space="0" w:color="E36C0A" w:themeColor="accent2"/>
        <w:insideH w:val="single" w:sz="8" w:space="0" w:color="E36C0A" w:themeColor="accent2"/>
        <w:insideV w:val="single" w:sz="8" w:space="0" w:color="E36C0A"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36C0A" w:themeColor="accent2"/>
          <w:left w:val="single" w:sz="8" w:space="0" w:color="E36C0A" w:themeColor="accent2"/>
          <w:bottom w:val="single" w:sz="18" w:space="0" w:color="E36C0A" w:themeColor="accent2"/>
          <w:right w:val="single" w:sz="8" w:space="0" w:color="E36C0A" w:themeColor="accent2"/>
          <w:insideH w:val="nil"/>
          <w:insideV w:val="single" w:sz="8" w:space="0" w:color="E36C0A"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36C0A" w:themeColor="accent2"/>
          <w:left w:val="single" w:sz="8" w:space="0" w:color="E36C0A" w:themeColor="accent2"/>
          <w:bottom w:val="single" w:sz="8" w:space="0" w:color="E36C0A" w:themeColor="accent2"/>
          <w:right w:val="single" w:sz="8" w:space="0" w:color="E36C0A" w:themeColor="accent2"/>
          <w:insideH w:val="nil"/>
          <w:insideV w:val="single" w:sz="8" w:space="0" w:color="E36C0A"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36C0A" w:themeColor="accent2"/>
          <w:left w:val="single" w:sz="8" w:space="0" w:color="E36C0A" w:themeColor="accent2"/>
          <w:bottom w:val="single" w:sz="8" w:space="0" w:color="E36C0A" w:themeColor="accent2"/>
          <w:right w:val="single" w:sz="8" w:space="0" w:color="E36C0A" w:themeColor="accent2"/>
        </w:tcBorders>
      </w:tcPr>
    </w:tblStylePr>
    <w:tblStylePr w:type="band1Vert">
      <w:tblPr/>
      <w:tcPr>
        <w:tcBorders>
          <w:top w:val="single" w:sz="8" w:space="0" w:color="E36C0A" w:themeColor="accent2"/>
          <w:left w:val="single" w:sz="8" w:space="0" w:color="E36C0A" w:themeColor="accent2"/>
          <w:bottom w:val="single" w:sz="8" w:space="0" w:color="E36C0A" w:themeColor="accent2"/>
          <w:right w:val="single" w:sz="8" w:space="0" w:color="E36C0A" w:themeColor="accent2"/>
        </w:tcBorders>
        <w:shd w:val="clear" w:color="auto" w:fill="FCDABE" w:themeFill="accent2" w:themeFillTint="3F"/>
      </w:tcPr>
    </w:tblStylePr>
    <w:tblStylePr w:type="band1Horz">
      <w:tblPr/>
      <w:tcPr>
        <w:tcBorders>
          <w:top w:val="single" w:sz="8" w:space="0" w:color="E36C0A" w:themeColor="accent2"/>
          <w:left w:val="single" w:sz="8" w:space="0" w:color="E36C0A" w:themeColor="accent2"/>
          <w:bottom w:val="single" w:sz="8" w:space="0" w:color="E36C0A" w:themeColor="accent2"/>
          <w:right w:val="single" w:sz="8" w:space="0" w:color="E36C0A" w:themeColor="accent2"/>
          <w:insideV w:val="single" w:sz="8" w:space="0" w:color="E36C0A" w:themeColor="accent2"/>
        </w:tcBorders>
        <w:shd w:val="clear" w:color="auto" w:fill="FCDABE" w:themeFill="accent2" w:themeFillTint="3F"/>
      </w:tcPr>
    </w:tblStylePr>
    <w:tblStylePr w:type="band2Horz">
      <w:tblPr/>
      <w:tcPr>
        <w:tcBorders>
          <w:top w:val="single" w:sz="8" w:space="0" w:color="E36C0A" w:themeColor="accent2"/>
          <w:left w:val="single" w:sz="8" w:space="0" w:color="E36C0A" w:themeColor="accent2"/>
          <w:bottom w:val="single" w:sz="8" w:space="0" w:color="E36C0A" w:themeColor="accent2"/>
          <w:right w:val="single" w:sz="8" w:space="0" w:color="E36C0A" w:themeColor="accent2"/>
          <w:insideV w:val="single" w:sz="8" w:space="0" w:color="E36C0A" w:themeColor="accent2"/>
        </w:tcBorders>
      </w:tcPr>
    </w:tblStylePr>
  </w:style>
  <w:style w:type="table" w:styleId="Kleurrijkelijst-accent6">
    <w:name w:val="Colorful List Accent 6"/>
    <w:basedOn w:val="Standaardtabel"/>
    <w:uiPriority w:val="72"/>
    <w:semiHidden/>
    <w:rsid w:val="00E07762"/>
    <w:pPr>
      <w:spacing w:line="240" w:lineRule="auto"/>
    </w:pPr>
    <w:rPr>
      <w:color w:val="4A4A49" w:themeColor="text1"/>
    </w:rPr>
    <w:tblPr>
      <w:tblStyleRowBandSize w:val="1"/>
      <w:tblStyleColBandSize w:val="1"/>
    </w:tblPr>
    <w:tcPr>
      <w:shd w:val="clear" w:color="auto" w:fill="FEFBF9" w:themeFill="accent6" w:themeFillTint="19"/>
    </w:tcPr>
    <w:tblStylePr w:type="firstRow">
      <w:rPr>
        <w:b/>
        <w:bCs/>
        <w:color w:val="FFFFFF" w:themeColor="background1"/>
      </w:rPr>
      <w:tblPr/>
      <w:tcPr>
        <w:tcBorders>
          <w:bottom w:val="single" w:sz="12" w:space="0" w:color="FFFFFF" w:themeColor="background1"/>
        </w:tcBorders>
        <w:shd w:val="clear" w:color="auto" w:fill="94A7C8" w:themeFill="accent5" w:themeFillShade="CC"/>
      </w:tcPr>
    </w:tblStylePr>
    <w:tblStylePr w:type="lastRow">
      <w:rPr>
        <w:b/>
        <w:bCs/>
        <w:color w:val="94A7C8" w:themeColor="accent5" w:themeShade="CC"/>
      </w:rPr>
      <w:tblPr/>
      <w:tcPr>
        <w:tcBorders>
          <w:top w:val="single" w:sz="12" w:space="0" w:color="4A4A49"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F7F2" w:themeFill="accent6" w:themeFillTint="3F"/>
      </w:tcPr>
    </w:tblStylePr>
    <w:tblStylePr w:type="band1Horz">
      <w:tblPr/>
      <w:tcPr>
        <w:shd w:val="clear" w:color="auto" w:fill="FDF9F5" w:themeFill="accent6" w:themeFillTint="33"/>
      </w:tcPr>
    </w:tblStylePr>
  </w:style>
  <w:style w:type="table" w:styleId="Kleurrijkelijst-accent5">
    <w:name w:val="Colorful List Accent 5"/>
    <w:basedOn w:val="Standaardtabel"/>
    <w:uiPriority w:val="72"/>
    <w:semiHidden/>
    <w:rsid w:val="00E07762"/>
    <w:pPr>
      <w:spacing w:line="240" w:lineRule="auto"/>
    </w:pPr>
    <w:rPr>
      <w:color w:val="4A4A49" w:themeColor="text1"/>
    </w:rPr>
    <w:tblPr>
      <w:tblStyleRowBandSize w:val="1"/>
      <w:tblStyleColBandSize w:val="1"/>
    </w:tblPr>
    <w:tcPr>
      <w:shd w:val="clear" w:color="auto" w:fill="FAFAFC" w:themeFill="accent5" w:themeFillTint="19"/>
    </w:tcPr>
    <w:tblStylePr w:type="firstRow">
      <w:rPr>
        <w:b/>
        <w:bCs/>
        <w:color w:val="FFFFFF" w:themeColor="background1"/>
      </w:rPr>
      <w:tblPr/>
      <w:tcPr>
        <w:tcBorders>
          <w:bottom w:val="single" w:sz="12" w:space="0" w:color="FFFFFF" w:themeColor="background1"/>
        </w:tcBorders>
        <w:shd w:val="clear" w:color="auto" w:fill="EFB17C" w:themeFill="accent6" w:themeFillShade="CC"/>
      </w:tcPr>
    </w:tblStylePr>
    <w:tblStylePr w:type="lastRow">
      <w:rPr>
        <w:b/>
        <w:bCs/>
        <w:color w:val="EFB17C" w:themeColor="accent6" w:themeShade="CC"/>
      </w:rPr>
      <w:tblPr/>
      <w:tcPr>
        <w:tcBorders>
          <w:top w:val="single" w:sz="12" w:space="0" w:color="4A4A49"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2F5F8" w:themeFill="accent5" w:themeFillTint="3F"/>
      </w:tcPr>
    </w:tblStylePr>
    <w:tblStylePr w:type="band1Horz">
      <w:tblPr/>
      <w:tcPr>
        <w:shd w:val="clear" w:color="auto" w:fill="F5F6FA" w:themeFill="accent5" w:themeFillTint="33"/>
      </w:tcPr>
    </w:tblStylePr>
  </w:style>
  <w:style w:type="table" w:styleId="Kleurrijkelijst-accent4">
    <w:name w:val="Colorful List Accent 4"/>
    <w:basedOn w:val="Standaardtabel"/>
    <w:uiPriority w:val="72"/>
    <w:semiHidden/>
    <w:rsid w:val="00E07762"/>
    <w:pPr>
      <w:spacing w:line="240" w:lineRule="auto"/>
    </w:pPr>
    <w:rPr>
      <w:color w:val="4A4A49" w:themeColor="text1"/>
    </w:rPr>
    <w:tblPr>
      <w:tblStyleRowBandSize w:val="1"/>
      <w:tblStyleColBandSize w:val="1"/>
    </w:tblPr>
    <w:tcPr>
      <w:shd w:val="clear" w:color="auto" w:fill="FDF6F0" w:themeFill="accent4" w:themeFillTint="19"/>
    </w:tcPr>
    <w:tblStylePr w:type="firstRow">
      <w:rPr>
        <w:b/>
        <w:bCs/>
        <w:color w:val="FFFFFF" w:themeColor="background1"/>
      </w:rPr>
      <w:tblPr/>
      <w:tcPr>
        <w:tcBorders>
          <w:bottom w:val="single" w:sz="12" w:space="0" w:color="FFFFFF" w:themeColor="background1"/>
        </w:tcBorders>
        <w:shd w:val="clear" w:color="auto" w:fill="4C6A99" w:themeFill="accent3" w:themeFillShade="CC"/>
      </w:tcPr>
    </w:tblStylePr>
    <w:tblStylePr w:type="lastRow">
      <w:rPr>
        <w:b/>
        <w:bCs/>
        <w:color w:val="4C6A99" w:themeColor="accent3" w:themeShade="CC"/>
      </w:rPr>
      <w:tblPr/>
      <w:tcPr>
        <w:tcBorders>
          <w:top w:val="single" w:sz="12" w:space="0" w:color="4A4A49"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E9DA" w:themeFill="accent4" w:themeFillTint="3F"/>
      </w:tcPr>
    </w:tblStylePr>
    <w:tblStylePr w:type="band1Horz">
      <w:tblPr/>
      <w:tcPr>
        <w:shd w:val="clear" w:color="auto" w:fill="FBEDE1" w:themeFill="accent4" w:themeFillTint="33"/>
      </w:tcPr>
    </w:tblStylePr>
  </w:style>
  <w:style w:type="table" w:styleId="Kleurrijkelijst-accent3">
    <w:name w:val="Colorful List Accent 3"/>
    <w:basedOn w:val="Standaardtabel"/>
    <w:uiPriority w:val="72"/>
    <w:semiHidden/>
    <w:rsid w:val="00E07762"/>
    <w:pPr>
      <w:spacing w:line="240" w:lineRule="auto"/>
    </w:pPr>
    <w:rPr>
      <w:color w:val="4A4A49" w:themeColor="text1"/>
    </w:rPr>
    <w:tblPr>
      <w:tblStyleRowBandSize w:val="1"/>
      <w:tblStyleColBandSize w:val="1"/>
    </w:tblPr>
    <w:tcPr>
      <w:shd w:val="clear" w:color="auto" w:fill="F0F3F7" w:themeFill="accent3" w:themeFillTint="19"/>
    </w:tcPr>
    <w:tblStylePr w:type="firstRow">
      <w:rPr>
        <w:b/>
        <w:bCs/>
        <w:color w:val="FFFFFF" w:themeColor="background1"/>
      </w:rPr>
      <w:tblPr/>
      <w:tcPr>
        <w:tcBorders>
          <w:bottom w:val="single" w:sz="12" w:space="0" w:color="FFFFFF" w:themeColor="background1"/>
        </w:tcBorders>
        <w:shd w:val="clear" w:color="auto" w:fill="E6812D" w:themeFill="accent4" w:themeFillShade="CC"/>
      </w:tcPr>
    </w:tblStylePr>
    <w:tblStylePr w:type="lastRow">
      <w:rPr>
        <w:b/>
        <w:bCs/>
        <w:color w:val="E6812D" w:themeColor="accent4" w:themeShade="CC"/>
      </w:rPr>
      <w:tblPr/>
      <w:tcPr>
        <w:tcBorders>
          <w:top w:val="single" w:sz="12" w:space="0" w:color="4A4A49"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AE1EC" w:themeFill="accent3" w:themeFillTint="3F"/>
      </w:tcPr>
    </w:tblStylePr>
    <w:tblStylePr w:type="band1Horz">
      <w:tblPr/>
      <w:tcPr>
        <w:shd w:val="clear" w:color="auto" w:fill="E1E6F0" w:themeFill="accent3" w:themeFillTint="33"/>
      </w:tcPr>
    </w:tblStylePr>
  </w:style>
  <w:style w:type="table" w:styleId="Kleurrijkelijst-accent2">
    <w:name w:val="Colorful List Accent 2"/>
    <w:basedOn w:val="Standaardtabel"/>
    <w:uiPriority w:val="72"/>
    <w:semiHidden/>
    <w:rsid w:val="00E07762"/>
    <w:pPr>
      <w:spacing w:line="240" w:lineRule="auto"/>
    </w:pPr>
    <w:rPr>
      <w:color w:val="4A4A49" w:themeColor="text1"/>
    </w:rPr>
    <w:tblPr>
      <w:tblStyleRowBandSize w:val="1"/>
      <w:tblStyleColBandSize w:val="1"/>
    </w:tblPr>
    <w:tcPr>
      <w:shd w:val="clear" w:color="auto" w:fill="FEF0E5" w:themeFill="accent2" w:themeFillTint="19"/>
    </w:tcPr>
    <w:tblStylePr w:type="firstRow">
      <w:rPr>
        <w:b/>
        <w:bCs/>
        <w:color w:val="FFFFFF" w:themeColor="background1"/>
      </w:rPr>
      <w:tblPr/>
      <w:tcPr>
        <w:tcBorders>
          <w:bottom w:val="single" w:sz="12" w:space="0" w:color="FFFFFF" w:themeColor="background1"/>
        </w:tcBorders>
        <w:shd w:val="clear" w:color="auto" w:fill="B55608" w:themeFill="accent2" w:themeFillShade="CC"/>
      </w:tcPr>
    </w:tblStylePr>
    <w:tblStylePr w:type="lastRow">
      <w:rPr>
        <w:b/>
        <w:bCs/>
        <w:color w:val="B55608" w:themeColor="accent2" w:themeShade="CC"/>
      </w:rPr>
      <w:tblPr/>
      <w:tcPr>
        <w:tcBorders>
          <w:top w:val="single" w:sz="12" w:space="0" w:color="4A4A49"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DABE" w:themeFill="accent2" w:themeFillTint="3F"/>
      </w:tcPr>
    </w:tblStylePr>
    <w:tblStylePr w:type="band1Horz">
      <w:tblPr/>
      <w:tcPr>
        <w:shd w:val="clear" w:color="auto" w:fill="FCE1CA" w:themeFill="accent2" w:themeFillTint="33"/>
      </w:tcPr>
    </w:tblStylePr>
  </w:style>
  <w:style w:type="table" w:styleId="Kleurrijkelijst-accent1">
    <w:name w:val="Colorful List Accent 1"/>
    <w:basedOn w:val="Standaardtabel"/>
    <w:uiPriority w:val="72"/>
    <w:semiHidden/>
    <w:rsid w:val="00E07762"/>
    <w:pPr>
      <w:spacing w:line="240" w:lineRule="auto"/>
    </w:pPr>
    <w:rPr>
      <w:color w:val="4A4A49" w:themeColor="text1"/>
    </w:rPr>
    <w:tblPr>
      <w:tblStyleRowBandSize w:val="1"/>
      <w:tblStyleColBandSize w:val="1"/>
    </w:tblPr>
    <w:tcPr>
      <w:shd w:val="clear" w:color="auto" w:fill="DCE9FD" w:themeFill="accent1" w:themeFillTint="19"/>
    </w:tcPr>
    <w:tblStylePr w:type="firstRow">
      <w:rPr>
        <w:b/>
        <w:bCs/>
        <w:color w:val="FFFFFF" w:themeColor="background1"/>
      </w:rPr>
      <w:tblPr/>
      <w:tcPr>
        <w:tcBorders>
          <w:bottom w:val="single" w:sz="12" w:space="0" w:color="FFFFFF" w:themeColor="background1"/>
        </w:tcBorders>
        <w:shd w:val="clear" w:color="auto" w:fill="B55608" w:themeFill="accent2" w:themeFillShade="CC"/>
      </w:tcPr>
    </w:tblStylePr>
    <w:tblStylePr w:type="lastRow">
      <w:rPr>
        <w:b/>
        <w:bCs/>
        <w:color w:val="B55608" w:themeColor="accent2" w:themeShade="CC"/>
      </w:rPr>
      <w:tblPr/>
      <w:tcPr>
        <w:tcBorders>
          <w:top w:val="single" w:sz="12" w:space="0" w:color="4A4A49"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8C8F9" w:themeFill="accent1" w:themeFillTint="3F"/>
      </w:tcPr>
    </w:tblStylePr>
    <w:tblStylePr w:type="band1Horz">
      <w:tblPr/>
      <w:tcPr>
        <w:shd w:val="clear" w:color="auto" w:fill="B9D2FA" w:themeFill="accent1" w:themeFillTint="33"/>
      </w:tcPr>
    </w:tblStylePr>
  </w:style>
  <w:style w:type="table" w:styleId="Kleurrijkearcering-accent6">
    <w:name w:val="Colorful Shading Accent 6"/>
    <w:basedOn w:val="Standaardtabel"/>
    <w:uiPriority w:val="71"/>
    <w:semiHidden/>
    <w:rsid w:val="00E07762"/>
    <w:pPr>
      <w:spacing w:line="240" w:lineRule="auto"/>
    </w:pPr>
    <w:rPr>
      <w:color w:val="4A4A49" w:themeColor="text1"/>
    </w:rPr>
    <w:tblPr>
      <w:tblStyleRowBandSize w:val="1"/>
      <w:tblStyleColBandSize w:val="1"/>
      <w:tblBorders>
        <w:top w:val="single" w:sz="24" w:space="0" w:color="CED7E6" w:themeColor="accent5"/>
        <w:left w:val="single" w:sz="4" w:space="0" w:color="F9E2CE" w:themeColor="accent6"/>
        <w:bottom w:val="single" w:sz="4" w:space="0" w:color="F9E2CE" w:themeColor="accent6"/>
        <w:right w:val="single" w:sz="4" w:space="0" w:color="F9E2CE" w:themeColor="accent6"/>
        <w:insideH w:val="single" w:sz="4" w:space="0" w:color="FFFFFF" w:themeColor="background1"/>
        <w:insideV w:val="single" w:sz="4" w:space="0" w:color="FFFFFF" w:themeColor="background1"/>
      </w:tblBorders>
    </w:tblPr>
    <w:tcPr>
      <w:shd w:val="clear" w:color="auto" w:fill="FEFBF9" w:themeFill="accent6" w:themeFillTint="19"/>
    </w:tcPr>
    <w:tblStylePr w:type="firstRow">
      <w:rPr>
        <w:b/>
        <w:bCs/>
      </w:rPr>
      <w:tblPr/>
      <w:tcPr>
        <w:tcBorders>
          <w:top w:val="nil"/>
          <w:left w:val="nil"/>
          <w:bottom w:val="single" w:sz="24" w:space="0" w:color="CED7E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E5812B" w:themeFill="accent6" w:themeFillShade="99"/>
      </w:tcPr>
    </w:tblStylePr>
    <w:tblStylePr w:type="firstCol">
      <w:rPr>
        <w:color w:val="FFFFFF" w:themeColor="background1"/>
      </w:rPr>
      <w:tblPr/>
      <w:tcPr>
        <w:tcBorders>
          <w:top w:val="nil"/>
          <w:left w:val="nil"/>
          <w:bottom w:val="nil"/>
          <w:right w:val="nil"/>
          <w:insideH w:val="single" w:sz="4" w:space="0" w:color="E5812B" w:themeColor="accent6" w:themeShade="99"/>
          <w:insideV w:val="nil"/>
        </w:tcBorders>
        <w:shd w:val="clear" w:color="auto" w:fill="E5812B"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E5812B" w:themeFill="accent6" w:themeFillShade="99"/>
      </w:tcPr>
    </w:tblStylePr>
    <w:tblStylePr w:type="band1Vert">
      <w:tblPr/>
      <w:tcPr>
        <w:shd w:val="clear" w:color="auto" w:fill="FCF3EB" w:themeFill="accent6" w:themeFillTint="66"/>
      </w:tcPr>
    </w:tblStylePr>
    <w:tblStylePr w:type="band1Horz">
      <w:tblPr/>
      <w:tcPr>
        <w:shd w:val="clear" w:color="auto" w:fill="FCF0E6" w:themeFill="accent6" w:themeFillTint="7F"/>
      </w:tcPr>
    </w:tblStylePr>
    <w:tblStylePr w:type="neCell">
      <w:rPr>
        <w:color w:val="4A4A49" w:themeColor="text1"/>
      </w:rPr>
    </w:tblStylePr>
    <w:tblStylePr w:type="nwCell">
      <w:rPr>
        <w:color w:val="4A4A49" w:themeColor="text1"/>
      </w:rPr>
    </w:tblStylePr>
  </w:style>
  <w:style w:type="table" w:styleId="Kleurrijkearcering-accent5">
    <w:name w:val="Colorful Shading Accent 5"/>
    <w:basedOn w:val="Standaardtabel"/>
    <w:uiPriority w:val="71"/>
    <w:semiHidden/>
    <w:rsid w:val="00E07762"/>
    <w:pPr>
      <w:spacing w:line="240" w:lineRule="auto"/>
    </w:pPr>
    <w:rPr>
      <w:color w:val="4A4A49" w:themeColor="text1"/>
    </w:rPr>
    <w:tblPr>
      <w:tblStyleRowBandSize w:val="1"/>
      <w:tblStyleColBandSize w:val="1"/>
      <w:tblBorders>
        <w:top w:val="single" w:sz="24" w:space="0" w:color="F9E2CE" w:themeColor="accent6"/>
        <w:left w:val="single" w:sz="4" w:space="0" w:color="CED7E6" w:themeColor="accent5"/>
        <w:bottom w:val="single" w:sz="4" w:space="0" w:color="CED7E6" w:themeColor="accent5"/>
        <w:right w:val="single" w:sz="4" w:space="0" w:color="CED7E6" w:themeColor="accent5"/>
        <w:insideH w:val="single" w:sz="4" w:space="0" w:color="FFFFFF" w:themeColor="background1"/>
        <w:insideV w:val="single" w:sz="4" w:space="0" w:color="FFFFFF" w:themeColor="background1"/>
      </w:tblBorders>
    </w:tblPr>
    <w:tcPr>
      <w:shd w:val="clear" w:color="auto" w:fill="FAFAFC" w:themeFill="accent5" w:themeFillTint="19"/>
    </w:tcPr>
    <w:tblStylePr w:type="firstRow">
      <w:rPr>
        <w:b/>
        <w:bCs/>
      </w:rPr>
      <w:tblPr/>
      <w:tcPr>
        <w:tcBorders>
          <w:top w:val="nil"/>
          <w:left w:val="nil"/>
          <w:bottom w:val="single" w:sz="24" w:space="0" w:color="F9E2C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78AB" w:themeFill="accent5" w:themeFillShade="99"/>
      </w:tcPr>
    </w:tblStylePr>
    <w:tblStylePr w:type="firstCol">
      <w:rPr>
        <w:color w:val="FFFFFF" w:themeColor="background1"/>
      </w:rPr>
      <w:tblPr/>
      <w:tcPr>
        <w:tcBorders>
          <w:top w:val="nil"/>
          <w:left w:val="nil"/>
          <w:bottom w:val="nil"/>
          <w:right w:val="nil"/>
          <w:insideH w:val="single" w:sz="4" w:space="0" w:color="5A78AB" w:themeColor="accent5" w:themeShade="99"/>
          <w:insideV w:val="nil"/>
        </w:tcBorders>
        <w:shd w:val="clear" w:color="auto" w:fill="5A78AB"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A78AB" w:themeFill="accent5" w:themeFillShade="99"/>
      </w:tcPr>
    </w:tblStylePr>
    <w:tblStylePr w:type="band1Vert">
      <w:tblPr/>
      <w:tcPr>
        <w:shd w:val="clear" w:color="auto" w:fill="EBEEF5" w:themeFill="accent5" w:themeFillTint="66"/>
      </w:tcPr>
    </w:tblStylePr>
    <w:tblStylePr w:type="band1Horz">
      <w:tblPr/>
      <w:tcPr>
        <w:shd w:val="clear" w:color="auto" w:fill="E6EAF2" w:themeFill="accent5" w:themeFillTint="7F"/>
      </w:tcPr>
    </w:tblStylePr>
    <w:tblStylePr w:type="neCell">
      <w:rPr>
        <w:color w:val="4A4A49" w:themeColor="text1"/>
      </w:rPr>
    </w:tblStylePr>
    <w:tblStylePr w:type="nwCell">
      <w:rPr>
        <w:color w:val="4A4A49" w:themeColor="text1"/>
      </w:rPr>
    </w:tblStylePr>
  </w:style>
  <w:style w:type="table" w:styleId="Kleurrijkearcering-accent4">
    <w:name w:val="Colorful Shading Accent 4"/>
    <w:basedOn w:val="Standaardtabel"/>
    <w:uiPriority w:val="71"/>
    <w:semiHidden/>
    <w:rsid w:val="00E07762"/>
    <w:pPr>
      <w:spacing w:line="240" w:lineRule="auto"/>
    </w:pPr>
    <w:rPr>
      <w:color w:val="4A4A49" w:themeColor="text1"/>
    </w:rPr>
    <w:tblPr>
      <w:tblStyleRowBandSize w:val="1"/>
      <w:tblStyleColBandSize w:val="1"/>
      <w:tblBorders>
        <w:top w:val="single" w:sz="24" w:space="0" w:color="6B88B5" w:themeColor="accent3"/>
        <w:left w:val="single" w:sz="4" w:space="0" w:color="EEA76C" w:themeColor="accent4"/>
        <w:bottom w:val="single" w:sz="4" w:space="0" w:color="EEA76C" w:themeColor="accent4"/>
        <w:right w:val="single" w:sz="4" w:space="0" w:color="EEA76C" w:themeColor="accent4"/>
        <w:insideH w:val="single" w:sz="4" w:space="0" w:color="FFFFFF" w:themeColor="background1"/>
        <w:insideV w:val="single" w:sz="4" w:space="0" w:color="FFFFFF" w:themeColor="background1"/>
      </w:tblBorders>
    </w:tblPr>
    <w:tcPr>
      <w:shd w:val="clear" w:color="auto" w:fill="FDF6F0" w:themeFill="accent4" w:themeFillTint="19"/>
    </w:tcPr>
    <w:tblStylePr w:type="firstRow">
      <w:rPr>
        <w:b/>
        <w:bCs/>
      </w:rPr>
      <w:tblPr/>
      <w:tcPr>
        <w:tcBorders>
          <w:top w:val="nil"/>
          <w:left w:val="nil"/>
          <w:bottom w:val="single" w:sz="24" w:space="0" w:color="6B88B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95F15" w:themeFill="accent4" w:themeFillShade="99"/>
      </w:tcPr>
    </w:tblStylePr>
    <w:tblStylePr w:type="firstCol">
      <w:rPr>
        <w:color w:val="FFFFFF" w:themeColor="background1"/>
      </w:rPr>
      <w:tblPr/>
      <w:tcPr>
        <w:tcBorders>
          <w:top w:val="nil"/>
          <w:left w:val="nil"/>
          <w:bottom w:val="nil"/>
          <w:right w:val="nil"/>
          <w:insideH w:val="single" w:sz="4" w:space="0" w:color="B95F15" w:themeColor="accent4" w:themeShade="99"/>
          <w:insideV w:val="nil"/>
        </w:tcBorders>
        <w:shd w:val="clear" w:color="auto" w:fill="B95F15"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B95F15" w:themeFill="accent4" w:themeFillShade="99"/>
      </w:tcPr>
    </w:tblStylePr>
    <w:tblStylePr w:type="band1Vert">
      <w:tblPr/>
      <w:tcPr>
        <w:shd w:val="clear" w:color="auto" w:fill="F8DBC4" w:themeFill="accent4" w:themeFillTint="66"/>
      </w:tcPr>
    </w:tblStylePr>
    <w:tblStylePr w:type="band1Horz">
      <w:tblPr/>
      <w:tcPr>
        <w:shd w:val="clear" w:color="auto" w:fill="F6D2B5" w:themeFill="accent4" w:themeFillTint="7F"/>
      </w:tcPr>
    </w:tblStylePr>
    <w:tblStylePr w:type="neCell">
      <w:rPr>
        <w:color w:val="4A4A49" w:themeColor="text1"/>
      </w:rPr>
    </w:tblStylePr>
    <w:tblStylePr w:type="nwCell">
      <w:rPr>
        <w:color w:val="4A4A49" w:themeColor="text1"/>
      </w:rPr>
    </w:tblStylePr>
  </w:style>
  <w:style w:type="table" w:styleId="Kleurrijkearcering-accent3">
    <w:name w:val="Colorful Shading Accent 3"/>
    <w:basedOn w:val="Standaardtabel"/>
    <w:uiPriority w:val="71"/>
    <w:semiHidden/>
    <w:rsid w:val="00E07762"/>
    <w:pPr>
      <w:spacing w:line="240" w:lineRule="auto"/>
    </w:pPr>
    <w:rPr>
      <w:color w:val="4A4A49" w:themeColor="text1"/>
    </w:rPr>
    <w:tblPr>
      <w:tblStyleRowBandSize w:val="1"/>
      <w:tblStyleColBandSize w:val="1"/>
      <w:tblBorders>
        <w:top w:val="single" w:sz="24" w:space="0" w:color="EEA76C" w:themeColor="accent4"/>
        <w:left w:val="single" w:sz="4" w:space="0" w:color="6B88B5" w:themeColor="accent3"/>
        <w:bottom w:val="single" w:sz="4" w:space="0" w:color="6B88B5" w:themeColor="accent3"/>
        <w:right w:val="single" w:sz="4" w:space="0" w:color="6B88B5" w:themeColor="accent3"/>
        <w:insideH w:val="single" w:sz="4" w:space="0" w:color="FFFFFF" w:themeColor="background1"/>
        <w:insideV w:val="single" w:sz="4" w:space="0" w:color="FFFFFF" w:themeColor="background1"/>
      </w:tblBorders>
    </w:tblPr>
    <w:tcPr>
      <w:shd w:val="clear" w:color="auto" w:fill="F0F3F7" w:themeFill="accent3" w:themeFillTint="19"/>
    </w:tcPr>
    <w:tblStylePr w:type="firstRow">
      <w:rPr>
        <w:b/>
        <w:bCs/>
      </w:rPr>
      <w:tblPr/>
      <w:tcPr>
        <w:tcBorders>
          <w:top w:val="nil"/>
          <w:left w:val="nil"/>
          <w:bottom w:val="single" w:sz="24" w:space="0" w:color="EEA76C"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94F73" w:themeFill="accent3" w:themeFillShade="99"/>
      </w:tcPr>
    </w:tblStylePr>
    <w:tblStylePr w:type="firstCol">
      <w:rPr>
        <w:color w:val="FFFFFF" w:themeColor="background1"/>
      </w:rPr>
      <w:tblPr/>
      <w:tcPr>
        <w:tcBorders>
          <w:top w:val="nil"/>
          <w:left w:val="nil"/>
          <w:bottom w:val="nil"/>
          <w:right w:val="nil"/>
          <w:insideH w:val="single" w:sz="4" w:space="0" w:color="394F73" w:themeColor="accent3" w:themeShade="99"/>
          <w:insideV w:val="nil"/>
        </w:tcBorders>
        <w:shd w:val="clear" w:color="auto" w:fill="394F7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394F73" w:themeFill="accent3" w:themeFillShade="99"/>
      </w:tcPr>
    </w:tblStylePr>
    <w:tblStylePr w:type="band1Vert">
      <w:tblPr/>
      <w:tcPr>
        <w:shd w:val="clear" w:color="auto" w:fill="C3CFE1" w:themeFill="accent3" w:themeFillTint="66"/>
      </w:tcPr>
    </w:tblStylePr>
    <w:tblStylePr w:type="band1Horz">
      <w:tblPr/>
      <w:tcPr>
        <w:shd w:val="clear" w:color="auto" w:fill="B5C3DA" w:themeFill="accent3" w:themeFillTint="7F"/>
      </w:tcPr>
    </w:tblStylePr>
  </w:style>
  <w:style w:type="table" w:styleId="Kleurrijkearcering-accent2">
    <w:name w:val="Colorful Shading Accent 2"/>
    <w:basedOn w:val="Standaardtabel"/>
    <w:uiPriority w:val="71"/>
    <w:semiHidden/>
    <w:rsid w:val="00E07762"/>
    <w:pPr>
      <w:spacing w:line="240" w:lineRule="auto"/>
    </w:pPr>
    <w:rPr>
      <w:color w:val="4A4A49" w:themeColor="text1"/>
    </w:rPr>
    <w:tblPr>
      <w:tblStyleRowBandSize w:val="1"/>
      <w:tblStyleColBandSize w:val="1"/>
      <w:tblBorders>
        <w:top w:val="single" w:sz="24" w:space="0" w:color="E36C0A" w:themeColor="accent2"/>
        <w:left w:val="single" w:sz="4" w:space="0" w:color="E36C0A" w:themeColor="accent2"/>
        <w:bottom w:val="single" w:sz="4" w:space="0" w:color="E36C0A" w:themeColor="accent2"/>
        <w:right w:val="single" w:sz="4" w:space="0" w:color="E36C0A" w:themeColor="accent2"/>
        <w:insideH w:val="single" w:sz="4" w:space="0" w:color="FFFFFF" w:themeColor="background1"/>
        <w:insideV w:val="single" w:sz="4" w:space="0" w:color="FFFFFF" w:themeColor="background1"/>
      </w:tblBorders>
    </w:tblPr>
    <w:tcPr>
      <w:shd w:val="clear" w:color="auto" w:fill="FEF0E5" w:themeFill="accent2" w:themeFillTint="19"/>
    </w:tcPr>
    <w:tblStylePr w:type="firstRow">
      <w:rPr>
        <w:b/>
        <w:bCs/>
      </w:rPr>
      <w:tblPr/>
      <w:tcPr>
        <w:tcBorders>
          <w:top w:val="nil"/>
          <w:left w:val="nil"/>
          <w:bottom w:val="single" w:sz="24" w:space="0" w:color="E36C0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74006" w:themeFill="accent2" w:themeFillShade="99"/>
      </w:tcPr>
    </w:tblStylePr>
    <w:tblStylePr w:type="firstCol">
      <w:rPr>
        <w:color w:val="FFFFFF" w:themeColor="background1"/>
      </w:rPr>
      <w:tblPr/>
      <w:tcPr>
        <w:tcBorders>
          <w:top w:val="nil"/>
          <w:left w:val="nil"/>
          <w:bottom w:val="nil"/>
          <w:right w:val="nil"/>
          <w:insideH w:val="single" w:sz="4" w:space="0" w:color="874006" w:themeColor="accent2" w:themeShade="99"/>
          <w:insideV w:val="nil"/>
        </w:tcBorders>
        <w:shd w:val="clear" w:color="auto" w:fill="874006"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74006" w:themeFill="accent2" w:themeFillShade="99"/>
      </w:tcPr>
    </w:tblStylePr>
    <w:tblStylePr w:type="band1Vert">
      <w:tblPr/>
      <w:tcPr>
        <w:shd w:val="clear" w:color="auto" w:fill="FAC396" w:themeFill="accent2" w:themeFillTint="66"/>
      </w:tcPr>
    </w:tblStylePr>
    <w:tblStylePr w:type="band1Horz">
      <w:tblPr/>
      <w:tcPr>
        <w:shd w:val="clear" w:color="auto" w:fill="F9B47C" w:themeFill="accent2" w:themeFillTint="7F"/>
      </w:tcPr>
    </w:tblStylePr>
    <w:tblStylePr w:type="neCell">
      <w:rPr>
        <w:color w:val="4A4A49" w:themeColor="text1"/>
      </w:rPr>
    </w:tblStylePr>
    <w:tblStylePr w:type="nwCell">
      <w:rPr>
        <w:color w:val="4A4A49" w:themeColor="text1"/>
      </w:rPr>
    </w:tblStylePr>
  </w:style>
  <w:style w:type="table" w:styleId="Kleurrijkearcering-accent1">
    <w:name w:val="Colorful Shading Accent 1"/>
    <w:basedOn w:val="Standaardtabel"/>
    <w:uiPriority w:val="71"/>
    <w:semiHidden/>
    <w:rsid w:val="00E07762"/>
    <w:pPr>
      <w:spacing w:line="240" w:lineRule="auto"/>
    </w:pPr>
    <w:rPr>
      <w:color w:val="4A4A49" w:themeColor="text1"/>
    </w:rPr>
    <w:tblPr>
      <w:tblStyleRowBandSize w:val="1"/>
      <w:tblStyleColBandSize w:val="1"/>
      <w:tblBorders>
        <w:top w:val="single" w:sz="24" w:space="0" w:color="E36C0A" w:themeColor="accent2"/>
        <w:left w:val="single" w:sz="4" w:space="0" w:color="083984" w:themeColor="accent1"/>
        <w:bottom w:val="single" w:sz="4" w:space="0" w:color="083984" w:themeColor="accent1"/>
        <w:right w:val="single" w:sz="4" w:space="0" w:color="083984" w:themeColor="accent1"/>
        <w:insideH w:val="single" w:sz="4" w:space="0" w:color="FFFFFF" w:themeColor="background1"/>
        <w:insideV w:val="single" w:sz="4" w:space="0" w:color="FFFFFF" w:themeColor="background1"/>
      </w:tblBorders>
    </w:tblPr>
    <w:tcPr>
      <w:shd w:val="clear" w:color="auto" w:fill="DCE9FD" w:themeFill="accent1" w:themeFillTint="19"/>
    </w:tcPr>
    <w:tblStylePr w:type="firstRow">
      <w:rPr>
        <w:b/>
        <w:bCs/>
      </w:rPr>
      <w:tblPr/>
      <w:tcPr>
        <w:tcBorders>
          <w:top w:val="nil"/>
          <w:left w:val="nil"/>
          <w:bottom w:val="single" w:sz="24" w:space="0" w:color="E36C0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4214F" w:themeFill="accent1" w:themeFillShade="99"/>
      </w:tcPr>
    </w:tblStylePr>
    <w:tblStylePr w:type="firstCol">
      <w:rPr>
        <w:color w:val="FFFFFF" w:themeColor="background1"/>
      </w:rPr>
      <w:tblPr/>
      <w:tcPr>
        <w:tcBorders>
          <w:top w:val="nil"/>
          <w:left w:val="nil"/>
          <w:bottom w:val="nil"/>
          <w:right w:val="nil"/>
          <w:insideH w:val="single" w:sz="4" w:space="0" w:color="04214F" w:themeColor="accent1" w:themeShade="99"/>
          <w:insideV w:val="nil"/>
        </w:tcBorders>
        <w:shd w:val="clear" w:color="auto" w:fill="04214F"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4214F" w:themeFill="accent1" w:themeFillShade="99"/>
      </w:tcPr>
    </w:tblStylePr>
    <w:tblStylePr w:type="band1Vert">
      <w:tblPr/>
      <w:tcPr>
        <w:shd w:val="clear" w:color="auto" w:fill="73A6F6" w:themeFill="accent1" w:themeFillTint="66"/>
      </w:tcPr>
    </w:tblStylePr>
    <w:tblStylePr w:type="band1Horz">
      <w:tblPr/>
      <w:tcPr>
        <w:shd w:val="clear" w:color="auto" w:fill="5191F4" w:themeFill="accent1" w:themeFillTint="7F"/>
      </w:tcPr>
    </w:tblStylePr>
    <w:tblStylePr w:type="neCell">
      <w:rPr>
        <w:color w:val="4A4A49" w:themeColor="text1"/>
      </w:rPr>
    </w:tblStylePr>
    <w:tblStylePr w:type="nwCell">
      <w:rPr>
        <w:color w:val="4A4A49" w:themeColor="text1"/>
      </w:rPr>
    </w:tblStylePr>
  </w:style>
  <w:style w:type="table" w:styleId="Kleurrijkraster-accent6">
    <w:name w:val="Colorful Grid Accent 6"/>
    <w:basedOn w:val="Standaardtabel"/>
    <w:uiPriority w:val="73"/>
    <w:semiHidden/>
    <w:rsid w:val="00E07762"/>
    <w:pPr>
      <w:spacing w:line="240" w:lineRule="auto"/>
    </w:pPr>
    <w:rPr>
      <w:color w:val="4A4A49" w:themeColor="text1"/>
    </w:rPr>
    <w:tblPr>
      <w:tblStyleRowBandSize w:val="1"/>
      <w:tblStyleColBandSize w:val="1"/>
      <w:tblBorders>
        <w:insideH w:val="single" w:sz="4" w:space="0" w:color="FFFFFF" w:themeColor="background1"/>
      </w:tblBorders>
    </w:tblPr>
    <w:tcPr>
      <w:shd w:val="clear" w:color="auto" w:fill="FDF9F5" w:themeFill="accent6" w:themeFillTint="33"/>
    </w:tcPr>
    <w:tblStylePr w:type="firstRow">
      <w:rPr>
        <w:b/>
        <w:bCs/>
      </w:rPr>
      <w:tblPr/>
      <w:tcPr>
        <w:shd w:val="clear" w:color="auto" w:fill="FCF3EB" w:themeFill="accent6" w:themeFillTint="66"/>
      </w:tcPr>
    </w:tblStylePr>
    <w:tblStylePr w:type="lastRow">
      <w:rPr>
        <w:b/>
        <w:bCs/>
        <w:color w:val="4A4A49" w:themeColor="text1"/>
      </w:rPr>
      <w:tblPr/>
      <w:tcPr>
        <w:shd w:val="clear" w:color="auto" w:fill="FCF3EB" w:themeFill="accent6" w:themeFillTint="66"/>
      </w:tcPr>
    </w:tblStylePr>
    <w:tblStylePr w:type="firstCol">
      <w:rPr>
        <w:color w:val="FFFFFF" w:themeColor="background1"/>
      </w:rPr>
      <w:tblPr/>
      <w:tcPr>
        <w:shd w:val="clear" w:color="auto" w:fill="ECA568" w:themeFill="accent6" w:themeFillShade="BF"/>
      </w:tcPr>
    </w:tblStylePr>
    <w:tblStylePr w:type="lastCol">
      <w:rPr>
        <w:color w:val="FFFFFF" w:themeColor="background1"/>
      </w:rPr>
      <w:tblPr/>
      <w:tcPr>
        <w:shd w:val="clear" w:color="auto" w:fill="ECA568" w:themeFill="accent6" w:themeFillShade="BF"/>
      </w:tcPr>
    </w:tblStylePr>
    <w:tblStylePr w:type="band1Vert">
      <w:tblPr/>
      <w:tcPr>
        <w:shd w:val="clear" w:color="auto" w:fill="FCF0E6" w:themeFill="accent6" w:themeFillTint="7F"/>
      </w:tcPr>
    </w:tblStylePr>
    <w:tblStylePr w:type="band1Horz">
      <w:tblPr/>
      <w:tcPr>
        <w:shd w:val="clear" w:color="auto" w:fill="FCF0E6" w:themeFill="accent6" w:themeFillTint="7F"/>
      </w:tcPr>
    </w:tblStylePr>
  </w:style>
  <w:style w:type="table" w:styleId="Kleurrijkraster-accent5">
    <w:name w:val="Colorful Grid Accent 5"/>
    <w:basedOn w:val="Standaardtabel"/>
    <w:uiPriority w:val="73"/>
    <w:semiHidden/>
    <w:rsid w:val="00E07762"/>
    <w:pPr>
      <w:spacing w:line="240" w:lineRule="auto"/>
    </w:pPr>
    <w:rPr>
      <w:color w:val="4A4A49" w:themeColor="text1"/>
    </w:rPr>
    <w:tblPr>
      <w:tblStyleRowBandSize w:val="1"/>
      <w:tblStyleColBandSize w:val="1"/>
      <w:tblBorders>
        <w:insideH w:val="single" w:sz="4" w:space="0" w:color="FFFFFF" w:themeColor="background1"/>
      </w:tblBorders>
    </w:tblPr>
    <w:tcPr>
      <w:shd w:val="clear" w:color="auto" w:fill="F5F6FA" w:themeFill="accent5" w:themeFillTint="33"/>
    </w:tcPr>
    <w:tblStylePr w:type="firstRow">
      <w:rPr>
        <w:b/>
        <w:bCs/>
      </w:rPr>
      <w:tblPr/>
      <w:tcPr>
        <w:shd w:val="clear" w:color="auto" w:fill="EBEEF5" w:themeFill="accent5" w:themeFillTint="66"/>
      </w:tcPr>
    </w:tblStylePr>
    <w:tblStylePr w:type="lastRow">
      <w:rPr>
        <w:b/>
        <w:bCs/>
        <w:color w:val="4A4A49" w:themeColor="text1"/>
      </w:rPr>
      <w:tblPr/>
      <w:tcPr>
        <w:shd w:val="clear" w:color="auto" w:fill="EBEEF5" w:themeFill="accent5" w:themeFillTint="66"/>
      </w:tcPr>
    </w:tblStylePr>
    <w:tblStylePr w:type="firstCol">
      <w:rPr>
        <w:color w:val="FFFFFF" w:themeColor="background1"/>
      </w:rPr>
      <w:tblPr/>
      <w:tcPr>
        <w:shd w:val="clear" w:color="auto" w:fill="859BC1" w:themeFill="accent5" w:themeFillShade="BF"/>
      </w:tcPr>
    </w:tblStylePr>
    <w:tblStylePr w:type="lastCol">
      <w:rPr>
        <w:color w:val="FFFFFF" w:themeColor="background1"/>
      </w:rPr>
      <w:tblPr/>
      <w:tcPr>
        <w:shd w:val="clear" w:color="auto" w:fill="859BC1" w:themeFill="accent5" w:themeFillShade="BF"/>
      </w:tcPr>
    </w:tblStylePr>
    <w:tblStylePr w:type="band1Vert">
      <w:tblPr/>
      <w:tcPr>
        <w:shd w:val="clear" w:color="auto" w:fill="E6EAF2" w:themeFill="accent5" w:themeFillTint="7F"/>
      </w:tcPr>
    </w:tblStylePr>
    <w:tblStylePr w:type="band1Horz">
      <w:tblPr/>
      <w:tcPr>
        <w:shd w:val="clear" w:color="auto" w:fill="E6EAF2" w:themeFill="accent5" w:themeFillTint="7F"/>
      </w:tcPr>
    </w:tblStylePr>
  </w:style>
  <w:style w:type="table" w:styleId="Kleurrijkraster-accent4">
    <w:name w:val="Colorful Grid Accent 4"/>
    <w:basedOn w:val="Standaardtabel"/>
    <w:uiPriority w:val="73"/>
    <w:semiHidden/>
    <w:rsid w:val="00E07762"/>
    <w:pPr>
      <w:spacing w:line="240" w:lineRule="auto"/>
    </w:pPr>
    <w:rPr>
      <w:color w:val="4A4A49" w:themeColor="text1"/>
    </w:rPr>
    <w:tblPr>
      <w:tblStyleRowBandSize w:val="1"/>
      <w:tblStyleColBandSize w:val="1"/>
      <w:tblBorders>
        <w:insideH w:val="single" w:sz="4" w:space="0" w:color="FFFFFF" w:themeColor="background1"/>
      </w:tblBorders>
    </w:tblPr>
    <w:tcPr>
      <w:shd w:val="clear" w:color="auto" w:fill="FBEDE1" w:themeFill="accent4" w:themeFillTint="33"/>
    </w:tcPr>
    <w:tblStylePr w:type="firstRow">
      <w:rPr>
        <w:b/>
        <w:bCs/>
      </w:rPr>
      <w:tblPr/>
      <w:tcPr>
        <w:shd w:val="clear" w:color="auto" w:fill="F8DBC4" w:themeFill="accent4" w:themeFillTint="66"/>
      </w:tcPr>
    </w:tblStylePr>
    <w:tblStylePr w:type="lastRow">
      <w:rPr>
        <w:b/>
        <w:bCs/>
        <w:color w:val="4A4A49" w:themeColor="text1"/>
      </w:rPr>
      <w:tblPr/>
      <w:tcPr>
        <w:shd w:val="clear" w:color="auto" w:fill="F8DBC4" w:themeFill="accent4" w:themeFillTint="66"/>
      </w:tcPr>
    </w:tblStylePr>
    <w:tblStylePr w:type="firstCol">
      <w:rPr>
        <w:color w:val="FFFFFF" w:themeColor="background1"/>
      </w:rPr>
      <w:tblPr/>
      <w:tcPr>
        <w:shd w:val="clear" w:color="auto" w:fill="E5771E" w:themeFill="accent4" w:themeFillShade="BF"/>
      </w:tcPr>
    </w:tblStylePr>
    <w:tblStylePr w:type="lastCol">
      <w:rPr>
        <w:color w:val="FFFFFF" w:themeColor="background1"/>
      </w:rPr>
      <w:tblPr/>
      <w:tcPr>
        <w:shd w:val="clear" w:color="auto" w:fill="E5771E" w:themeFill="accent4" w:themeFillShade="BF"/>
      </w:tcPr>
    </w:tblStylePr>
    <w:tblStylePr w:type="band1Vert">
      <w:tblPr/>
      <w:tcPr>
        <w:shd w:val="clear" w:color="auto" w:fill="F6D2B5" w:themeFill="accent4" w:themeFillTint="7F"/>
      </w:tcPr>
    </w:tblStylePr>
    <w:tblStylePr w:type="band1Horz">
      <w:tblPr/>
      <w:tcPr>
        <w:shd w:val="clear" w:color="auto" w:fill="F6D2B5" w:themeFill="accent4" w:themeFillTint="7F"/>
      </w:tcPr>
    </w:tblStylePr>
  </w:style>
  <w:style w:type="table" w:styleId="Kleurrijkraster-accent3">
    <w:name w:val="Colorful Grid Accent 3"/>
    <w:basedOn w:val="Standaardtabel"/>
    <w:uiPriority w:val="73"/>
    <w:semiHidden/>
    <w:rsid w:val="00E07762"/>
    <w:pPr>
      <w:spacing w:line="240" w:lineRule="auto"/>
    </w:pPr>
    <w:rPr>
      <w:color w:val="4A4A49" w:themeColor="text1"/>
    </w:rPr>
    <w:tblPr>
      <w:tblStyleRowBandSize w:val="1"/>
      <w:tblStyleColBandSize w:val="1"/>
      <w:tblBorders>
        <w:insideH w:val="single" w:sz="4" w:space="0" w:color="FFFFFF" w:themeColor="background1"/>
      </w:tblBorders>
    </w:tblPr>
    <w:tcPr>
      <w:shd w:val="clear" w:color="auto" w:fill="E1E6F0" w:themeFill="accent3" w:themeFillTint="33"/>
    </w:tcPr>
    <w:tblStylePr w:type="firstRow">
      <w:rPr>
        <w:b/>
        <w:bCs/>
      </w:rPr>
      <w:tblPr/>
      <w:tcPr>
        <w:shd w:val="clear" w:color="auto" w:fill="C3CFE1" w:themeFill="accent3" w:themeFillTint="66"/>
      </w:tcPr>
    </w:tblStylePr>
    <w:tblStylePr w:type="lastRow">
      <w:rPr>
        <w:b/>
        <w:bCs/>
        <w:color w:val="4A4A49" w:themeColor="text1"/>
      </w:rPr>
      <w:tblPr/>
      <w:tcPr>
        <w:shd w:val="clear" w:color="auto" w:fill="C3CFE1" w:themeFill="accent3" w:themeFillTint="66"/>
      </w:tcPr>
    </w:tblStylePr>
    <w:tblStylePr w:type="firstCol">
      <w:rPr>
        <w:color w:val="FFFFFF" w:themeColor="background1"/>
      </w:rPr>
      <w:tblPr/>
      <w:tcPr>
        <w:shd w:val="clear" w:color="auto" w:fill="48638F" w:themeFill="accent3" w:themeFillShade="BF"/>
      </w:tcPr>
    </w:tblStylePr>
    <w:tblStylePr w:type="lastCol">
      <w:rPr>
        <w:color w:val="FFFFFF" w:themeColor="background1"/>
      </w:rPr>
      <w:tblPr/>
      <w:tcPr>
        <w:shd w:val="clear" w:color="auto" w:fill="48638F" w:themeFill="accent3" w:themeFillShade="BF"/>
      </w:tcPr>
    </w:tblStylePr>
    <w:tblStylePr w:type="band1Vert">
      <w:tblPr/>
      <w:tcPr>
        <w:shd w:val="clear" w:color="auto" w:fill="B5C3DA" w:themeFill="accent3" w:themeFillTint="7F"/>
      </w:tcPr>
    </w:tblStylePr>
    <w:tblStylePr w:type="band1Horz">
      <w:tblPr/>
      <w:tcPr>
        <w:shd w:val="clear" w:color="auto" w:fill="B5C3DA" w:themeFill="accent3" w:themeFillTint="7F"/>
      </w:tcPr>
    </w:tblStylePr>
  </w:style>
  <w:style w:type="table" w:styleId="Kleurrijkraster-accent2">
    <w:name w:val="Colorful Grid Accent 2"/>
    <w:basedOn w:val="Standaardtabel"/>
    <w:uiPriority w:val="73"/>
    <w:semiHidden/>
    <w:rsid w:val="00E07762"/>
    <w:pPr>
      <w:spacing w:line="240" w:lineRule="auto"/>
    </w:pPr>
    <w:rPr>
      <w:color w:val="4A4A49" w:themeColor="text1"/>
    </w:rPr>
    <w:tblPr>
      <w:tblStyleRowBandSize w:val="1"/>
      <w:tblStyleColBandSize w:val="1"/>
      <w:tblBorders>
        <w:insideH w:val="single" w:sz="4" w:space="0" w:color="FFFFFF" w:themeColor="background1"/>
      </w:tblBorders>
    </w:tblPr>
    <w:tcPr>
      <w:shd w:val="clear" w:color="auto" w:fill="FCE1CA" w:themeFill="accent2" w:themeFillTint="33"/>
    </w:tcPr>
    <w:tblStylePr w:type="firstRow">
      <w:rPr>
        <w:b/>
        <w:bCs/>
      </w:rPr>
      <w:tblPr/>
      <w:tcPr>
        <w:shd w:val="clear" w:color="auto" w:fill="FAC396" w:themeFill="accent2" w:themeFillTint="66"/>
      </w:tcPr>
    </w:tblStylePr>
    <w:tblStylePr w:type="lastRow">
      <w:rPr>
        <w:b/>
        <w:bCs/>
        <w:color w:val="4A4A49" w:themeColor="text1"/>
      </w:rPr>
      <w:tblPr/>
      <w:tcPr>
        <w:shd w:val="clear" w:color="auto" w:fill="FAC396" w:themeFill="accent2" w:themeFillTint="66"/>
      </w:tcPr>
    </w:tblStylePr>
    <w:tblStylePr w:type="firstCol">
      <w:rPr>
        <w:color w:val="FFFFFF" w:themeColor="background1"/>
      </w:rPr>
      <w:tblPr/>
      <w:tcPr>
        <w:shd w:val="clear" w:color="auto" w:fill="A95007" w:themeFill="accent2" w:themeFillShade="BF"/>
      </w:tcPr>
    </w:tblStylePr>
    <w:tblStylePr w:type="lastCol">
      <w:rPr>
        <w:color w:val="FFFFFF" w:themeColor="background1"/>
      </w:rPr>
      <w:tblPr/>
      <w:tcPr>
        <w:shd w:val="clear" w:color="auto" w:fill="A95007" w:themeFill="accent2" w:themeFillShade="BF"/>
      </w:tcPr>
    </w:tblStylePr>
    <w:tblStylePr w:type="band1Vert">
      <w:tblPr/>
      <w:tcPr>
        <w:shd w:val="clear" w:color="auto" w:fill="F9B47C" w:themeFill="accent2" w:themeFillTint="7F"/>
      </w:tcPr>
    </w:tblStylePr>
    <w:tblStylePr w:type="band1Horz">
      <w:tblPr/>
      <w:tcPr>
        <w:shd w:val="clear" w:color="auto" w:fill="F9B47C" w:themeFill="accent2" w:themeFillTint="7F"/>
      </w:tcPr>
    </w:tblStylePr>
  </w:style>
  <w:style w:type="table" w:styleId="Kleurrijkraster-accent1">
    <w:name w:val="Colorful Grid Accent 1"/>
    <w:basedOn w:val="Standaardtabel"/>
    <w:uiPriority w:val="73"/>
    <w:semiHidden/>
    <w:rsid w:val="00E07762"/>
    <w:pPr>
      <w:spacing w:line="240" w:lineRule="auto"/>
    </w:pPr>
    <w:rPr>
      <w:color w:val="4A4A49" w:themeColor="text1"/>
    </w:rPr>
    <w:tblPr>
      <w:tblStyleRowBandSize w:val="1"/>
      <w:tblStyleColBandSize w:val="1"/>
      <w:tblBorders>
        <w:insideH w:val="single" w:sz="4" w:space="0" w:color="FFFFFF" w:themeColor="background1"/>
      </w:tblBorders>
    </w:tblPr>
    <w:tcPr>
      <w:shd w:val="clear" w:color="auto" w:fill="B9D2FA" w:themeFill="accent1" w:themeFillTint="33"/>
    </w:tcPr>
    <w:tblStylePr w:type="firstRow">
      <w:rPr>
        <w:b/>
        <w:bCs/>
      </w:rPr>
      <w:tblPr/>
      <w:tcPr>
        <w:shd w:val="clear" w:color="auto" w:fill="73A6F6" w:themeFill="accent1" w:themeFillTint="66"/>
      </w:tcPr>
    </w:tblStylePr>
    <w:tblStylePr w:type="lastRow">
      <w:rPr>
        <w:b/>
        <w:bCs/>
        <w:color w:val="4A4A49" w:themeColor="text1"/>
      </w:rPr>
      <w:tblPr/>
      <w:tcPr>
        <w:shd w:val="clear" w:color="auto" w:fill="73A6F6" w:themeFill="accent1" w:themeFillTint="66"/>
      </w:tcPr>
    </w:tblStylePr>
    <w:tblStylePr w:type="firstCol">
      <w:rPr>
        <w:color w:val="FFFFFF" w:themeColor="background1"/>
      </w:rPr>
      <w:tblPr/>
      <w:tcPr>
        <w:shd w:val="clear" w:color="auto" w:fill="062A62" w:themeFill="accent1" w:themeFillShade="BF"/>
      </w:tcPr>
    </w:tblStylePr>
    <w:tblStylePr w:type="lastCol">
      <w:rPr>
        <w:color w:val="FFFFFF" w:themeColor="background1"/>
      </w:rPr>
      <w:tblPr/>
      <w:tcPr>
        <w:shd w:val="clear" w:color="auto" w:fill="062A62" w:themeFill="accent1" w:themeFillShade="BF"/>
      </w:tcPr>
    </w:tblStylePr>
    <w:tblStylePr w:type="band1Vert">
      <w:tblPr/>
      <w:tcPr>
        <w:shd w:val="clear" w:color="auto" w:fill="5191F4" w:themeFill="accent1" w:themeFillTint="7F"/>
      </w:tcPr>
    </w:tblStylePr>
    <w:tblStylePr w:type="band1Horz">
      <w:tblPr/>
      <w:tcPr>
        <w:shd w:val="clear" w:color="auto" w:fill="5191F4" w:themeFill="accent1" w:themeFillTint="7F"/>
      </w:tcPr>
    </w:tblStylePr>
  </w:style>
  <w:style w:type="table" w:styleId="Gemiddeldelijst2-accent6">
    <w:name w:val="Medium List 2 Accent 6"/>
    <w:basedOn w:val="Standaardtabel"/>
    <w:uiPriority w:val="66"/>
    <w:semiHidden/>
    <w:rsid w:val="00E07762"/>
    <w:pPr>
      <w:spacing w:line="240" w:lineRule="auto"/>
    </w:pPr>
    <w:rPr>
      <w:rFonts w:asciiTheme="majorHAnsi" w:eastAsiaTheme="majorEastAsia" w:hAnsiTheme="majorHAnsi" w:cstheme="majorBidi"/>
      <w:color w:val="4A4A49" w:themeColor="text1"/>
    </w:rPr>
    <w:tblPr>
      <w:tblStyleRowBandSize w:val="1"/>
      <w:tblStyleColBandSize w:val="1"/>
      <w:tblBorders>
        <w:top w:val="single" w:sz="8" w:space="0" w:color="F9E2CE" w:themeColor="accent6"/>
        <w:left w:val="single" w:sz="8" w:space="0" w:color="F9E2CE" w:themeColor="accent6"/>
        <w:bottom w:val="single" w:sz="8" w:space="0" w:color="F9E2CE" w:themeColor="accent6"/>
        <w:right w:val="single" w:sz="8" w:space="0" w:color="F9E2CE" w:themeColor="accent6"/>
      </w:tblBorders>
    </w:tblPr>
    <w:tblStylePr w:type="firstRow">
      <w:rPr>
        <w:sz w:val="24"/>
        <w:szCs w:val="24"/>
      </w:rPr>
      <w:tblPr/>
      <w:tcPr>
        <w:tcBorders>
          <w:top w:val="nil"/>
          <w:left w:val="nil"/>
          <w:bottom w:val="single" w:sz="24" w:space="0" w:color="F9E2CE" w:themeColor="accent6"/>
          <w:right w:val="nil"/>
          <w:insideH w:val="nil"/>
          <w:insideV w:val="nil"/>
        </w:tcBorders>
        <w:shd w:val="clear" w:color="auto" w:fill="FFFFFF" w:themeFill="background1"/>
      </w:tcPr>
    </w:tblStylePr>
    <w:tblStylePr w:type="lastRow">
      <w:tblPr/>
      <w:tcPr>
        <w:tcBorders>
          <w:top w:val="single" w:sz="8" w:space="0" w:color="F9E2CE"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9E2CE" w:themeColor="accent6"/>
          <w:insideH w:val="nil"/>
          <w:insideV w:val="nil"/>
        </w:tcBorders>
        <w:shd w:val="clear" w:color="auto" w:fill="FFFFFF" w:themeFill="background1"/>
      </w:tcPr>
    </w:tblStylePr>
    <w:tblStylePr w:type="lastCol">
      <w:tblPr/>
      <w:tcPr>
        <w:tcBorders>
          <w:top w:val="nil"/>
          <w:left w:val="single" w:sz="8" w:space="0" w:color="F9E2C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F7F2" w:themeFill="accent6" w:themeFillTint="3F"/>
      </w:tcPr>
    </w:tblStylePr>
    <w:tblStylePr w:type="band1Horz">
      <w:tblPr/>
      <w:tcPr>
        <w:tcBorders>
          <w:top w:val="nil"/>
          <w:bottom w:val="nil"/>
          <w:insideH w:val="nil"/>
          <w:insideV w:val="nil"/>
        </w:tcBorders>
        <w:shd w:val="clear" w:color="auto" w:fill="FDF7F2"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semiHidden/>
    <w:rsid w:val="00E07762"/>
    <w:pPr>
      <w:spacing w:line="240" w:lineRule="auto"/>
    </w:pPr>
    <w:rPr>
      <w:rFonts w:asciiTheme="majorHAnsi" w:eastAsiaTheme="majorEastAsia" w:hAnsiTheme="majorHAnsi" w:cstheme="majorBidi"/>
      <w:color w:val="4A4A49" w:themeColor="text1"/>
    </w:rPr>
    <w:tblPr>
      <w:tblStyleRowBandSize w:val="1"/>
      <w:tblStyleColBandSize w:val="1"/>
      <w:tblBorders>
        <w:top w:val="single" w:sz="8" w:space="0" w:color="CED7E6" w:themeColor="accent5"/>
        <w:left w:val="single" w:sz="8" w:space="0" w:color="CED7E6" w:themeColor="accent5"/>
        <w:bottom w:val="single" w:sz="8" w:space="0" w:color="CED7E6" w:themeColor="accent5"/>
        <w:right w:val="single" w:sz="8" w:space="0" w:color="CED7E6" w:themeColor="accent5"/>
      </w:tblBorders>
    </w:tblPr>
    <w:tblStylePr w:type="firstRow">
      <w:rPr>
        <w:sz w:val="24"/>
        <w:szCs w:val="24"/>
      </w:rPr>
      <w:tblPr/>
      <w:tcPr>
        <w:tcBorders>
          <w:top w:val="nil"/>
          <w:left w:val="nil"/>
          <w:bottom w:val="single" w:sz="24" w:space="0" w:color="CED7E6" w:themeColor="accent5"/>
          <w:right w:val="nil"/>
          <w:insideH w:val="nil"/>
          <w:insideV w:val="nil"/>
        </w:tcBorders>
        <w:shd w:val="clear" w:color="auto" w:fill="FFFFFF" w:themeFill="background1"/>
      </w:tcPr>
    </w:tblStylePr>
    <w:tblStylePr w:type="lastRow">
      <w:tblPr/>
      <w:tcPr>
        <w:tcBorders>
          <w:top w:val="single" w:sz="8" w:space="0" w:color="CED7E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ED7E6" w:themeColor="accent5"/>
          <w:insideH w:val="nil"/>
          <w:insideV w:val="nil"/>
        </w:tcBorders>
        <w:shd w:val="clear" w:color="auto" w:fill="FFFFFF" w:themeFill="background1"/>
      </w:tcPr>
    </w:tblStylePr>
    <w:tblStylePr w:type="lastCol">
      <w:tblPr/>
      <w:tcPr>
        <w:tcBorders>
          <w:top w:val="nil"/>
          <w:left w:val="single" w:sz="8" w:space="0" w:color="CED7E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2F5F8" w:themeFill="accent5" w:themeFillTint="3F"/>
      </w:tcPr>
    </w:tblStylePr>
    <w:tblStylePr w:type="band1Horz">
      <w:tblPr/>
      <w:tcPr>
        <w:tcBorders>
          <w:top w:val="nil"/>
          <w:bottom w:val="nil"/>
          <w:insideH w:val="nil"/>
          <w:insideV w:val="nil"/>
        </w:tcBorders>
        <w:shd w:val="clear" w:color="auto" w:fill="F2F5F8"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semiHidden/>
    <w:rsid w:val="00E07762"/>
    <w:pPr>
      <w:spacing w:line="240" w:lineRule="auto"/>
    </w:pPr>
    <w:rPr>
      <w:rFonts w:asciiTheme="majorHAnsi" w:eastAsiaTheme="majorEastAsia" w:hAnsiTheme="majorHAnsi" w:cstheme="majorBidi"/>
      <w:color w:val="4A4A49" w:themeColor="text1"/>
    </w:rPr>
    <w:tblPr>
      <w:tblStyleRowBandSize w:val="1"/>
      <w:tblStyleColBandSize w:val="1"/>
      <w:tblBorders>
        <w:top w:val="single" w:sz="8" w:space="0" w:color="EEA76C" w:themeColor="accent4"/>
        <w:left w:val="single" w:sz="8" w:space="0" w:color="EEA76C" w:themeColor="accent4"/>
        <w:bottom w:val="single" w:sz="8" w:space="0" w:color="EEA76C" w:themeColor="accent4"/>
        <w:right w:val="single" w:sz="8" w:space="0" w:color="EEA76C" w:themeColor="accent4"/>
      </w:tblBorders>
    </w:tblPr>
    <w:tblStylePr w:type="firstRow">
      <w:rPr>
        <w:sz w:val="24"/>
        <w:szCs w:val="24"/>
      </w:rPr>
      <w:tblPr/>
      <w:tcPr>
        <w:tcBorders>
          <w:top w:val="nil"/>
          <w:left w:val="nil"/>
          <w:bottom w:val="single" w:sz="24" w:space="0" w:color="EEA76C" w:themeColor="accent4"/>
          <w:right w:val="nil"/>
          <w:insideH w:val="nil"/>
          <w:insideV w:val="nil"/>
        </w:tcBorders>
        <w:shd w:val="clear" w:color="auto" w:fill="FFFFFF" w:themeFill="background1"/>
      </w:tcPr>
    </w:tblStylePr>
    <w:tblStylePr w:type="lastRow">
      <w:tblPr/>
      <w:tcPr>
        <w:tcBorders>
          <w:top w:val="single" w:sz="8" w:space="0" w:color="EEA76C"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EA76C" w:themeColor="accent4"/>
          <w:insideH w:val="nil"/>
          <w:insideV w:val="nil"/>
        </w:tcBorders>
        <w:shd w:val="clear" w:color="auto" w:fill="FFFFFF" w:themeFill="background1"/>
      </w:tcPr>
    </w:tblStylePr>
    <w:tblStylePr w:type="lastCol">
      <w:tblPr/>
      <w:tcPr>
        <w:tcBorders>
          <w:top w:val="nil"/>
          <w:left w:val="single" w:sz="8" w:space="0" w:color="EEA76C"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E9DA" w:themeFill="accent4" w:themeFillTint="3F"/>
      </w:tcPr>
    </w:tblStylePr>
    <w:tblStylePr w:type="band1Horz">
      <w:tblPr/>
      <w:tcPr>
        <w:tcBorders>
          <w:top w:val="nil"/>
          <w:bottom w:val="nil"/>
          <w:insideH w:val="nil"/>
          <w:insideV w:val="nil"/>
        </w:tcBorders>
        <w:shd w:val="clear" w:color="auto" w:fill="FAE9D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semiHidden/>
    <w:rsid w:val="00E07762"/>
    <w:pPr>
      <w:spacing w:line="240" w:lineRule="auto"/>
    </w:pPr>
    <w:rPr>
      <w:rFonts w:asciiTheme="majorHAnsi" w:eastAsiaTheme="majorEastAsia" w:hAnsiTheme="majorHAnsi" w:cstheme="majorBidi"/>
      <w:color w:val="4A4A49" w:themeColor="text1"/>
    </w:rPr>
    <w:tblPr>
      <w:tblStyleRowBandSize w:val="1"/>
      <w:tblStyleColBandSize w:val="1"/>
      <w:tblBorders>
        <w:top w:val="single" w:sz="8" w:space="0" w:color="6B88B5" w:themeColor="accent3"/>
        <w:left w:val="single" w:sz="8" w:space="0" w:color="6B88B5" w:themeColor="accent3"/>
        <w:bottom w:val="single" w:sz="8" w:space="0" w:color="6B88B5" w:themeColor="accent3"/>
        <w:right w:val="single" w:sz="8" w:space="0" w:color="6B88B5" w:themeColor="accent3"/>
      </w:tblBorders>
    </w:tblPr>
    <w:tblStylePr w:type="firstRow">
      <w:rPr>
        <w:sz w:val="24"/>
        <w:szCs w:val="24"/>
      </w:rPr>
      <w:tblPr/>
      <w:tcPr>
        <w:tcBorders>
          <w:top w:val="nil"/>
          <w:left w:val="nil"/>
          <w:bottom w:val="single" w:sz="24" w:space="0" w:color="6B88B5" w:themeColor="accent3"/>
          <w:right w:val="nil"/>
          <w:insideH w:val="nil"/>
          <w:insideV w:val="nil"/>
        </w:tcBorders>
        <w:shd w:val="clear" w:color="auto" w:fill="FFFFFF" w:themeFill="background1"/>
      </w:tcPr>
    </w:tblStylePr>
    <w:tblStylePr w:type="lastRow">
      <w:tblPr/>
      <w:tcPr>
        <w:tcBorders>
          <w:top w:val="single" w:sz="8" w:space="0" w:color="6B88B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B88B5" w:themeColor="accent3"/>
          <w:insideH w:val="nil"/>
          <w:insideV w:val="nil"/>
        </w:tcBorders>
        <w:shd w:val="clear" w:color="auto" w:fill="FFFFFF" w:themeFill="background1"/>
      </w:tcPr>
    </w:tblStylePr>
    <w:tblStylePr w:type="lastCol">
      <w:tblPr/>
      <w:tcPr>
        <w:tcBorders>
          <w:top w:val="nil"/>
          <w:left w:val="single" w:sz="8" w:space="0" w:color="6B88B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AE1EC" w:themeFill="accent3" w:themeFillTint="3F"/>
      </w:tcPr>
    </w:tblStylePr>
    <w:tblStylePr w:type="band1Horz">
      <w:tblPr/>
      <w:tcPr>
        <w:tcBorders>
          <w:top w:val="nil"/>
          <w:bottom w:val="nil"/>
          <w:insideH w:val="nil"/>
          <w:insideV w:val="nil"/>
        </w:tcBorders>
        <w:shd w:val="clear" w:color="auto" w:fill="DAE1EC"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semiHidden/>
    <w:rsid w:val="00E07762"/>
    <w:pPr>
      <w:spacing w:line="240" w:lineRule="auto"/>
    </w:pPr>
    <w:rPr>
      <w:rFonts w:asciiTheme="majorHAnsi" w:eastAsiaTheme="majorEastAsia" w:hAnsiTheme="majorHAnsi" w:cstheme="majorBidi"/>
      <w:color w:val="4A4A49" w:themeColor="text1"/>
    </w:rPr>
    <w:tblPr>
      <w:tblStyleRowBandSize w:val="1"/>
      <w:tblStyleColBandSize w:val="1"/>
      <w:tblBorders>
        <w:top w:val="single" w:sz="8" w:space="0" w:color="E36C0A" w:themeColor="accent2"/>
        <w:left w:val="single" w:sz="8" w:space="0" w:color="E36C0A" w:themeColor="accent2"/>
        <w:bottom w:val="single" w:sz="8" w:space="0" w:color="E36C0A" w:themeColor="accent2"/>
        <w:right w:val="single" w:sz="8" w:space="0" w:color="E36C0A" w:themeColor="accent2"/>
      </w:tblBorders>
    </w:tblPr>
    <w:tblStylePr w:type="firstRow">
      <w:rPr>
        <w:sz w:val="24"/>
        <w:szCs w:val="24"/>
      </w:rPr>
      <w:tblPr/>
      <w:tcPr>
        <w:tcBorders>
          <w:top w:val="nil"/>
          <w:left w:val="nil"/>
          <w:bottom w:val="single" w:sz="24" w:space="0" w:color="E36C0A" w:themeColor="accent2"/>
          <w:right w:val="nil"/>
          <w:insideH w:val="nil"/>
          <w:insideV w:val="nil"/>
        </w:tcBorders>
        <w:shd w:val="clear" w:color="auto" w:fill="FFFFFF" w:themeFill="background1"/>
      </w:tcPr>
    </w:tblStylePr>
    <w:tblStylePr w:type="lastRow">
      <w:tblPr/>
      <w:tcPr>
        <w:tcBorders>
          <w:top w:val="single" w:sz="8" w:space="0" w:color="E36C0A"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36C0A" w:themeColor="accent2"/>
          <w:insideH w:val="nil"/>
          <w:insideV w:val="nil"/>
        </w:tcBorders>
        <w:shd w:val="clear" w:color="auto" w:fill="FFFFFF" w:themeFill="background1"/>
      </w:tcPr>
    </w:tblStylePr>
    <w:tblStylePr w:type="lastCol">
      <w:tblPr/>
      <w:tcPr>
        <w:tcBorders>
          <w:top w:val="nil"/>
          <w:left w:val="single" w:sz="8" w:space="0" w:color="E36C0A"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DABE" w:themeFill="accent2" w:themeFillTint="3F"/>
      </w:tcPr>
    </w:tblStylePr>
    <w:tblStylePr w:type="band1Horz">
      <w:tblPr/>
      <w:tcPr>
        <w:tcBorders>
          <w:top w:val="nil"/>
          <w:bottom w:val="nil"/>
          <w:insideH w:val="nil"/>
          <w:insideV w:val="nil"/>
        </w:tcBorders>
        <w:shd w:val="clear" w:color="auto" w:fill="FCDABE"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semiHidden/>
    <w:rsid w:val="00E07762"/>
    <w:pPr>
      <w:spacing w:line="240" w:lineRule="auto"/>
    </w:pPr>
    <w:rPr>
      <w:rFonts w:asciiTheme="majorHAnsi" w:eastAsiaTheme="majorEastAsia" w:hAnsiTheme="majorHAnsi" w:cstheme="majorBidi"/>
      <w:color w:val="4A4A49" w:themeColor="text1"/>
    </w:rPr>
    <w:tblPr>
      <w:tblStyleRowBandSize w:val="1"/>
      <w:tblStyleColBandSize w:val="1"/>
      <w:tblBorders>
        <w:top w:val="single" w:sz="8" w:space="0" w:color="083984" w:themeColor="accent1"/>
        <w:left w:val="single" w:sz="8" w:space="0" w:color="083984" w:themeColor="accent1"/>
        <w:bottom w:val="single" w:sz="8" w:space="0" w:color="083984" w:themeColor="accent1"/>
        <w:right w:val="single" w:sz="8" w:space="0" w:color="083984" w:themeColor="accent1"/>
      </w:tblBorders>
    </w:tblPr>
    <w:tblStylePr w:type="firstRow">
      <w:rPr>
        <w:sz w:val="24"/>
        <w:szCs w:val="24"/>
      </w:rPr>
      <w:tblPr/>
      <w:tcPr>
        <w:tcBorders>
          <w:top w:val="nil"/>
          <w:left w:val="nil"/>
          <w:bottom w:val="single" w:sz="24" w:space="0" w:color="083984" w:themeColor="accent1"/>
          <w:right w:val="nil"/>
          <w:insideH w:val="nil"/>
          <w:insideV w:val="nil"/>
        </w:tcBorders>
        <w:shd w:val="clear" w:color="auto" w:fill="FFFFFF" w:themeFill="background1"/>
      </w:tcPr>
    </w:tblStylePr>
    <w:tblStylePr w:type="lastRow">
      <w:tblPr/>
      <w:tcPr>
        <w:tcBorders>
          <w:top w:val="single" w:sz="8" w:space="0" w:color="08398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83984" w:themeColor="accent1"/>
          <w:insideH w:val="nil"/>
          <w:insideV w:val="nil"/>
        </w:tcBorders>
        <w:shd w:val="clear" w:color="auto" w:fill="FFFFFF" w:themeFill="background1"/>
      </w:tcPr>
    </w:tblStylePr>
    <w:tblStylePr w:type="lastCol">
      <w:tblPr/>
      <w:tcPr>
        <w:tcBorders>
          <w:top w:val="nil"/>
          <w:left w:val="single" w:sz="8" w:space="0" w:color="08398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8C8F9" w:themeFill="accent1" w:themeFillTint="3F"/>
      </w:tcPr>
    </w:tblStylePr>
    <w:tblStylePr w:type="band1Horz">
      <w:tblPr/>
      <w:tcPr>
        <w:tcBorders>
          <w:top w:val="nil"/>
          <w:bottom w:val="nil"/>
          <w:insideH w:val="nil"/>
          <w:insideV w:val="nil"/>
        </w:tcBorders>
        <w:shd w:val="clear" w:color="auto" w:fill="A8C8F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1-accent6">
    <w:name w:val="Medium List 1 Accent 6"/>
    <w:basedOn w:val="Standaardtabel"/>
    <w:uiPriority w:val="65"/>
    <w:semiHidden/>
    <w:rsid w:val="00E07762"/>
    <w:pPr>
      <w:spacing w:line="240" w:lineRule="auto"/>
    </w:pPr>
    <w:rPr>
      <w:color w:val="4A4A49" w:themeColor="text1"/>
    </w:rPr>
    <w:tblPr>
      <w:tblStyleRowBandSize w:val="1"/>
      <w:tblStyleColBandSize w:val="1"/>
      <w:tblBorders>
        <w:top w:val="single" w:sz="8" w:space="0" w:color="F9E2CE" w:themeColor="accent6"/>
        <w:bottom w:val="single" w:sz="8" w:space="0" w:color="F9E2CE" w:themeColor="accent6"/>
      </w:tblBorders>
    </w:tblPr>
    <w:tblStylePr w:type="firstRow">
      <w:rPr>
        <w:rFonts w:asciiTheme="majorHAnsi" w:eastAsiaTheme="majorEastAsia" w:hAnsiTheme="majorHAnsi" w:cstheme="majorBidi"/>
      </w:rPr>
      <w:tblPr/>
      <w:tcPr>
        <w:tcBorders>
          <w:top w:val="nil"/>
          <w:bottom w:val="single" w:sz="8" w:space="0" w:color="F9E2CE" w:themeColor="accent6"/>
        </w:tcBorders>
      </w:tcPr>
    </w:tblStylePr>
    <w:tblStylePr w:type="lastRow">
      <w:rPr>
        <w:b/>
        <w:bCs/>
        <w:color w:val="000000" w:themeColor="text2"/>
      </w:rPr>
      <w:tblPr/>
      <w:tcPr>
        <w:tcBorders>
          <w:top w:val="single" w:sz="8" w:space="0" w:color="F9E2CE" w:themeColor="accent6"/>
          <w:bottom w:val="single" w:sz="8" w:space="0" w:color="F9E2CE" w:themeColor="accent6"/>
        </w:tcBorders>
      </w:tcPr>
    </w:tblStylePr>
    <w:tblStylePr w:type="firstCol">
      <w:rPr>
        <w:b/>
        <w:bCs/>
      </w:rPr>
    </w:tblStylePr>
    <w:tblStylePr w:type="lastCol">
      <w:rPr>
        <w:b/>
        <w:bCs/>
      </w:rPr>
      <w:tblPr/>
      <w:tcPr>
        <w:tcBorders>
          <w:top w:val="single" w:sz="8" w:space="0" w:color="F9E2CE" w:themeColor="accent6"/>
          <w:bottom w:val="single" w:sz="8" w:space="0" w:color="F9E2CE" w:themeColor="accent6"/>
        </w:tcBorders>
      </w:tcPr>
    </w:tblStylePr>
    <w:tblStylePr w:type="band1Vert">
      <w:tblPr/>
      <w:tcPr>
        <w:shd w:val="clear" w:color="auto" w:fill="FDF7F2" w:themeFill="accent6" w:themeFillTint="3F"/>
      </w:tcPr>
    </w:tblStylePr>
    <w:tblStylePr w:type="band1Horz">
      <w:tblPr/>
      <w:tcPr>
        <w:shd w:val="clear" w:color="auto" w:fill="FDF7F2" w:themeFill="accent6" w:themeFillTint="3F"/>
      </w:tcPr>
    </w:tblStylePr>
  </w:style>
  <w:style w:type="table" w:styleId="Gemiddeldelijst1-accent5">
    <w:name w:val="Medium List 1 Accent 5"/>
    <w:basedOn w:val="Standaardtabel"/>
    <w:uiPriority w:val="65"/>
    <w:semiHidden/>
    <w:rsid w:val="00E07762"/>
    <w:pPr>
      <w:spacing w:line="240" w:lineRule="auto"/>
    </w:pPr>
    <w:rPr>
      <w:color w:val="4A4A49" w:themeColor="text1"/>
    </w:rPr>
    <w:tblPr>
      <w:tblStyleRowBandSize w:val="1"/>
      <w:tblStyleColBandSize w:val="1"/>
      <w:tblBorders>
        <w:top w:val="single" w:sz="8" w:space="0" w:color="CED7E6" w:themeColor="accent5"/>
        <w:bottom w:val="single" w:sz="8" w:space="0" w:color="CED7E6" w:themeColor="accent5"/>
      </w:tblBorders>
    </w:tblPr>
    <w:tblStylePr w:type="firstRow">
      <w:rPr>
        <w:rFonts w:asciiTheme="majorHAnsi" w:eastAsiaTheme="majorEastAsia" w:hAnsiTheme="majorHAnsi" w:cstheme="majorBidi"/>
      </w:rPr>
      <w:tblPr/>
      <w:tcPr>
        <w:tcBorders>
          <w:top w:val="nil"/>
          <w:bottom w:val="single" w:sz="8" w:space="0" w:color="CED7E6" w:themeColor="accent5"/>
        </w:tcBorders>
      </w:tcPr>
    </w:tblStylePr>
    <w:tblStylePr w:type="lastRow">
      <w:rPr>
        <w:b/>
        <w:bCs/>
        <w:color w:val="000000" w:themeColor="text2"/>
      </w:rPr>
      <w:tblPr/>
      <w:tcPr>
        <w:tcBorders>
          <w:top w:val="single" w:sz="8" w:space="0" w:color="CED7E6" w:themeColor="accent5"/>
          <w:bottom w:val="single" w:sz="8" w:space="0" w:color="CED7E6" w:themeColor="accent5"/>
        </w:tcBorders>
      </w:tcPr>
    </w:tblStylePr>
    <w:tblStylePr w:type="firstCol">
      <w:rPr>
        <w:b/>
        <w:bCs/>
      </w:rPr>
    </w:tblStylePr>
    <w:tblStylePr w:type="lastCol">
      <w:rPr>
        <w:b/>
        <w:bCs/>
      </w:rPr>
      <w:tblPr/>
      <w:tcPr>
        <w:tcBorders>
          <w:top w:val="single" w:sz="8" w:space="0" w:color="CED7E6" w:themeColor="accent5"/>
          <w:bottom w:val="single" w:sz="8" w:space="0" w:color="CED7E6" w:themeColor="accent5"/>
        </w:tcBorders>
      </w:tcPr>
    </w:tblStylePr>
    <w:tblStylePr w:type="band1Vert">
      <w:tblPr/>
      <w:tcPr>
        <w:shd w:val="clear" w:color="auto" w:fill="F2F5F8" w:themeFill="accent5" w:themeFillTint="3F"/>
      </w:tcPr>
    </w:tblStylePr>
    <w:tblStylePr w:type="band1Horz">
      <w:tblPr/>
      <w:tcPr>
        <w:shd w:val="clear" w:color="auto" w:fill="F2F5F8" w:themeFill="accent5" w:themeFillTint="3F"/>
      </w:tcPr>
    </w:tblStylePr>
  </w:style>
  <w:style w:type="table" w:styleId="Gemiddeldelijst1-accent4">
    <w:name w:val="Medium List 1 Accent 4"/>
    <w:basedOn w:val="Standaardtabel"/>
    <w:uiPriority w:val="65"/>
    <w:semiHidden/>
    <w:rsid w:val="00E07762"/>
    <w:pPr>
      <w:spacing w:line="240" w:lineRule="auto"/>
    </w:pPr>
    <w:rPr>
      <w:color w:val="4A4A49" w:themeColor="text1"/>
    </w:rPr>
    <w:tblPr>
      <w:tblStyleRowBandSize w:val="1"/>
      <w:tblStyleColBandSize w:val="1"/>
      <w:tblBorders>
        <w:top w:val="single" w:sz="8" w:space="0" w:color="EEA76C" w:themeColor="accent4"/>
        <w:bottom w:val="single" w:sz="8" w:space="0" w:color="EEA76C" w:themeColor="accent4"/>
      </w:tblBorders>
    </w:tblPr>
    <w:tblStylePr w:type="firstRow">
      <w:rPr>
        <w:rFonts w:asciiTheme="majorHAnsi" w:eastAsiaTheme="majorEastAsia" w:hAnsiTheme="majorHAnsi" w:cstheme="majorBidi"/>
      </w:rPr>
      <w:tblPr/>
      <w:tcPr>
        <w:tcBorders>
          <w:top w:val="nil"/>
          <w:bottom w:val="single" w:sz="8" w:space="0" w:color="EEA76C" w:themeColor="accent4"/>
        </w:tcBorders>
      </w:tcPr>
    </w:tblStylePr>
    <w:tblStylePr w:type="lastRow">
      <w:rPr>
        <w:b/>
        <w:bCs/>
        <w:color w:val="000000" w:themeColor="text2"/>
      </w:rPr>
      <w:tblPr/>
      <w:tcPr>
        <w:tcBorders>
          <w:top w:val="single" w:sz="8" w:space="0" w:color="EEA76C" w:themeColor="accent4"/>
          <w:bottom w:val="single" w:sz="8" w:space="0" w:color="EEA76C" w:themeColor="accent4"/>
        </w:tcBorders>
      </w:tcPr>
    </w:tblStylePr>
    <w:tblStylePr w:type="firstCol">
      <w:rPr>
        <w:b/>
        <w:bCs/>
      </w:rPr>
    </w:tblStylePr>
    <w:tblStylePr w:type="lastCol">
      <w:rPr>
        <w:b/>
        <w:bCs/>
      </w:rPr>
      <w:tblPr/>
      <w:tcPr>
        <w:tcBorders>
          <w:top w:val="single" w:sz="8" w:space="0" w:color="EEA76C" w:themeColor="accent4"/>
          <w:bottom w:val="single" w:sz="8" w:space="0" w:color="EEA76C" w:themeColor="accent4"/>
        </w:tcBorders>
      </w:tcPr>
    </w:tblStylePr>
    <w:tblStylePr w:type="band1Vert">
      <w:tblPr/>
      <w:tcPr>
        <w:shd w:val="clear" w:color="auto" w:fill="FAE9DA" w:themeFill="accent4" w:themeFillTint="3F"/>
      </w:tcPr>
    </w:tblStylePr>
    <w:tblStylePr w:type="band1Horz">
      <w:tblPr/>
      <w:tcPr>
        <w:shd w:val="clear" w:color="auto" w:fill="FAE9DA" w:themeFill="accent4" w:themeFillTint="3F"/>
      </w:tcPr>
    </w:tblStylePr>
  </w:style>
  <w:style w:type="table" w:styleId="Gemiddeldelijst1-accent3">
    <w:name w:val="Medium List 1 Accent 3"/>
    <w:basedOn w:val="Standaardtabel"/>
    <w:uiPriority w:val="65"/>
    <w:semiHidden/>
    <w:rsid w:val="00E07762"/>
    <w:pPr>
      <w:spacing w:line="240" w:lineRule="auto"/>
    </w:pPr>
    <w:rPr>
      <w:color w:val="4A4A49" w:themeColor="text1"/>
    </w:rPr>
    <w:tblPr>
      <w:tblStyleRowBandSize w:val="1"/>
      <w:tblStyleColBandSize w:val="1"/>
      <w:tblBorders>
        <w:top w:val="single" w:sz="8" w:space="0" w:color="6B88B5" w:themeColor="accent3"/>
        <w:bottom w:val="single" w:sz="8" w:space="0" w:color="6B88B5" w:themeColor="accent3"/>
      </w:tblBorders>
    </w:tblPr>
    <w:tblStylePr w:type="firstRow">
      <w:rPr>
        <w:rFonts w:asciiTheme="majorHAnsi" w:eastAsiaTheme="majorEastAsia" w:hAnsiTheme="majorHAnsi" w:cstheme="majorBidi"/>
      </w:rPr>
      <w:tblPr/>
      <w:tcPr>
        <w:tcBorders>
          <w:top w:val="nil"/>
          <w:bottom w:val="single" w:sz="8" w:space="0" w:color="6B88B5" w:themeColor="accent3"/>
        </w:tcBorders>
      </w:tcPr>
    </w:tblStylePr>
    <w:tblStylePr w:type="lastRow">
      <w:rPr>
        <w:b/>
        <w:bCs/>
        <w:color w:val="000000" w:themeColor="text2"/>
      </w:rPr>
      <w:tblPr/>
      <w:tcPr>
        <w:tcBorders>
          <w:top w:val="single" w:sz="8" w:space="0" w:color="6B88B5" w:themeColor="accent3"/>
          <w:bottom w:val="single" w:sz="8" w:space="0" w:color="6B88B5" w:themeColor="accent3"/>
        </w:tcBorders>
      </w:tcPr>
    </w:tblStylePr>
    <w:tblStylePr w:type="firstCol">
      <w:rPr>
        <w:b/>
        <w:bCs/>
      </w:rPr>
    </w:tblStylePr>
    <w:tblStylePr w:type="lastCol">
      <w:rPr>
        <w:b/>
        <w:bCs/>
      </w:rPr>
      <w:tblPr/>
      <w:tcPr>
        <w:tcBorders>
          <w:top w:val="single" w:sz="8" w:space="0" w:color="6B88B5" w:themeColor="accent3"/>
          <w:bottom w:val="single" w:sz="8" w:space="0" w:color="6B88B5" w:themeColor="accent3"/>
        </w:tcBorders>
      </w:tcPr>
    </w:tblStylePr>
    <w:tblStylePr w:type="band1Vert">
      <w:tblPr/>
      <w:tcPr>
        <w:shd w:val="clear" w:color="auto" w:fill="DAE1EC" w:themeFill="accent3" w:themeFillTint="3F"/>
      </w:tcPr>
    </w:tblStylePr>
    <w:tblStylePr w:type="band1Horz">
      <w:tblPr/>
      <w:tcPr>
        <w:shd w:val="clear" w:color="auto" w:fill="DAE1EC" w:themeFill="accent3" w:themeFillTint="3F"/>
      </w:tcPr>
    </w:tblStylePr>
  </w:style>
  <w:style w:type="table" w:styleId="Gemiddeldelijst1-accent2">
    <w:name w:val="Medium List 1 Accent 2"/>
    <w:basedOn w:val="Standaardtabel"/>
    <w:uiPriority w:val="65"/>
    <w:semiHidden/>
    <w:rsid w:val="00E07762"/>
    <w:pPr>
      <w:spacing w:line="240" w:lineRule="auto"/>
    </w:pPr>
    <w:rPr>
      <w:color w:val="4A4A49" w:themeColor="text1"/>
    </w:rPr>
    <w:tblPr>
      <w:tblStyleRowBandSize w:val="1"/>
      <w:tblStyleColBandSize w:val="1"/>
      <w:tblBorders>
        <w:top w:val="single" w:sz="8" w:space="0" w:color="E36C0A" w:themeColor="accent2"/>
        <w:bottom w:val="single" w:sz="8" w:space="0" w:color="E36C0A" w:themeColor="accent2"/>
      </w:tblBorders>
    </w:tblPr>
    <w:tblStylePr w:type="firstRow">
      <w:rPr>
        <w:rFonts w:asciiTheme="majorHAnsi" w:eastAsiaTheme="majorEastAsia" w:hAnsiTheme="majorHAnsi" w:cstheme="majorBidi"/>
      </w:rPr>
      <w:tblPr/>
      <w:tcPr>
        <w:tcBorders>
          <w:top w:val="nil"/>
          <w:bottom w:val="single" w:sz="8" w:space="0" w:color="E36C0A" w:themeColor="accent2"/>
        </w:tcBorders>
      </w:tcPr>
    </w:tblStylePr>
    <w:tblStylePr w:type="lastRow">
      <w:rPr>
        <w:b/>
        <w:bCs/>
        <w:color w:val="000000" w:themeColor="text2"/>
      </w:rPr>
      <w:tblPr/>
      <w:tcPr>
        <w:tcBorders>
          <w:top w:val="single" w:sz="8" w:space="0" w:color="E36C0A" w:themeColor="accent2"/>
          <w:bottom w:val="single" w:sz="8" w:space="0" w:color="E36C0A" w:themeColor="accent2"/>
        </w:tcBorders>
      </w:tcPr>
    </w:tblStylePr>
    <w:tblStylePr w:type="firstCol">
      <w:rPr>
        <w:b/>
        <w:bCs/>
      </w:rPr>
    </w:tblStylePr>
    <w:tblStylePr w:type="lastCol">
      <w:rPr>
        <w:b/>
        <w:bCs/>
      </w:rPr>
      <w:tblPr/>
      <w:tcPr>
        <w:tcBorders>
          <w:top w:val="single" w:sz="8" w:space="0" w:color="E36C0A" w:themeColor="accent2"/>
          <w:bottom w:val="single" w:sz="8" w:space="0" w:color="E36C0A" w:themeColor="accent2"/>
        </w:tcBorders>
      </w:tcPr>
    </w:tblStylePr>
    <w:tblStylePr w:type="band1Vert">
      <w:tblPr/>
      <w:tcPr>
        <w:shd w:val="clear" w:color="auto" w:fill="FCDABE" w:themeFill="accent2" w:themeFillTint="3F"/>
      </w:tcPr>
    </w:tblStylePr>
    <w:tblStylePr w:type="band1Horz">
      <w:tblPr/>
      <w:tcPr>
        <w:shd w:val="clear" w:color="auto" w:fill="FCDABE" w:themeFill="accent2" w:themeFillTint="3F"/>
      </w:tcPr>
    </w:tblStylePr>
  </w:style>
  <w:style w:type="table" w:styleId="Gemiddeldearcering2-accent6">
    <w:name w:val="Medium Shading 2 Accent 6"/>
    <w:basedOn w:val="Standaardtabel"/>
    <w:uiPriority w:val="64"/>
    <w:semiHidden/>
    <w:rsid w:val="00E0776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9E2C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9E2CE" w:themeFill="accent6"/>
      </w:tcPr>
    </w:tblStylePr>
    <w:tblStylePr w:type="lastCol">
      <w:rPr>
        <w:b/>
        <w:bCs/>
        <w:color w:val="FFFFFF" w:themeColor="background1"/>
      </w:rPr>
      <w:tblPr/>
      <w:tcPr>
        <w:tcBorders>
          <w:left w:val="nil"/>
          <w:right w:val="nil"/>
          <w:insideH w:val="nil"/>
          <w:insideV w:val="nil"/>
        </w:tcBorders>
        <w:shd w:val="clear" w:color="auto" w:fill="F9E2C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5">
    <w:name w:val="Medium Shading 2 Accent 5"/>
    <w:basedOn w:val="Standaardtabel"/>
    <w:uiPriority w:val="64"/>
    <w:semiHidden/>
    <w:rsid w:val="00E0776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ED7E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ED7E6" w:themeFill="accent5"/>
      </w:tcPr>
    </w:tblStylePr>
    <w:tblStylePr w:type="lastCol">
      <w:rPr>
        <w:b/>
        <w:bCs/>
        <w:color w:val="FFFFFF" w:themeColor="background1"/>
      </w:rPr>
      <w:tblPr/>
      <w:tcPr>
        <w:tcBorders>
          <w:left w:val="nil"/>
          <w:right w:val="nil"/>
          <w:insideH w:val="nil"/>
          <w:insideV w:val="nil"/>
        </w:tcBorders>
        <w:shd w:val="clear" w:color="auto" w:fill="CED7E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4">
    <w:name w:val="Medium Shading 2 Accent 4"/>
    <w:basedOn w:val="Standaardtabel"/>
    <w:uiPriority w:val="64"/>
    <w:semiHidden/>
    <w:rsid w:val="00E0776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EA76C"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EA76C" w:themeFill="accent4"/>
      </w:tcPr>
    </w:tblStylePr>
    <w:tblStylePr w:type="lastCol">
      <w:rPr>
        <w:b/>
        <w:bCs/>
        <w:color w:val="FFFFFF" w:themeColor="background1"/>
      </w:rPr>
      <w:tblPr/>
      <w:tcPr>
        <w:tcBorders>
          <w:left w:val="nil"/>
          <w:right w:val="nil"/>
          <w:insideH w:val="nil"/>
          <w:insideV w:val="nil"/>
        </w:tcBorders>
        <w:shd w:val="clear" w:color="auto" w:fill="EEA76C"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3">
    <w:name w:val="Medium Shading 2 Accent 3"/>
    <w:basedOn w:val="Standaardtabel"/>
    <w:uiPriority w:val="64"/>
    <w:semiHidden/>
    <w:rsid w:val="00E0776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B88B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B88B5" w:themeFill="accent3"/>
      </w:tcPr>
    </w:tblStylePr>
    <w:tblStylePr w:type="lastCol">
      <w:rPr>
        <w:b/>
        <w:bCs/>
        <w:color w:val="FFFFFF" w:themeColor="background1"/>
      </w:rPr>
      <w:tblPr/>
      <w:tcPr>
        <w:tcBorders>
          <w:left w:val="nil"/>
          <w:right w:val="nil"/>
          <w:insideH w:val="nil"/>
          <w:insideV w:val="nil"/>
        </w:tcBorders>
        <w:shd w:val="clear" w:color="auto" w:fill="6B88B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2-accent2">
    <w:name w:val="Medium Shading 2 Accent 2"/>
    <w:basedOn w:val="Standaardtabel"/>
    <w:uiPriority w:val="64"/>
    <w:semiHidden/>
    <w:rsid w:val="00E0776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36C0A"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36C0A" w:themeFill="accent2"/>
      </w:tcPr>
    </w:tblStylePr>
    <w:tblStylePr w:type="lastCol">
      <w:rPr>
        <w:b/>
        <w:bCs/>
        <w:color w:val="FFFFFF" w:themeColor="background1"/>
      </w:rPr>
      <w:tblPr/>
      <w:tcPr>
        <w:tcBorders>
          <w:left w:val="nil"/>
          <w:right w:val="nil"/>
          <w:insideH w:val="nil"/>
          <w:insideV w:val="nil"/>
        </w:tcBorders>
        <w:shd w:val="clear" w:color="auto" w:fill="E36C0A"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emiddeldearcering1-accent6">
    <w:name w:val="Medium Shading 1 Accent 6"/>
    <w:basedOn w:val="Standaardtabel"/>
    <w:uiPriority w:val="63"/>
    <w:semiHidden/>
    <w:rsid w:val="00E07762"/>
    <w:pPr>
      <w:spacing w:line="240" w:lineRule="auto"/>
    </w:pPr>
    <w:tblPr>
      <w:tblStyleRowBandSize w:val="1"/>
      <w:tblStyleColBandSize w:val="1"/>
      <w:tblBorders>
        <w:top w:val="single" w:sz="8" w:space="0" w:color="FAE9DA" w:themeColor="accent6" w:themeTint="BF"/>
        <w:left w:val="single" w:sz="8" w:space="0" w:color="FAE9DA" w:themeColor="accent6" w:themeTint="BF"/>
        <w:bottom w:val="single" w:sz="8" w:space="0" w:color="FAE9DA" w:themeColor="accent6" w:themeTint="BF"/>
        <w:right w:val="single" w:sz="8" w:space="0" w:color="FAE9DA" w:themeColor="accent6" w:themeTint="BF"/>
        <w:insideH w:val="single" w:sz="8" w:space="0" w:color="FAE9DA" w:themeColor="accent6" w:themeTint="BF"/>
      </w:tblBorders>
    </w:tblPr>
    <w:tblStylePr w:type="firstRow">
      <w:pPr>
        <w:spacing w:before="0" w:after="0" w:line="240" w:lineRule="auto"/>
      </w:pPr>
      <w:rPr>
        <w:b/>
        <w:bCs/>
        <w:color w:val="FFFFFF" w:themeColor="background1"/>
      </w:rPr>
      <w:tblPr/>
      <w:tcPr>
        <w:tcBorders>
          <w:top w:val="single" w:sz="8" w:space="0" w:color="FAE9DA" w:themeColor="accent6" w:themeTint="BF"/>
          <w:left w:val="single" w:sz="8" w:space="0" w:color="FAE9DA" w:themeColor="accent6" w:themeTint="BF"/>
          <w:bottom w:val="single" w:sz="8" w:space="0" w:color="FAE9DA" w:themeColor="accent6" w:themeTint="BF"/>
          <w:right w:val="single" w:sz="8" w:space="0" w:color="FAE9DA" w:themeColor="accent6" w:themeTint="BF"/>
          <w:insideH w:val="nil"/>
          <w:insideV w:val="nil"/>
        </w:tcBorders>
        <w:shd w:val="clear" w:color="auto" w:fill="F9E2CE" w:themeFill="accent6"/>
      </w:tcPr>
    </w:tblStylePr>
    <w:tblStylePr w:type="lastRow">
      <w:pPr>
        <w:spacing w:before="0" w:after="0" w:line="240" w:lineRule="auto"/>
      </w:pPr>
      <w:rPr>
        <w:b/>
        <w:bCs/>
      </w:rPr>
      <w:tblPr/>
      <w:tcPr>
        <w:tcBorders>
          <w:top w:val="double" w:sz="6" w:space="0" w:color="FAE9DA" w:themeColor="accent6" w:themeTint="BF"/>
          <w:left w:val="single" w:sz="8" w:space="0" w:color="FAE9DA" w:themeColor="accent6" w:themeTint="BF"/>
          <w:bottom w:val="single" w:sz="8" w:space="0" w:color="FAE9DA" w:themeColor="accent6" w:themeTint="BF"/>
          <w:right w:val="single" w:sz="8" w:space="0" w:color="FAE9DA"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F7F2" w:themeFill="accent6" w:themeFillTint="3F"/>
      </w:tcPr>
    </w:tblStylePr>
    <w:tblStylePr w:type="band1Horz">
      <w:tblPr/>
      <w:tcPr>
        <w:tcBorders>
          <w:insideH w:val="nil"/>
          <w:insideV w:val="nil"/>
        </w:tcBorders>
        <w:shd w:val="clear" w:color="auto" w:fill="FDF7F2" w:themeFill="accent6"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semiHidden/>
    <w:rsid w:val="00E07762"/>
    <w:pPr>
      <w:spacing w:line="240" w:lineRule="auto"/>
    </w:pPr>
    <w:tblPr>
      <w:tblStyleRowBandSize w:val="1"/>
      <w:tblStyleColBandSize w:val="1"/>
      <w:tblBorders>
        <w:top w:val="single" w:sz="8" w:space="0" w:color="DAE0EC" w:themeColor="accent5" w:themeTint="BF"/>
        <w:left w:val="single" w:sz="8" w:space="0" w:color="DAE0EC" w:themeColor="accent5" w:themeTint="BF"/>
        <w:bottom w:val="single" w:sz="8" w:space="0" w:color="DAE0EC" w:themeColor="accent5" w:themeTint="BF"/>
        <w:right w:val="single" w:sz="8" w:space="0" w:color="DAE0EC" w:themeColor="accent5" w:themeTint="BF"/>
        <w:insideH w:val="single" w:sz="8" w:space="0" w:color="DAE0EC" w:themeColor="accent5" w:themeTint="BF"/>
      </w:tblBorders>
    </w:tblPr>
    <w:tblStylePr w:type="firstRow">
      <w:pPr>
        <w:spacing w:before="0" w:after="0" w:line="240" w:lineRule="auto"/>
      </w:pPr>
      <w:rPr>
        <w:b/>
        <w:bCs/>
        <w:color w:val="FFFFFF" w:themeColor="background1"/>
      </w:rPr>
      <w:tblPr/>
      <w:tcPr>
        <w:tcBorders>
          <w:top w:val="single" w:sz="8" w:space="0" w:color="DAE0EC" w:themeColor="accent5" w:themeTint="BF"/>
          <w:left w:val="single" w:sz="8" w:space="0" w:color="DAE0EC" w:themeColor="accent5" w:themeTint="BF"/>
          <w:bottom w:val="single" w:sz="8" w:space="0" w:color="DAE0EC" w:themeColor="accent5" w:themeTint="BF"/>
          <w:right w:val="single" w:sz="8" w:space="0" w:color="DAE0EC" w:themeColor="accent5" w:themeTint="BF"/>
          <w:insideH w:val="nil"/>
          <w:insideV w:val="nil"/>
        </w:tcBorders>
        <w:shd w:val="clear" w:color="auto" w:fill="CED7E6" w:themeFill="accent5"/>
      </w:tcPr>
    </w:tblStylePr>
    <w:tblStylePr w:type="lastRow">
      <w:pPr>
        <w:spacing w:before="0" w:after="0" w:line="240" w:lineRule="auto"/>
      </w:pPr>
      <w:rPr>
        <w:b/>
        <w:bCs/>
      </w:rPr>
      <w:tblPr/>
      <w:tcPr>
        <w:tcBorders>
          <w:top w:val="double" w:sz="6" w:space="0" w:color="DAE0EC" w:themeColor="accent5" w:themeTint="BF"/>
          <w:left w:val="single" w:sz="8" w:space="0" w:color="DAE0EC" w:themeColor="accent5" w:themeTint="BF"/>
          <w:bottom w:val="single" w:sz="8" w:space="0" w:color="DAE0EC" w:themeColor="accent5" w:themeTint="BF"/>
          <w:right w:val="single" w:sz="8" w:space="0" w:color="DAE0EC" w:themeColor="accent5" w:themeTint="BF"/>
          <w:insideH w:val="nil"/>
          <w:insideV w:val="nil"/>
        </w:tcBorders>
      </w:tcPr>
    </w:tblStylePr>
    <w:tblStylePr w:type="firstCol">
      <w:rPr>
        <w:b/>
        <w:bCs/>
      </w:rPr>
    </w:tblStylePr>
    <w:tblStylePr w:type="lastCol">
      <w:rPr>
        <w:b/>
        <w:bCs/>
      </w:rPr>
    </w:tblStylePr>
    <w:tblStylePr w:type="band1Vert">
      <w:tblPr/>
      <w:tcPr>
        <w:shd w:val="clear" w:color="auto" w:fill="F2F5F8" w:themeFill="accent5" w:themeFillTint="3F"/>
      </w:tcPr>
    </w:tblStylePr>
    <w:tblStylePr w:type="band1Horz">
      <w:tblPr/>
      <w:tcPr>
        <w:tcBorders>
          <w:insideH w:val="nil"/>
          <w:insideV w:val="nil"/>
        </w:tcBorders>
        <w:shd w:val="clear" w:color="auto" w:fill="F2F5F8" w:themeFill="accent5"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semiHidden/>
    <w:rsid w:val="00E07762"/>
    <w:pPr>
      <w:spacing w:line="240" w:lineRule="auto"/>
    </w:pPr>
    <w:tblPr>
      <w:tblStyleRowBandSize w:val="1"/>
      <w:tblStyleColBandSize w:val="1"/>
      <w:tblBorders>
        <w:top w:val="single" w:sz="8" w:space="0" w:color="F2BC90" w:themeColor="accent4" w:themeTint="BF"/>
        <w:left w:val="single" w:sz="8" w:space="0" w:color="F2BC90" w:themeColor="accent4" w:themeTint="BF"/>
        <w:bottom w:val="single" w:sz="8" w:space="0" w:color="F2BC90" w:themeColor="accent4" w:themeTint="BF"/>
        <w:right w:val="single" w:sz="8" w:space="0" w:color="F2BC90" w:themeColor="accent4" w:themeTint="BF"/>
        <w:insideH w:val="single" w:sz="8" w:space="0" w:color="F2BC90" w:themeColor="accent4" w:themeTint="BF"/>
      </w:tblBorders>
    </w:tblPr>
    <w:tblStylePr w:type="firstRow">
      <w:pPr>
        <w:spacing w:before="0" w:after="0" w:line="240" w:lineRule="auto"/>
      </w:pPr>
      <w:rPr>
        <w:b/>
        <w:bCs/>
        <w:color w:val="FFFFFF" w:themeColor="background1"/>
      </w:rPr>
      <w:tblPr/>
      <w:tcPr>
        <w:tcBorders>
          <w:top w:val="single" w:sz="8" w:space="0" w:color="F2BC90" w:themeColor="accent4" w:themeTint="BF"/>
          <w:left w:val="single" w:sz="8" w:space="0" w:color="F2BC90" w:themeColor="accent4" w:themeTint="BF"/>
          <w:bottom w:val="single" w:sz="8" w:space="0" w:color="F2BC90" w:themeColor="accent4" w:themeTint="BF"/>
          <w:right w:val="single" w:sz="8" w:space="0" w:color="F2BC90" w:themeColor="accent4" w:themeTint="BF"/>
          <w:insideH w:val="nil"/>
          <w:insideV w:val="nil"/>
        </w:tcBorders>
        <w:shd w:val="clear" w:color="auto" w:fill="EEA76C" w:themeFill="accent4"/>
      </w:tcPr>
    </w:tblStylePr>
    <w:tblStylePr w:type="lastRow">
      <w:pPr>
        <w:spacing w:before="0" w:after="0" w:line="240" w:lineRule="auto"/>
      </w:pPr>
      <w:rPr>
        <w:b/>
        <w:bCs/>
      </w:rPr>
      <w:tblPr/>
      <w:tcPr>
        <w:tcBorders>
          <w:top w:val="double" w:sz="6" w:space="0" w:color="F2BC90" w:themeColor="accent4" w:themeTint="BF"/>
          <w:left w:val="single" w:sz="8" w:space="0" w:color="F2BC90" w:themeColor="accent4" w:themeTint="BF"/>
          <w:bottom w:val="single" w:sz="8" w:space="0" w:color="F2BC90" w:themeColor="accent4" w:themeTint="BF"/>
          <w:right w:val="single" w:sz="8" w:space="0" w:color="F2BC9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AE9DA" w:themeFill="accent4" w:themeFillTint="3F"/>
      </w:tcPr>
    </w:tblStylePr>
    <w:tblStylePr w:type="band1Horz">
      <w:tblPr/>
      <w:tcPr>
        <w:tcBorders>
          <w:insideH w:val="nil"/>
          <w:insideV w:val="nil"/>
        </w:tcBorders>
        <w:shd w:val="clear" w:color="auto" w:fill="FAE9DA" w:themeFill="accent4"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semiHidden/>
    <w:rsid w:val="00E07762"/>
    <w:pPr>
      <w:spacing w:line="240" w:lineRule="auto"/>
    </w:pPr>
    <w:tblPr>
      <w:tblStyleRowBandSize w:val="1"/>
      <w:tblStyleColBandSize w:val="1"/>
      <w:tblBorders>
        <w:top w:val="single" w:sz="8" w:space="0" w:color="90A5C7" w:themeColor="accent3" w:themeTint="BF"/>
        <w:left w:val="single" w:sz="8" w:space="0" w:color="90A5C7" w:themeColor="accent3" w:themeTint="BF"/>
        <w:bottom w:val="single" w:sz="8" w:space="0" w:color="90A5C7" w:themeColor="accent3" w:themeTint="BF"/>
        <w:right w:val="single" w:sz="8" w:space="0" w:color="90A5C7" w:themeColor="accent3" w:themeTint="BF"/>
        <w:insideH w:val="single" w:sz="8" w:space="0" w:color="90A5C7" w:themeColor="accent3" w:themeTint="BF"/>
      </w:tblBorders>
    </w:tblPr>
    <w:tblStylePr w:type="firstRow">
      <w:pPr>
        <w:spacing w:before="0" w:after="0" w:line="240" w:lineRule="auto"/>
      </w:pPr>
      <w:rPr>
        <w:b/>
        <w:bCs/>
        <w:color w:val="FFFFFF" w:themeColor="background1"/>
      </w:rPr>
      <w:tblPr/>
      <w:tcPr>
        <w:tcBorders>
          <w:top w:val="single" w:sz="8" w:space="0" w:color="90A5C7" w:themeColor="accent3" w:themeTint="BF"/>
          <w:left w:val="single" w:sz="8" w:space="0" w:color="90A5C7" w:themeColor="accent3" w:themeTint="BF"/>
          <w:bottom w:val="single" w:sz="8" w:space="0" w:color="90A5C7" w:themeColor="accent3" w:themeTint="BF"/>
          <w:right w:val="single" w:sz="8" w:space="0" w:color="90A5C7" w:themeColor="accent3" w:themeTint="BF"/>
          <w:insideH w:val="nil"/>
          <w:insideV w:val="nil"/>
        </w:tcBorders>
        <w:shd w:val="clear" w:color="auto" w:fill="6B88B5" w:themeFill="accent3"/>
      </w:tcPr>
    </w:tblStylePr>
    <w:tblStylePr w:type="lastRow">
      <w:pPr>
        <w:spacing w:before="0" w:after="0" w:line="240" w:lineRule="auto"/>
      </w:pPr>
      <w:rPr>
        <w:b/>
        <w:bCs/>
      </w:rPr>
      <w:tblPr/>
      <w:tcPr>
        <w:tcBorders>
          <w:top w:val="double" w:sz="6" w:space="0" w:color="90A5C7" w:themeColor="accent3" w:themeTint="BF"/>
          <w:left w:val="single" w:sz="8" w:space="0" w:color="90A5C7" w:themeColor="accent3" w:themeTint="BF"/>
          <w:bottom w:val="single" w:sz="8" w:space="0" w:color="90A5C7" w:themeColor="accent3" w:themeTint="BF"/>
          <w:right w:val="single" w:sz="8" w:space="0" w:color="90A5C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AE1EC" w:themeFill="accent3" w:themeFillTint="3F"/>
      </w:tcPr>
    </w:tblStylePr>
    <w:tblStylePr w:type="band1Horz">
      <w:tblPr/>
      <w:tcPr>
        <w:tcBorders>
          <w:insideH w:val="nil"/>
          <w:insideV w:val="nil"/>
        </w:tcBorders>
        <w:shd w:val="clear" w:color="auto" w:fill="DAE1EC" w:themeFill="accent3"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semiHidden/>
    <w:rsid w:val="00E07762"/>
    <w:pPr>
      <w:spacing w:line="240" w:lineRule="auto"/>
    </w:pPr>
    <w:tblPr>
      <w:tblStyleRowBandSize w:val="1"/>
      <w:tblStyleColBandSize w:val="1"/>
      <w:tblBorders>
        <w:top w:val="single" w:sz="8" w:space="0" w:color="F68F3B" w:themeColor="accent2" w:themeTint="BF"/>
        <w:left w:val="single" w:sz="8" w:space="0" w:color="F68F3B" w:themeColor="accent2" w:themeTint="BF"/>
        <w:bottom w:val="single" w:sz="8" w:space="0" w:color="F68F3B" w:themeColor="accent2" w:themeTint="BF"/>
        <w:right w:val="single" w:sz="8" w:space="0" w:color="F68F3B" w:themeColor="accent2" w:themeTint="BF"/>
        <w:insideH w:val="single" w:sz="8" w:space="0" w:color="F68F3B" w:themeColor="accent2" w:themeTint="BF"/>
      </w:tblBorders>
    </w:tblPr>
    <w:tblStylePr w:type="firstRow">
      <w:pPr>
        <w:spacing w:before="0" w:after="0" w:line="240" w:lineRule="auto"/>
      </w:pPr>
      <w:rPr>
        <w:b/>
        <w:bCs/>
        <w:color w:val="FFFFFF" w:themeColor="background1"/>
      </w:rPr>
      <w:tblPr/>
      <w:tcPr>
        <w:tcBorders>
          <w:top w:val="single" w:sz="8" w:space="0" w:color="F68F3B" w:themeColor="accent2" w:themeTint="BF"/>
          <w:left w:val="single" w:sz="8" w:space="0" w:color="F68F3B" w:themeColor="accent2" w:themeTint="BF"/>
          <w:bottom w:val="single" w:sz="8" w:space="0" w:color="F68F3B" w:themeColor="accent2" w:themeTint="BF"/>
          <w:right w:val="single" w:sz="8" w:space="0" w:color="F68F3B" w:themeColor="accent2" w:themeTint="BF"/>
          <w:insideH w:val="nil"/>
          <w:insideV w:val="nil"/>
        </w:tcBorders>
        <w:shd w:val="clear" w:color="auto" w:fill="E36C0A" w:themeFill="accent2"/>
      </w:tcPr>
    </w:tblStylePr>
    <w:tblStylePr w:type="lastRow">
      <w:pPr>
        <w:spacing w:before="0" w:after="0" w:line="240" w:lineRule="auto"/>
      </w:pPr>
      <w:rPr>
        <w:b/>
        <w:bCs/>
      </w:rPr>
      <w:tblPr/>
      <w:tcPr>
        <w:tcBorders>
          <w:top w:val="double" w:sz="6" w:space="0" w:color="F68F3B" w:themeColor="accent2" w:themeTint="BF"/>
          <w:left w:val="single" w:sz="8" w:space="0" w:color="F68F3B" w:themeColor="accent2" w:themeTint="BF"/>
          <w:bottom w:val="single" w:sz="8" w:space="0" w:color="F68F3B" w:themeColor="accent2" w:themeTint="BF"/>
          <w:right w:val="single" w:sz="8" w:space="0" w:color="F68F3B" w:themeColor="accent2" w:themeTint="BF"/>
          <w:insideH w:val="nil"/>
          <w:insideV w:val="nil"/>
        </w:tcBorders>
      </w:tcPr>
    </w:tblStylePr>
    <w:tblStylePr w:type="firstCol">
      <w:rPr>
        <w:b/>
        <w:bCs/>
      </w:rPr>
    </w:tblStylePr>
    <w:tblStylePr w:type="lastCol">
      <w:rPr>
        <w:b/>
        <w:bCs/>
      </w:rPr>
    </w:tblStylePr>
    <w:tblStylePr w:type="band1Vert">
      <w:tblPr/>
      <w:tcPr>
        <w:shd w:val="clear" w:color="auto" w:fill="FCDABE" w:themeFill="accent2" w:themeFillTint="3F"/>
      </w:tcPr>
    </w:tblStylePr>
    <w:tblStylePr w:type="band1Horz">
      <w:tblPr/>
      <w:tcPr>
        <w:tcBorders>
          <w:insideH w:val="nil"/>
          <w:insideV w:val="nil"/>
        </w:tcBorders>
        <w:shd w:val="clear" w:color="auto" w:fill="FCDABE" w:themeFill="accent2" w:themeFillTint="3F"/>
      </w:tcPr>
    </w:tblStylePr>
    <w:tblStylePr w:type="band2Horz">
      <w:tblPr/>
      <w:tcPr>
        <w:tcBorders>
          <w:insideH w:val="nil"/>
          <w:insideV w:val="nil"/>
        </w:tcBorders>
      </w:tcPr>
    </w:tblStylePr>
  </w:style>
  <w:style w:type="table" w:styleId="Gemiddeldraster3-accent6">
    <w:name w:val="Medium Grid 3 Accent 6"/>
    <w:basedOn w:val="Standaardtabel"/>
    <w:uiPriority w:val="69"/>
    <w:semiHidden/>
    <w:rsid w:val="00E0776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F7F2"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9E2C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9E2C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9E2C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9E2C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CF0E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CF0E6" w:themeFill="accent6" w:themeFillTint="7F"/>
      </w:tcPr>
    </w:tblStylePr>
  </w:style>
  <w:style w:type="table" w:styleId="Gemiddeldraster3-accent5">
    <w:name w:val="Medium Grid 3 Accent 5"/>
    <w:basedOn w:val="Standaardtabel"/>
    <w:uiPriority w:val="69"/>
    <w:semiHidden/>
    <w:rsid w:val="00E0776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2F5F8"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ED7E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ED7E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ED7E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ED7E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6EAF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6EAF2" w:themeFill="accent5" w:themeFillTint="7F"/>
      </w:tcPr>
    </w:tblStylePr>
  </w:style>
  <w:style w:type="table" w:styleId="Gemiddeldraster3-accent4">
    <w:name w:val="Medium Grid 3 Accent 4"/>
    <w:basedOn w:val="Standaardtabel"/>
    <w:uiPriority w:val="69"/>
    <w:semiHidden/>
    <w:rsid w:val="00E0776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E9D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EA76C"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EA76C"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EA76C"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EA76C"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D2B5"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D2B5" w:themeFill="accent4" w:themeFillTint="7F"/>
      </w:tcPr>
    </w:tblStylePr>
  </w:style>
  <w:style w:type="table" w:styleId="Gemiddeldraster3-accent3">
    <w:name w:val="Medium Grid 3 Accent 3"/>
    <w:basedOn w:val="Standaardtabel"/>
    <w:uiPriority w:val="69"/>
    <w:semiHidden/>
    <w:rsid w:val="00E0776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1EC"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B88B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B88B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B88B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B88B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5C3D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5C3DA" w:themeFill="accent3" w:themeFillTint="7F"/>
      </w:tcPr>
    </w:tblStylePr>
  </w:style>
  <w:style w:type="table" w:styleId="Gemiddeldraster3-accent2">
    <w:name w:val="Medium Grid 3 Accent 2"/>
    <w:basedOn w:val="Standaardtabel"/>
    <w:uiPriority w:val="69"/>
    <w:semiHidden/>
    <w:rsid w:val="00E0776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DABE"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36C0A"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36C0A"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36C0A"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36C0A"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9B47C"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9B47C" w:themeFill="accent2" w:themeFillTint="7F"/>
      </w:tcPr>
    </w:tblStylePr>
  </w:style>
  <w:style w:type="table" w:styleId="Gemiddeldraster3-accent1">
    <w:name w:val="Medium Grid 3 Accent 1"/>
    <w:basedOn w:val="Standaardtabel"/>
    <w:uiPriority w:val="69"/>
    <w:semiHidden/>
    <w:rsid w:val="00E0776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8C8F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8398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8398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8398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8398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191F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191F4" w:themeFill="accent1" w:themeFillTint="7F"/>
      </w:tcPr>
    </w:tblStylePr>
  </w:style>
  <w:style w:type="table" w:styleId="Gemiddeldraster2-accent6">
    <w:name w:val="Medium Grid 2 Accent 6"/>
    <w:basedOn w:val="Standaardtabel"/>
    <w:uiPriority w:val="68"/>
    <w:semiHidden/>
    <w:rsid w:val="00E07762"/>
    <w:pPr>
      <w:spacing w:line="240" w:lineRule="auto"/>
    </w:pPr>
    <w:rPr>
      <w:rFonts w:asciiTheme="majorHAnsi" w:eastAsiaTheme="majorEastAsia" w:hAnsiTheme="majorHAnsi" w:cstheme="majorBidi"/>
      <w:color w:val="4A4A49" w:themeColor="text1"/>
    </w:rPr>
    <w:tblPr>
      <w:tblStyleRowBandSize w:val="1"/>
      <w:tblStyleColBandSize w:val="1"/>
      <w:tblBorders>
        <w:top w:val="single" w:sz="8" w:space="0" w:color="F9E2CE" w:themeColor="accent6"/>
        <w:left w:val="single" w:sz="8" w:space="0" w:color="F9E2CE" w:themeColor="accent6"/>
        <w:bottom w:val="single" w:sz="8" w:space="0" w:color="F9E2CE" w:themeColor="accent6"/>
        <w:right w:val="single" w:sz="8" w:space="0" w:color="F9E2CE" w:themeColor="accent6"/>
        <w:insideH w:val="single" w:sz="8" w:space="0" w:color="F9E2CE" w:themeColor="accent6"/>
        <w:insideV w:val="single" w:sz="8" w:space="0" w:color="F9E2CE" w:themeColor="accent6"/>
      </w:tblBorders>
    </w:tblPr>
    <w:tcPr>
      <w:shd w:val="clear" w:color="auto" w:fill="FDF7F2" w:themeFill="accent6" w:themeFillTint="3F"/>
    </w:tcPr>
    <w:tblStylePr w:type="firstRow">
      <w:rPr>
        <w:b/>
        <w:bCs/>
        <w:color w:val="4A4A49" w:themeColor="text1"/>
      </w:rPr>
      <w:tblPr/>
      <w:tcPr>
        <w:shd w:val="clear" w:color="auto" w:fill="FEFBF9" w:themeFill="accent6" w:themeFillTint="19"/>
      </w:tcPr>
    </w:tblStylePr>
    <w:tblStylePr w:type="lastRow">
      <w:rPr>
        <w:b/>
        <w:bCs/>
        <w:color w:val="4A4A49" w:themeColor="text1"/>
      </w:rPr>
      <w:tblPr/>
      <w:tcPr>
        <w:tcBorders>
          <w:top w:val="single" w:sz="12" w:space="0" w:color="4A4A49" w:themeColor="text1"/>
          <w:left w:val="nil"/>
          <w:bottom w:val="nil"/>
          <w:right w:val="nil"/>
          <w:insideH w:val="nil"/>
          <w:insideV w:val="nil"/>
        </w:tcBorders>
        <w:shd w:val="clear" w:color="auto" w:fill="FFFFFF" w:themeFill="background1"/>
      </w:tcPr>
    </w:tblStylePr>
    <w:tblStylePr w:type="firstCol">
      <w:rPr>
        <w:b/>
        <w:bCs/>
        <w:color w:val="4A4A49"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A4A49" w:themeColor="text1"/>
      </w:rPr>
      <w:tblPr/>
      <w:tcPr>
        <w:tcBorders>
          <w:top w:val="nil"/>
          <w:left w:val="nil"/>
          <w:bottom w:val="nil"/>
          <w:right w:val="nil"/>
          <w:insideH w:val="nil"/>
          <w:insideV w:val="nil"/>
        </w:tcBorders>
        <w:shd w:val="clear" w:color="auto" w:fill="FDF9F5" w:themeFill="accent6" w:themeFillTint="33"/>
      </w:tcPr>
    </w:tblStylePr>
    <w:tblStylePr w:type="band1Vert">
      <w:tblPr/>
      <w:tcPr>
        <w:shd w:val="clear" w:color="auto" w:fill="FCF0E6" w:themeFill="accent6" w:themeFillTint="7F"/>
      </w:tcPr>
    </w:tblStylePr>
    <w:tblStylePr w:type="band1Horz">
      <w:tblPr/>
      <w:tcPr>
        <w:tcBorders>
          <w:insideH w:val="single" w:sz="6" w:space="0" w:color="F9E2CE" w:themeColor="accent6"/>
          <w:insideV w:val="single" w:sz="6" w:space="0" w:color="F9E2CE" w:themeColor="accent6"/>
        </w:tcBorders>
        <w:shd w:val="clear" w:color="auto" w:fill="FCF0E6" w:themeFill="accent6"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semiHidden/>
    <w:rsid w:val="00E07762"/>
    <w:pPr>
      <w:spacing w:line="240" w:lineRule="auto"/>
    </w:pPr>
    <w:rPr>
      <w:rFonts w:asciiTheme="majorHAnsi" w:eastAsiaTheme="majorEastAsia" w:hAnsiTheme="majorHAnsi" w:cstheme="majorBidi"/>
      <w:color w:val="4A4A49" w:themeColor="text1"/>
    </w:rPr>
    <w:tblPr>
      <w:tblStyleRowBandSize w:val="1"/>
      <w:tblStyleColBandSize w:val="1"/>
      <w:tblBorders>
        <w:top w:val="single" w:sz="8" w:space="0" w:color="CED7E6" w:themeColor="accent5"/>
        <w:left w:val="single" w:sz="8" w:space="0" w:color="CED7E6" w:themeColor="accent5"/>
        <w:bottom w:val="single" w:sz="8" w:space="0" w:color="CED7E6" w:themeColor="accent5"/>
        <w:right w:val="single" w:sz="8" w:space="0" w:color="CED7E6" w:themeColor="accent5"/>
        <w:insideH w:val="single" w:sz="8" w:space="0" w:color="CED7E6" w:themeColor="accent5"/>
        <w:insideV w:val="single" w:sz="8" w:space="0" w:color="CED7E6" w:themeColor="accent5"/>
      </w:tblBorders>
    </w:tblPr>
    <w:tcPr>
      <w:shd w:val="clear" w:color="auto" w:fill="F2F5F8" w:themeFill="accent5" w:themeFillTint="3F"/>
    </w:tcPr>
    <w:tblStylePr w:type="firstRow">
      <w:rPr>
        <w:b/>
        <w:bCs/>
        <w:color w:val="4A4A49" w:themeColor="text1"/>
      </w:rPr>
      <w:tblPr/>
      <w:tcPr>
        <w:shd w:val="clear" w:color="auto" w:fill="FAFAFC" w:themeFill="accent5" w:themeFillTint="19"/>
      </w:tcPr>
    </w:tblStylePr>
    <w:tblStylePr w:type="lastRow">
      <w:rPr>
        <w:b/>
        <w:bCs/>
        <w:color w:val="4A4A49" w:themeColor="text1"/>
      </w:rPr>
      <w:tblPr/>
      <w:tcPr>
        <w:tcBorders>
          <w:top w:val="single" w:sz="12" w:space="0" w:color="4A4A49" w:themeColor="text1"/>
          <w:left w:val="nil"/>
          <w:bottom w:val="nil"/>
          <w:right w:val="nil"/>
          <w:insideH w:val="nil"/>
          <w:insideV w:val="nil"/>
        </w:tcBorders>
        <w:shd w:val="clear" w:color="auto" w:fill="FFFFFF" w:themeFill="background1"/>
      </w:tcPr>
    </w:tblStylePr>
    <w:tblStylePr w:type="firstCol">
      <w:rPr>
        <w:b/>
        <w:bCs/>
        <w:color w:val="4A4A49"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A4A49" w:themeColor="text1"/>
      </w:rPr>
      <w:tblPr/>
      <w:tcPr>
        <w:tcBorders>
          <w:top w:val="nil"/>
          <w:left w:val="nil"/>
          <w:bottom w:val="nil"/>
          <w:right w:val="nil"/>
          <w:insideH w:val="nil"/>
          <w:insideV w:val="nil"/>
        </w:tcBorders>
        <w:shd w:val="clear" w:color="auto" w:fill="F5F6FA" w:themeFill="accent5" w:themeFillTint="33"/>
      </w:tcPr>
    </w:tblStylePr>
    <w:tblStylePr w:type="band1Vert">
      <w:tblPr/>
      <w:tcPr>
        <w:shd w:val="clear" w:color="auto" w:fill="E6EAF2" w:themeFill="accent5" w:themeFillTint="7F"/>
      </w:tcPr>
    </w:tblStylePr>
    <w:tblStylePr w:type="band1Horz">
      <w:tblPr/>
      <w:tcPr>
        <w:tcBorders>
          <w:insideH w:val="single" w:sz="6" w:space="0" w:color="CED7E6" w:themeColor="accent5"/>
          <w:insideV w:val="single" w:sz="6" w:space="0" w:color="CED7E6" w:themeColor="accent5"/>
        </w:tcBorders>
        <w:shd w:val="clear" w:color="auto" w:fill="E6EAF2" w:themeFill="accent5"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semiHidden/>
    <w:rsid w:val="00E07762"/>
    <w:pPr>
      <w:spacing w:line="240" w:lineRule="auto"/>
    </w:pPr>
    <w:rPr>
      <w:rFonts w:asciiTheme="majorHAnsi" w:eastAsiaTheme="majorEastAsia" w:hAnsiTheme="majorHAnsi" w:cstheme="majorBidi"/>
      <w:color w:val="4A4A49" w:themeColor="text1"/>
    </w:rPr>
    <w:tblPr>
      <w:tblStyleRowBandSize w:val="1"/>
      <w:tblStyleColBandSize w:val="1"/>
      <w:tblBorders>
        <w:top w:val="single" w:sz="8" w:space="0" w:color="EEA76C" w:themeColor="accent4"/>
        <w:left w:val="single" w:sz="8" w:space="0" w:color="EEA76C" w:themeColor="accent4"/>
        <w:bottom w:val="single" w:sz="8" w:space="0" w:color="EEA76C" w:themeColor="accent4"/>
        <w:right w:val="single" w:sz="8" w:space="0" w:color="EEA76C" w:themeColor="accent4"/>
        <w:insideH w:val="single" w:sz="8" w:space="0" w:color="EEA76C" w:themeColor="accent4"/>
        <w:insideV w:val="single" w:sz="8" w:space="0" w:color="EEA76C" w:themeColor="accent4"/>
      </w:tblBorders>
    </w:tblPr>
    <w:tcPr>
      <w:shd w:val="clear" w:color="auto" w:fill="FAE9DA" w:themeFill="accent4" w:themeFillTint="3F"/>
    </w:tcPr>
    <w:tblStylePr w:type="firstRow">
      <w:rPr>
        <w:b/>
        <w:bCs/>
        <w:color w:val="4A4A49" w:themeColor="text1"/>
      </w:rPr>
      <w:tblPr/>
      <w:tcPr>
        <w:shd w:val="clear" w:color="auto" w:fill="FDF6F0" w:themeFill="accent4" w:themeFillTint="19"/>
      </w:tcPr>
    </w:tblStylePr>
    <w:tblStylePr w:type="lastRow">
      <w:rPr>
        <w:b/>
        <w:bCs/>
        <w:color w:val="4A4A49" w:themeColor="text1"/>
      </w:rPr>
      <w:tblPr/>
      <w:tcPr>
        <w:tcBorders>
          <w:top w:val="single" w:sz="12" w:space="0" w:color="4A4A49" w:themeColor="text1"/>
          <w:left w:val="nil"/>
          <w:bottom w:val="nil"/>
          <w:right w:val="nil"/>
          <w:insideH w:val="nil"/>
          <w:insideV w:val="nil"/>
        </w:tcBorders>
        <w:shd w:val="clear" w:color="auto" w:fill="FFFFFF" w:themeFill="background1"/>
      </w:tcPr>
    </w:tblStylePr>
    <w:tblStylePr w:type="firstCol">
      <w:rPr>
        <w:b/>
        <w:bCs/>
        <w:color w:val="4A4A49"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A4A49" w:themeColor="text1"/>
      </w:rPr>
      <w:tblPr/>
      <w:tcPr>
        <w:tcBorders>
          <w:top w:val="nil"/>
          <w:left w:val="nil"/>
          <w:bottom w:val="nil"/>
          <w:right w:val="nil"/>
          <w:insideH w:val="nil"/>
          <w:insideV w:val="nil"/>
        </w:tcBorders>
        <w:shd w:val="clear" w:color="auto" w:fill="FBEDE1" w:themeFill="accent4" w:themeFillTint="33"/>
      </w:tcPr>
    </w:tblStylePr>
    <w:tblStylePr w:type="band1Vert">
      <w:tblPr/>
      <w:tcPr>
        <w:shd w:val="clear" w:color="auto" w:fill="F6D2B5" w:themeFill="accent4" w:themeFillTint="7F"/>
      </w:tcPr>
    </w:tblStylePr>
    <w:tblStylePr w:type="band1Horz">
      <w:tblPr/>
      <w:tcPr>
        <w:tcBorders>
          <w:insideH w:val="single" w:sz="6" w:space="0" w:color="EEA76C" w:themeColor="accent4"/>
          <w:insideV w:val="single" w:sz="6" w:space="0" w:color="EEA76C" w:themeColor="accent4"/>
        </w:tcBorders>
        <w:shd w:val="clear" w:color="auto" w:fill="F6D2B5" w:themeFill="accent4"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semiHidden/>
    <w:rsid w:val="00E07762"/>
    <w:pPr>
      <w:spacing w:line="240" w:lineRule="auto"/>
    </w:pPr>
    <w:rPr>
      <w:rFonts w:asciiTheme="majorHAnsi" w:eastAsiaTheme="majorEastAsia" w:hAnsiTheme="majorHAnsi" w:cstheme="majorBidi"/>
      <w:color w:val="4A4A49" w:themeColor="text1"/>
    </w:rPr>
    <w:tblPr>
      <w:tblStyleRowBandSize w:val="1"/>
      <w:tblStyleColBandSize w:val="1"/>
      <w:tblBorders>
        <w:top w:val="single" w:sz="8" w:space="0" w:color="6B88B5" w:themeColor="accent3"/>
        <w:left w:val="single" w:sz="8" w:space="0" w:color="6B88B5" w:themeColor="accent3"/>
        <w:bottom w:val="single" w:sz="8" w:space="0" w:color="6B88B5" w:themeColor="accent3"/>
        <w:right w:val="single" w:sz="8" w:space="0" w:color="6B88B5" w:themeColor="accent3"/>
        <w:insideH w:val="single" w:sz="8" w:space="0" w:color="6B88B5" w:themeColor="accent3"/>
        <w:insideV w:val="single" w:sz="8" w:space="0" w:color="6B88B5" w:themeColor="accent3"/>
      </w:tblBorders>
    </w:tblPr>
    <w:tcPr>
      <w:shd w:val="clear" w:color="auto" w:fill="DAE1EC" w:themeFill="accent3" w:themeFillTint="3F"/>
    </w:tcPr>
    <w:tblStylePr w:type="firstRow">
      <w:rPr>
        <w:b/>
        <w:bCs/>
        <w:color w:val="4A4A49" w:themeColor="text1"/>
      </w:rPr>
      <w:tblPr/>
      <w:tcPr>
        <w:shd w:val="clear" w:color="auto" w:fill="F0F3F7" w:themeFill="accent3" w:themeFillTint="19"/>
      </w:tcPr>
    </w:tblStylePr>
    <w:tblStylePr w:type="lastRow">
      <w:rPr>
        <w:b/>
        <w:bCs/>
        <w:color w:val="4A4A49" w:themeColor="text1"/>
      </w:rPr>
      <w:tblPr/>
      <w:tcPr>
        <w:tcBorders>
          <w:top w:val="single" w:sz="12" w:space="0" w:color="4A4A49" w:themeColor="text1"/>
          <w:left w:val="nil"/>
          <w:bottom w:val="nil"/>
          <w:right w:val="nil"/>
          <w:insideH w:val="nil"/>
          <w:insideV w:val="nil"/>
        </w:tcBorders>
        <w:shd w:val="clear" w:color="auto" w:fill="FFFFFF" w:themeFill="background1"/>
      </w:tcPr>
    </w:tblStylePr>
    <w:tblStylePr w:type="firstCol">
      <w:rPr>
        <w:b/>
        <w:bCs/>
        <w:color w:val="4A4A49"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A4A49" w:themeColor="text1"/>
      </w:rPr>
      <w:tblPr/>
      <w:tcPr>
        <w:tcBorders>
          <w:top w:val="nil"/>
          <w:left w:val="nil"/>
          <w:bottom w:val="nil"/>
          <w:right w:val="nil"/>
          <w:insideH w:val="nil"/>
          <w:insideV w:val="nil"/>
        </w:tcBorders>
        <w:shd w:val="clear" w:color="auto" w:fill="E1E6F0" w:themeFill="accent3" w:themeFillTint="33"/>
      </w:tcPr>
    </w:tblStylePr>
    <w:tblStylePr w:type="band1Vert">
      <w:tblPr/>
      <w:tcPr>
        <w:shd w:val="clear" w:color="auto" w:fill="B5C3DA" w:themeFill="accent3" w:themeFillTint="7F"/>
      </w:tcPr>
    </w:tblStylePr>
    <w:tblStylePr w:type="band1Horz">
      <w:tblPr/>
      <w:tcPr>
        <w:tcBorders>
          <w:insideH w:val="single" w:sz="6" w:space="0" w:color="6B88B5" w:themeColor="accent3"/>
          <w:insideV w:val="single" w:sz="6" w:space="0" w:color="6B88B5" w:themeColor="accent3"/>
        </w:tcBorders>
        <w:shd w:val="clear" w:color="auto" w:fill="B5C3DA" w:themeFill="accent3"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semiHidden/>
    <w:rsid w:val="00E07762"/>
    <w:pPr>
      <w:spacing w:line="240" w:lineRule="auto"/>
    </w:pPr>
    <w:rPr>
      <w:rFonts w:asciiTheme="majorHAnsi" w:eastAsiaTheme="majorEastAsia" w:hAnsiTheme="majorHAnsi" w:cstheme="majorBidi"/>
      <w:color w:val="4A4A49" w:themeColor="text1"/>
    </w:rPr>
    <w:tblPr>
      <w:tblStyleRowBandSize w:val="1"/>
      <w:tblStyleColBandSize w:val="1"/>
      <w:tblBorders>
        <w:top w:val="single" w:sz="8" w:space="0" w:color="E36C0A" w:themeColor="accent2"/>
        <w:left w:val="single" w:sz="8" w:space="0" w:color="E36C0A" w:themeColor="accent2"/>
        <w:bottom w:val="single" w:sz="8" w:space="0" w:color="E36C0A" w:themeColor="accent2"/>
        <w:right w:val="single" w:sz="8" w:space="0" w:color="E36C0A" w:themeColor="accent2"/>
        <w:insideH w:val="single" w:sz="8" w:space="0" w:color="E36C0A" w:themeColor="accent2"/>
        <w:insideV w:val="single" w:sz="8" w:space="0" w:color="E36C0A" w:themeColor="accent2"/>
      </w:tblBorders>
    </w:tblPr>
    <w:tcPr>
      <w:shd w:val="clear" w:color="auto" w:fill="FCDABE" w:themeFill="accent2" w:themeFillTint="3F"/>
    </w:tcPr>
    <w:tblStylePr w:type="firstRow">
      <w:rPr>
        <w:b/>
        <w:bCs/>
        <w:color w:val="4A4A49" w:themeColor="text1"/>
      </w:rPr>
      <w:tblPr/>
      <w:tcPr>
        <w:shd w:val="clear" w:color="auto" w:fill="FEF0E5" w:themeFill="accent2" w:themeFillTint="19"/>
      </w:tcPr>
    </w:tblStylePr>
    <w:tblStylePr w:type="lastRow">
      <w:rPr>
        <w:b/>
        <w:bCs/>
        <w:color w:val="4A4A49" w:themeColor="text1"/>
      </w:rPr>
      <w:tblPr/>
      <w:tcPr>
        <w:tcBorders>
          <w:top w:val="single" w:sz="12" w:space="0" w:color="4A4A49" w:themeColor="text1"/>
          <w:left w:val="nil"/>
          <w:bottom w:val="nil"/>
          <w:right w:val="nil"/>
          <w:insideH w:val="nil"/>
          <w:insideV w:val="nil"/>
        </w:tcBorders>
        <w:shd w:val="clear" w:color="auto" w:fill="FFFFFF" w:themeFill="background1"/>
      </w:tcPr>
    </w:tblStylePr>
    <w:tblStylePr w:type="firstCol">
      <w:rPr>
        <w:b/>
        <w:bCs/>
        <w:color w:val="4A4A49"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A4A49" w:themeColor="text1"/>
      </w:rPr>
      <w:tblPr/>
      <w:tcPr>
        <w:tcBorders>
          <w:top w:val="nil"/>
          <w:left w:val="nil"/>
          <w:bottom w:val="nil"/>
          <w:right w:val="nil"/>
          <w:insideH w:val="nil"/>
          <w:insideV w:val="nil"/>
        </w:tcBorders>
        <w:shd w:val="clear" w:color="auto" w:fill="FCE1CA" w:themeFill="accent2" w:themeFillTint="33"/>
      </w:tcPr>
    </w:tblStylePr>
    <w:tblStylePr w:type="band1Vert">
      <w:tblPr/>
      <w:tcPr>
        <w:shd w:val="clear" w:color="auto" w:fill="F9B47C" w:themeFill="accent2" w:themeFillTint="7F"/>
      </w:tcPr>
    </w:tblStylePr>
    <w:tblStylePr w:type="band1Horz">
      <w:tblPr/>
      <w:tcPr>
        <w:tcBorders>
          <w:insideH w:val="single" w:sz="6" w:space="0" w:color="E36C0A" w:themeColor="accent2"/>
          <w:insideV w:val="single" w:sz="6" w:space="0" w:color="E36C0A" w:themeColor="accent2"/>
        </w:tcBorders>
        <w:shd w:val="clear" w:color="auto" w:fill="F9B47C" w:themeFill="accent2"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semiHidden/>
    <w:rsid w:val="00E07762"/>
    <w:pPr>
      <w:spacing w:line="240" w:lineRule="auto"/>
    </w:pPr>
    <w:rPr>
      <w:rFonts w:asciiTheme="majorHAnsi" w:eastAsiaTheme="majorEastAsia" w:hAnsiTheme="majorHAnsi" w:cstheme="majorBidi"/>
      <w:color w:val="4A4A49" w:themeColor="text1"/>
    </w:rPr>
    <w:tblPr>
      <w:tblStyleRowBandSize w:val="1"/>
      <w:tblStyleColBandSize w:val="1"/>
      <w:tblBorders>
        <w:top w:val="single" w:sz="8" w:space="0" w:color="083984" w:themeColor="accent1"/>
        <w:left w:val="single" w:sz="8" w:space="0" w:color="083984" w:themeColor="accent1"/>
        <w:bottom w:val="single" w:sz="8" w:space="0" w:color="083984" w:themeColor="accent1"/>
        <w:right w:val="single" w:sz="8" w:space="0" w:color="083984" w:themeColor="accent1"/>
        <w:insideH w:val="single" w:sz="8" w:space="0" w:color="083984" w:themeColor="accent1"/>
        <w:insideV w:val="single" w:sz="8" w:space="0" w:color="083984" w:themeColor="accent1"/>
      </w:tblBorders>
    </w:tblPr>
    <w:tcPr>
      <w:shd w:val="clear" w:color="auto" w:fill="A8C8F9" w:themeFill="accent1" w:themeFillTint="3F"/>
    </w:tcPr>
    <w:tblStylePr w:type="firstRow">
      <w:rPr>
        <w:b/>
        <w:bCs/>
        <w:color w:val="4A4A49" w:themeColor="text1"/>
      </w:rPr>
      <w:tblPr/>
      <w:tcPr>
        <w:shd w:val="clear" w:color="auto" w:fill="DCE9FD" w:themeFill="accent1" w:themeFillTint="19"/>
      </w:tcPr>
    </w:tblStylePr>
    <w:tblStylePr w:type="lastRow">
      <w:rPr>
        <w:b/>
        <w:bCs/>
        <w:color w:val="4A4A49" w:themeColor="text1"/>
      </w:rPr>
      <w:tblPr/>
      <w:tcPr>
        <w:tcBorders>
          <w:top w:val="single" w:sz="12" w:space="0" w:color="4A4A49" w:themeColor="text1"/>
          <w:left w:val="nil"/>
          <w:bottom w:val="nil"/>
          <w:right w:val="nil"/>
          <w:insideH w:val="nil"/>
          <w:insideV w:val="nil"/>
        </w:tcBorders>
        <w:shd w:val="clear" w:color="auto" w:fill="FFFFFF" w:themeFill="background1"/>
      </w:tcPr>
    </w:tblStylePr>
    <w:tblStylePr w:type="firstCol">
      <w:rPr>
        <w:b/>
        <w:bCs/>
        <w:color w:val="4A4A49"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A4A49" w:themeColor="text1"/>
      </w:rPr>
      <w:tblPr/>
      <w:tcPr>
        <w:tcBorders>
          <w:top w:val="nil"/>
          <w:left w:val="nil"/>
          <w:bottom w:val="nil"/>
          <w:right w:val="nil"/>
          <w:insideH w:val="nil"/>
          <w:insideV w:val="nil"/>
        </w:tcBorders>
        <w:shd w:val="clear" w:color="auto" w:fill="B9D2FA" w:themeFill="accent1" w:themeFillTint="33"/>
      </w:tcPr>
    </w:tblStylePr>
    <w:tblStylePr w:type="band1Vert">
      <w:tblPr/>
      <w:tcPr>
        <w:shd w:val="clear" w:color="auto" w:fill="5191F4" w:themeFill="accent1" w:themeFillTint="7F"/>
      </w:tcPr>
    </w:tblStylePr>
    <w:tblStylePr w:type="band1Horz">
      <w:tblPr/>
      <w:tcPr>
        <w:tcBorders>
          <w:insideH w:val="single" w:sz="6" w:space="0" w:color="083984" w:themeColor="accent1"/>
          <w:insideV w:val="single" w:sz="6" w:space="0" w:color="083984" w:themeColor="accent1"/>
        </w:tcBorders>
        <w:shd w:val="clear" w:color="auto" w:fill="5191F4" w:themeFill="accent1" w:themeFillTint="7F"/>
      </w:tcPr>
    </w:tblStylePr>
    <w:tblStylePr w:type="nwCell">
      <w:tblPr/>
      <w:tcPr>
        <w:shd w:val="clear" w:color="auto" w:fill="FFFFFF" w:themeFill="background1"/>
      </w:tcPr>
    </w:tblStylePr>
  </w:style>
  <w:style w:type="table" w:styleId="Gemiddeldraster1-accent6">
    <w:name w:val="Medium Grid 1 Accent 6"/>
    <w:basedOn w:val="Standaardtabel"/>
    <w:uiPriority w:val="67"/>
    <w:semiHidden/>
    <w:rsid w:val="00E07762"/>
    <w:pPr>
      <w:spacing w:line="240" w:lineRule="auto"/>
    </w:pPr>
    <w:tblPr>
      <w:tblStyleRowBandSize w:val="1"/>
      <w:tblStyleColBandSize w:val="1"/>
      <w:tblBorders>
        <w:top w:val="single" w:sz="8" w:space="0" w:color="FAE9DA" w:themeColor="accent6" w:themeTint="BF"/>
        <w:left w:val="single" w:sz="8" w:space="0" w:color="FAE9DA" w:themeColor="accent6" w:themeTint="BF"/>
        <w:bottom w:val="single" w:sz="8" w:space="0" w:color="FAE9DA" w:themeColor="accent6" w:themeTint="BF"/>
        <w:right w:val="single" w:sz="8" w:space="0" w:color="FAE9DA" w:themeColor="accent6" w:themeTint="BF"/>
        <w:insideH w:val="single" w:sz="8" w:space="0" w:color="FAE9DA" w:themeColor="accent6" w:themeTint="BF"/>
        <w:insideV w:val="single" w:sz="8" w:space="0" w:color="FAE9DA" w:themeColor="accent6" w:themeTint="BF"/>
      </w:tblBorders>
    </w:tblPr>
    <w:tcPr>
      <w:shd w:val="clear" w:color="auto" w:fill="FDF7F2" w:themeFill="accent6" w:themeFillTint="3F"/>
    </w:tcPr>
    <w:tblStylePr w:type="firstRow">
      <w:rPr>
        <w:b/>
        <w:bCs/>
      </w:rPr>
    </w:tblStylePr>
    <w:tblStylePr w:type="lastRow">
      <w:rPr>
        <w:b/>
        <w:bCs/>
      </w:rPr>
      <w:tblPr/>
      <w:tcPr>
        <w:tcBorders>
          <w:top w:val="single" w:sz="18" w:space="0" w:color="FAE9DA" w:themeColor="accent6" w:themeTint="BF"/>
        </w:tcBorders>
      </w:tcPr>
    </w:tblStylePr>
    <w:tblStylePr w:type="firstCol">
      <w:rPr>
        <w:b/>
        <w:bCs/>
      </w:rPr>
    </w:tblStylePr>
    <w:tblStylePr w:type="lastCol">
      <w:rPr>
        <w:b/>
        <w:bCs/>
      </w:rPr>
    </w:tblStylePr>
    <w:tblStylePr w:type="band1Vert">
      <w:tblPr/>
      <w:tcPr>
        <w:shd w:val="clear" w:color="auto" w:fill="FCF0E6" w:themeFill="accent6" w:themeFillTint="7F"/>
      </w:tcPr>
    </w:tblStylePr>
    <w:tblStylePr w:type="band1Horz">
      <w:tblPr/>
      <w:tcPr>
        <w:shd w:val="clear" w:color="auto" w:fill="FCF0E6" w:themeFill="accent6" w:themeFillTint="7F"/>
      </w:tcPr>
    </w:tblStylePr>
  </w:style>
  <w:style w:type="table" w:styleId="Gemiddeldraster1-accent5">
    <w:name w:val="Medium Grid 1 Accent 5"/>
    <w:basedOn w:val="Standaardtabel"/>
    <w:uiPriority w:val="67"/>
    <w:semiHidden/>
    <w:rsid w:val="00E07762"/>
    <w:pPr>
      <w:spacing w:line="240" w:lineRule="auto"/>
    </w:pPr>
    <w:tblPr>
      <w:tblStyleRowBandSize w:val="1"/>
      <w:tblStyleColBandSize w:val="1"/>
      <w:tblBorders>
        <w:top w:val="single" w:sz="8" w:space="0" w:color="DAE0EC" w:themeColor="accent5" w:themeTint="BF"/>
        <w:left w:val="single" w:sz="8" w:space="0" w:color="DAE0EC" w:themeColor="accent5" w:themeTint="BF"/>
        <w:bottom w:val="single" w:sz="8" w:space="0" w:color="DAE0EC" w:themeColor="accent5" w:themeTint="BF"/>
        <w:right w:val="single" w:sz="8" w:space="0" w:color="DAE0EC" w:themeColor="accent5" w:themeTint="BF"/>
        <w:insideH w:val="single" w:sz="8" w:space="0" w:color="DAE0EC" w:themeColor="accent5" w:themeTint="BF"/>
        <w:insideV w:val="single" w:sz="8" w:space="0" w:color="DAE0EC" w:themeColor="accent5" w:themeTint="BF"/>
      </w:tblBorders>
    </w:tblPr>
    <w:tcPr>
      <w:shd w:val="clear" w:color="auto" w:fill="F2F5F8" w:themeFill="accent5" w:themeFillTint="3F"/>
    </w:tcPr>
    <w:tblStylePr w:type="firstRow">
      <w:rPr>
        <w:b/>
        <w:bCs/>
      </w:rPr>
    </w:tblStylePr>
    <w:tblStylePr w:type="lastRow">
      <w:rPr>
        <w:b/>
        <w:bCs/>
      </w:rPr>
      <w:tblPr/>
      <w:tcPr>
        <w:tcBorders>
          <w:top w:val="single" w:sz="18" w:space="0" w:color="DAE0EC" w:themeColor="accent5" w:themeTint="BF"/>
        </w:tcBorders>
      </w:tcPr>
    </w:tblStylePr>
    <w:tblStylePr w:type="firstCol">
      <w:rPr>
        <w:b/>
        <w:bCs/>
      </w:rPr>
    </w:tblStylePr>
    <w:tblStylePr w:type="lastCol">
      <w:rPr>
        <w:b/>
        <w:bCs/>
      </w:rPr>
    </w:tblStylePr>
    <w:tblStylePr w:type="band1Vert">
      <w:tblPr/>
      <w:tcPr>
        <w:shd w:val="clear" w:color="auto" w:fill="E6EAF2" w:themeFill="accent5" w:themeFillTint="7F"/>
      </w:tcPr>
    </w:tblStylePr>
    <w:tblStylePr w:type="band1Horz">
      <w:tblPr/>
      <w:tcPr>
        <w:shd w:val="clear" w:color="auto" w:fill="E6EAF2" w:themeFill="accent5" w:themeFillTint="7F"/>
      </w:tcPr>
    </w:tblStylePr>
  </w:style>
  <w:style w:type="table" w:styleId="Gemiddeldraster1-accent4">
    <w:name w:val="Medium Grid 1 Accent 4"/>
    <w:basedOn w:val="Standaardtabel"/>
    <w:uiPriority w:val="67"/>
    <w:semiHidden/>
    <w:rsid w:val="00E07762"/>
    <w:pPr>
      <w:spacing w:line="240" w:lineRule="auto"/>
    </w:pPr>
    <w:tblPr>
      <w:tblStyleRowBandSize w:val="1"/>
      <w:tblStyleColBandSize w:val="1"/>
      <w:tblBorders>
        <w:top w:val="single" w:sz="8" w:space="0" w:color="F2BC90" w:themeColor="accent4" w:themeTint="BF"/>
        <w:left w:val="single" w:sz="8" w:space="0" w:color="F2BC90" w:themeColor="accent4" w:themeTint="BF"/>
        <w:bottom w:val="single" w:sz="8" w:space="0" w:color="F2BC90" w:themeColor="accent4" w:themeTint="BF"/>
        <w:right w:val="single" w:sz="8" w:space="0" w:color="F2BC90" w:themeColor="accent4" w:themeTint="BF"/>
        <w:insideH w:val="single" w:sz="8" w:space="0" w:color="F2BC90" w:themeColor="accent4" w:themeTint="BF"/>
        <w:insideV w:val="single" w:sz="8" w:space="0" w:color="F2BC90" w:themeColor="accent4" w:themeTint="BF"/>
      </w:tblBorders>
    </w:tblPr>
    <w:tcPr>
      <w:shd w:val="clear" w:color="auto" w:fill="FAE9DA" w:themeFill="accent4" w:themeFillTint="3F"/>
    </w:tcPr>
    <w:tblStylePr w:type="firstRow">
      <w:rPr>
        <w:b/>
        <w:bCs/>
      </w:rPr>
    </w:tblStylePr>
    <w:tblStylePr w:type="lastRow">
      <w:rPr>
        <w:b/>
        <w:bCs/>
      </w:rPr>
      <w:tblPr/>
      <w:tcPr>
        <w:tcBorders>
          <w:top w:val="single" w:sz="18" w:space="0" w:color="F2BC90" w:themeColor="accent4" w:themeTint="BF"/>
        </w:tcBorders>
      </w:tcPr>
    </w:tblStylePr>
    <w:tblStylePr w:type="firstCol">
      <w:rPr>
        <w:b/>
        <w:bCs/>
      </w:rPr>
    </w:tblStylePr>
    <w:tblStylePr w:type="lastCol">
      <w:rPr>
        <w:b/>
        <w:bCs/>
      </w:rPr>
    </w:tblStylePr>
    <w:tblStylePr w:type="band1Vert">
      <w:tblPr/>
      <w:tcPr>
        <w:shd w:val="clear" w:color="auto" w:fill="F6D2B5" w:themeFill="accent4" w:themeFillTint="7F"/>
      </w:tcPr>
    </w:tblStylePr>
    <w:tblStylePr w:type="band1Horz">
      <w:tblPr/>
      <w:tcPr>
        <w:shd w:val="clear" w:color="auto" w:fill="F6D2B5" w:themeFill="accent4" w:themeFillTint="7F"/>
      </w:tcPr>
    </w:tblStylePr>
  </w:style>
  <w:style w:type="table" w:styleId="Gemiddeldraster1-accent3">
    <w:name w:val="Medium Grid 1 Accent 3"/>
    <w:basedOn w:val="Standaardtabel"/>
    <w:uiPriority w:val="67"/>
    <w:semiHidden/>
    <w:rsid w:val="00E07762"/>
    <w:pPr>
      <w:spacing w:line="240" w:lineRule="auto"/>
    </w:pPr>
    <w:tblPr>
      <w:tblStyleRowBandSize w:val="1"/>
      <w:tblStyleColBandSize w:val="1"/>
      <w:tblBorders>
        <w:top w:val="single" w:sz="8" w:space="0" w:color="90A5C7" w:themeColor="accent3" w:themeTint="BF"/>
        <w:left w:val="single" w:sz="8" w:space="0" w:color="90A5C7" w:themeColor="accent3" w:themeTint="BF"/>
        <w:bottom w:val="single" w:sz="8" w:space="0" w:color="90A5C7" w:themeColor="accent3" w:themeTint="BF"/>
        <w:right w:val="single" w:sz="8" w:space="0" w:color="90A5C7" w:themeColor="accent3" w:themeTint="BF"/>
        <w:insideH w:val="single" w:sz="8" w:space="0" w:color="90A5C7" w:themeColor="accent3" w:themeTint="BF"/>
        <w:insideV w:val="single" w:sz="8" w:space="0" w:color="90A5C7" w:themeColor="accent3" w:themeTint="BF"/>
      </w:tblBorders>
    </w:tblPr>
    <w:tcPr>
      <w:shd w:val="clear" w:color="auto" w:fill="DAE1EC" w:themeFill="accent3" w:themeFillTint="3F"/>
    </w:tcPr>
    <w:tblStylePr w:type="firstRow">
      <w:rPr>
        <w:b/>
        <w:bCs/>
      </w:rPr>
    </w:tblStylePr>
    <w:tblStylePr w:type="lastRow">
      <w:rPr>
        <w:b/>
        <w:bCs/>
      </w:rPr>
      <w:tblPr/>
      <w:tcPr>
        <w:tcBorders>
          <w:top w:val="single" w:sz="18" w:space="0" w:color="90A5C7" w:themeColor="accent3" w:themeTint="BF"/>
        </w:tcBorders>
      </w:tcPr>
    </w:tblStylePr>
    <w:tblStylePr w:type="firstCol">
      <w:rPr>
        <w:b/>
        <w:bCs/>
      </w:rPr>
    </w:tblStylePr>
    <w:tblStylePr w:type="lastCol">
      <w:rPr>
        <w:b/>
        <w:bCs/>
      </w:rPr>
    </w:tblStylePr>
    <w:tblStylePr w:type="band1Vert">
      <w:tblPr/>
      <w:tcPr>
        <w:shd w:val="clear" w:color="auto" w:fill="B5C3DA" w:themeFill="accent3" w:themeFillTint="7F"/>
      </w:tcPr>
    </w:tblStylePr>
    <w:tblStylePr w:type="band1Horz">
      <w:tblPr/>
      <w:tcPr>
        <w:shd w:val="clear" w:color="auto" w:fill="B5C3DA" w:themeFill="accent3" w:themeFillTint="7F"/>
      </w:tcPr>
    </w:tblStylePr>
  </w:style>
  <w:style w:type="table" w:styleId="Gemiddeldraster1-accent2">
    <w:name w:val="Medium Grid 1 Accent 2"/>
    <w:basedOn w:val="Standaardtabel"/>
    <w:uiPriority w:val="67"/>
    <w:semiHidden/>
    <w:rsid w:val="00E07762"/>
    <w:pPr>
      <w:spacing w:line="240" w:lineRule="auto"/>
    </w:pPr>
    <w:tblPr>
      <w:tblStyleRowBandSize w:val="1"/>
      <w:tblStyleColBandSize w:val="1"/>
      <w:tblBorders>
        <w:top w:val="single" w:sz="8" w:space="0" w:color="F68F3B" w:themeColor="accent2" w:themeTint="BF"/>
        <w:left w:val="single" w:sz="8" w:space="0" w:color="F68F3B" w:themeColor="accent2" w:themeTint="BF"/>
        <w:bottom w:val="single" w:sz="8" w:space="0" w:color="F68F3B" w:themeColor="accent2" w:themeTint="BF"/>
        <w:right w:val="single" w:sz="8" w:space="0" w:color="F68F3B" w:themeColor="accent2" w:themeTint="BF"/>
        <w:insideH w:val="single" w:sz="8" w:space="0" w:color="F68F3B" w:themeColor="accent2" w:themeTint="BF"/>
        <w:insideV w:val="single" w:sz="8" w:space="0" w:color="F68F3B" w:themeColor="accent2" w:themeTint="BF"/>
      </w:tblBorders>
    </w:tblPr>
    <w:tcPr>
      <w:shd w:val="clear" w:color="auto" w:fill="FCDABE" w:themeFill="accent2" w:themeFillTint="3F"/>
    </w:tcPr>
    <w:tblStylePr w:type="firstRow">
      <w:rPr>
        <w:b/>
        <w:bCs/>
      </w:rPr>
    </w:tblStylePr>
    <w:tblStylePr w:type="lastRow">
      <w:rPr>
        <w:b/>
        <w:bCs/>
      </w:rPr>
      <w:tblPr/>
      <w:tcPr>
        <w:tcBorders>
          <w:top w:val="single" w:sz="18" w:space="0" w:color="F68F3B" w:themeColor="accent2" w:themeTint="BF"/>
        </w:tcBorders>
      </w:tcPr>
    </w:tblStylePr>
    <w:tblStylePr w:type="firstCol">
      <w:rPr>
        <w:b/>
        <w:bCs/>
      </w:rPr>
    </w:tblStylePr>
    <w:tblStylePr w:type="lastCol">
      <w:rPr>
        <w:b/>
        <w:bCs/>
      </w:rPr>
    </w:tblStylePr>
    <w:tblStylePr w:type="band1Vert">
      <w:tblPr/>
      <w:tcPr>
        <w:shd w:val="clear" w:color="auto" w:fill="F9B47C" w:themeFill="accent2" w:themeFillTint="7F"/>
      </w:tcPr>
    </w:tblStylePr>
    <w:tblStylePr w:type="band1Horz">
      <w:tblPr/>
      <w:tcPr>
        <w:shd w:val="clear" w:color="auto" w:fill="F9B47C" w:themeFill="accent2" w:themeFillTint="7F"/>
      </w:tcPr>
    </w:tblStylePr>
  </w:style>
  <w:style w:type="table" w:styleId="Gemiddeldraster1-accent1">
    <w:name w:val="Medium Grid 1 Accent 1"/>
    <w:basedOn w:val="Standaardtabel"/>
    <w:uiPriority w:val="67"/>
    <w:semiHidden/>
    <w:rsid w:val="00E07762"/>
    <w:pPr>
      <w:spacing w:line="240" w:lineRule="auto"/>
    </w:pPr>
    <w:tblPr>
      <w:tblStyleRowBandSize w:val="1"/>
      <w:tblStyleColBandSize w:val="1"/>
      <w:tblBorders>
        <w:top w:val="single" w:sz="8" w:space="0" w:color="0D5EDB" w:themeColor="accent1" w:themeTint="BF"/>
        <w:left w:val="single" w:sz="8" w:space="0" w:color="0D5EDB" w:themeColor="accent1" w:themeTint="BF"/>
        <w:bottom w:val="single" w:sz="8" w:space="0" w:color="0D5EDB" w:themeColor="accent1" w:themeTint="BF"/>
        <w:right w:val="single" w:sz="8" w:space="0" w:color="0D5EDB" w:themeColor="accent1" w:themeTint="BF"/>
        <w:insideH w:val="single" w:sz="8" w:space="0" w:color="0D5EDB" w:themeColor="accent1" w:themeTint="BF"/>
        <w:insideV w:val="single" w:sz="8" w:space="0" w:color="0D5EDB" w:themeColor="accent1" w:themeTint="BF"/>
      </w:tblBorders>
    </w:tblPr>
    <w:tcPr>
      <w:shd w:val="clear" w:color="auto" w:fill="A8C8F9" w:themeFill="accent1" w:themeFillTint="3F"/>
    </w:tcPr>
    <w:tblStylePr w:type="firstRow">
      <w:rPr>
        <w:b/>
        <w:bCs/>
      </w:rPr>
    </w:tblStylePr>
    <w:tblStylePr w:type="lastRow">
      <w:rPr>
        <w:b/>
        <w:bCs/>
      </w:rPr>
      <w:tblPr/>
      <w:tcPr>
        <w:tcBorders>
          <w:top w:val="single" w:sz="18" w:space="0" w:color="0D5EDB" w:themeColor="accent1" w:themeTint="BF"/>
        </w:tcBorders>
      </w:tcPr>
    </w:tblStylePr>
    <w:tblStylePr w:type="firstCol">
      <w:rPr>
        <w:b/>
        <w:bCs/>
      </w:rPr>
    </w:tblStylePr>
    <w:tblStylePr w:type="lastCol">
      <w:rPr>
        <w:b/>
        <w:bCs/>
      </w:rPr>
    </w:tblStylePr>
    <w:tblStylePr w:type="band1Vert">
      <w:tblPr/>
      <w:tcPr>
        <w:shd w:val="clear" w:color="auto" w:fill="5191F4" w:themeFill="accent1" w:themeFillTint="7F"/>
      </w:tcPr>
    </w:tblStylePr>
    <w:tblStylePr w:type="band1Horz">
      <w:tblPr/>
      <w:tcPr>
        <w:shd w:val="clear" w:color="auto" w:fill="5191F4" w:themeFill="accent1" w:themeFillTint="7F"/>
      </w:tcPr>
    </w:tblStylePr>
  </w:style>
  <w:style w:type="table" w:styleId="Donkerelijst-accent6">
    <w:name w:val="Dark List Accent 6"/>
    <w:basedOn w:val="Standaardtabel"/>
    <w:uiPriority w:val="70"/>
    <w:semiHidden/>
    <w:rsid w:val="00E07762"/>
    <w:pPr>
      <w:spacing w:line="240" w:lineRule="auto"/>
    </w:pPr>
    <w:rPr>
      <w:color w:val="FFFFFF" w:themeColor="background1"/>
    </w:rPr>
    <w:tblPr>
      <w:tblStyleRowBandSize w:val="1"/>
      <w:tblStyleColBandSize w:val="1"/>
    </w:tblPr>
    <w:tcPr>
      <w:shd w:val="clear" w:color="auto" w:fill="F9E2C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4A4A49" w:themeFill="text1"/>
      </w:tcPr>
    </w:tblStylePr>
    <w:tblStylePr w:type="lastRow">
      <w:tblPr/>
      <w:tcPr>
        <w:tcBorders>
          <w:top w:val="single" w:sz="18" w:space="0" w:color="FFFFFF" w:themeColor="background1"/>
          <w:left w:val="nil"/>
          <w:bottom w:val="nil"/>
          <w:right w:val="nil"/>
          <w:insideH w:val="nil"/>
          <w:insideV w:val="nil"/>
        </w:tcBorders>
        <w:shd w:val="clear" w:color="auto" w:fill="C96A18"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CA56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CA568" w:themeFill="accent6" w:themeFillShade="BF"/>
      </w:tcPr>
    </w:tblStylePr>
    <w:tblStylePr w:type="band1Vert">
      <w:tblPr/>
      <w:tcPr>
        <w:tcBorders>
          <w:top w:val="nil"/>
          <w:left w:val="nil"/>
          <w:bottom w:val="nil"/>
          <w:right w:val="nil"/>
          <w:insideH w:val="nil"/>
          <w:insideV w:val="nil"/>
        </w:tcBorders>
        <w:shd w:val="clear" w:color="auto" w:fill="ECA568" w:themeFill="accent6" w:themeFillShade="BF"/>
      </w:tcPr>
    </w:tblStylePr>
    <w:tblStylePr w:type="band1Horz">
      <w:tblPr/>
      <w:tcPr>
        <w:tcBorders>
          <w:top w:val="nil"/>
          <w:left w:val="nil"/>
          <w:bottom w:val="nil"/>
          <w:right w:val="nil"/>
          <w:insideH w:val="nil"/>
          <w:insideV w:val="nil"/>
        </w:tcBorders>
        <w:shd w:val="clear" w:color="auto" w:fill="ECA568" w:themeFill="accent6" w:themeFillShade="BF"/>
      </w:tcPr>
    </w:tblStylePr>
  </w:style>
  <w:style w:type="table" w:styleId="Donkerelijst-accent5">
    <w:name w:val="Dark List Accent 5"/>
    <w:basedOn w:val="Standaardtabel"/>
    <w:uiPriority w:val="70"/>
    <w:semiHidden/>
    <w:rsid w:val="00E07762"/>
    <w:pPr>
      <w:spacing w:line="240" w:lineRule="auto"/>
    </w:pPr>
    <w:rPr>
      <w:color w:val="FFFFFF" w:themeColor="background1"/>
    </w:rPr>
    <w:tblPr>
      <w:tblStyleRowBandSize w:val="1"/>
      <w:tblStyleColBandSize w:val="1"/>
    </w:tblPr>
    <w:tcPr>
      <w:shd w:val="clear" w:color="auto" w:fill="CED7E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4A4A49" w:themeFill="text1"/>
      </w:tcPr>
    </w:tblStylePr>
    <w:tblStylePr w:type="lastRow">
      <w:tblPr/>
      <w:tcPr>
        <w:tcBorders>
          <w:top w:val="single" w:sz="18" w:space="0" w:color="FFFFFF" w:themeColor="background1"/>
          <w:left w:val="nil"/>
          <w:bottom w:val="nil"/>
          <w:right w:val="nil"/>
          <w:insideH w:val="nil"/>
          <w:insideV w:val="nil"/>
        </w:tcBorders>
        <w:shd w:val="clear" w:color="auto" w:fill="49638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859BC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859BC1" w:themeFill="accent5" w:themeFillShade="BF"/>
      </w:tcPr>
    </w:tblStylePr>
    <w:tblStylePr w:type="band1Vert">
      <w:tblPr/>
      <w:tcPr>
        <w:tcBorders>
          <w:top w:val="nil"/>
          <w:left w:val="nil"/>
          <w:bottom w:val="nil"/>
          <w:right w:val="nil"/>
          <w:insideH w:val="nil"/>
          <w:insideV w:val="nil"/>
        </w:tcBorders>
        <w:shd w:val="clear" w:color="auto" w:fill="859BC1" w:themeFill="accent5" w:themeFillShade="BF"/>
      </w:tcPr>
    </w:tblStylePr>
    <w:tblStylePr w:type="band1Horz">
      <w:tblPr/>
      <w:tcPr>
        <w:tcBorders>
          <w:top w:val="nil"/>
          <w:left w:val="nil"/>
          <w:bottom w:val="nil"/>
          <w:right w:val="nil"/>
          <w:insideH w:val="nil"/>
          <w:insideV w:val="nil"/>
        </w:tcBorders>
        <w:shd w:val="clear" w:color="auto" w:fill="859BC1" w:themeFill="accent5" w:themeFillShade="BF"/>
      </w:tcPr>
    </w:tblStylePr>
  </w:style>
  <w:style w:type="table" w:styleId="Donkerelijst-accent4">
    <w:name w:val="Dark List Accent 4"/>
    <w:basedOn w:val="Standaardtabel"/>
    <w:uiPriority w:val="70"/>
    <w:semiHidden/>
    <w:rsid w:val="00E07762"/>
    <w:pPr>
      <w:spacing w:line="240" w:lineRule="auto"/>
    </w:pPr>
    <w:rPr>
      <w:color w:val="FFFFFF" w:themeColor="background1"/>
    </w:rPr>
    <w:tblPr>
      <w:tblStyleRowBandSize w:val="1"/>
      <w:tblStyleColBandSize w:val="1"/>
    </w:tblPr>
    <w:tcPr>
      <w:shd w:val="clear" w:color="auto" w:fill="EEA76C"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4A4A49" w:themeFill="text1"/>
      </w:tcPr>
    </w:tblStylePr>
    <w:tblStylePr w:type="lastRow">
      <w:tblPr/>
      <w:tcPr>
        <w:tcBorders>
          <w:top w:val="single" w:sz="18" w:space="0" w:color="FFFFFF" w:themeColor="background1"/>
          <w:left w:val="nil"/>
          <w:bottom w:val="nil"/>
          <w:right w:val="nil"/>
          <w:insideH w:val="nil"/>
          <w:insideV w:val="nil"/>
        </w:tcBorders>
        <w:shd w:val="clear" w:color="auto" w:fill="9A4F12"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E5771E"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E5771E" w:themeFill="accent4" w:themeFillShade="BF"/>
      </w:tcPr>
    </w:tblStylePr>
    <w:tblStylePr w:type="band1Vert">
      <w:tblPr/>
      <w:tcPr>
        <w:tcBorders>
          <w:top w:val="nil"/>
          <w:left w:val="nil"/>
          <w:bottom w:val="nil"/>
          <w:right w:val="nil"/>
          <w:insideH w:val="nil"/>
          <w:insideV w:val="nil"/>
        </w:tcBorders>
        <w:shd w:val="clear" w:color="auto" w:fill="E5771E" w:themeFill="accent4" w:themeFillShade="BF"/>
      </w:tcPr>
    </w:tblStylePr>
    <w:tblStylePr w:type="band1Horz">
      <w:tblPr/>
      <w:tcPr>
        <w:tcBorders>
          <w:top w:val="nil"/>
          <w:left w:val="nil"/>
          <w:bottom w:val="nil"/>
          <w:right w:val="nil"/>
          <w:insideH w:val="nil"/>
          <w:insideV w:val="nil"/>
        </w:tcBorders>
        <w:shd w:val="clear" w:color="auto" w:fill="E5771E" w:themeFill="accent4" w:themeFillShade="BF"/>
      </w:tcPr>
    </w:tblStylePr>
  </w:style>
  <w:style w:type="table" w:styleId="Donkerelijst-accent3">
    <w:name w:val="Dark List Accent 3"/>
    <w:basedOn w:val="Standaardtabel"/>
    <w:uiPriority w:val="70"/>
    <w:semiHidden/>
    <w:rsid w:val="00E07762"/>
    <w:pPr>
      <w:spacing w:line="240" w:lineRule="auto"/>
    </w:pPr>
    <w:rPr>
      <w:color w:val="FFFFFF" w:themeColor="background1"/>
    </w:rPr>
    <w:tblPr>
      <w:tblStyleRowBandSize w:val="1"/>
      <w:tblStyleColBandSize w:val="1"/>
    </w:tblPr>
    <w:tcPr>
      <w:shd w:val="clear" w:color="auto" w:fill="6B88B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4A4A49" w:themeFill="text1"/>
      </w:tcPr>
    </w:tblStylePr>
    <w:tblStylePr w:type="lastRow">
      <w:tblPr/>
      <w:tcPr>
        <w:tcBorders>
          <w:top w:val="single" w:sz="18" w:space="0" w:color="FFFFFF" w:themeColor="background1"/>
          <w:left w:val="nil"/>
          <w:bottom w:val="nil"/>
          <w:right w:val="nil"/>
          <w:insideH w:val="nil"/>
          <w:insideV w:val="nil"/>
        </w:tcBorders>
        <w:shd w:val="clear" w:color="auto" w:fill="2F425F"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48638F"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48638F" w:themeFill="accent3" w:themeFillShade="BF"/>
      </w:tcPr>
    </w:tblStylePr>
    <w:tblStylePr w:type="band1Vert">
      <w:tblPr/>
      <w:tcPr>
        <w:tcBorders>
          <w:top w:val="nil"/>
          <w:left w:val="nil"/>
          <w:bottom w:val="nil"/>
          <w:right w:val="nil"/>
          <w:insideH w:val="nil"/>
          <w:insideV w:val="nil"/>
        </w:tcBorders>
        <w:shd w:val="clear" w:color="auto" w:fill="48638F" w:themeFill="accent3" w:themeFillShade="BF"/>
      </w:tcPr>
    </w:tblStylePr>
    <w:tblStylePr w:type="band1Horz">
      <w:tblPr/>
      <w:tcPr>
        <w:tcBorders>
          <w:top w:val="nil"/>
          <w:left w:val="nil"/>
          <w:bottom w:val="nil"/>
          <w:right w:val="nil"/>
          <w:insideH w:val="nil"/>
          <w:insideV w:val="nil"/>
        </w:tcBorders>
        <w:shd w:val="clear" w:color="auto" w:fill="48638F" w:themeFill="accent3" w:themeFillShade="BF"/>
      </w:tcPr>
    </w:tblStylePr>
  </w:style>
  <w:style w:type="table" w:styleId="Donkerelijst-accent2">
    <w:name w:val="Dark List Accent 2"/>
    <w:basedOn w:val="Standaardtabel"/>
    <w:uiPriority w:val="70"/>
    <w:semiHidden/>
    <w:rsid w:val="00E07762"/>
    <w:pPr>
      <w:spacing w:line="240" w:lineRule="auto"/>
    </w:pPr>
    <w:rPr>
      <w:color w:val="FFFFFF" w:themeColor="background1"/>
    </w:rPr>
    <w:tblPr>
      <w:tblStyleRowBandSize w:val="1"/>
      <w:tblStyleColBandSize w:val="1"/>
    </w:tblPr>
    <w:tcPr>
      <w:shd w:val="clear" w:color="auto" w:fill="E36C0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4A4A49" w:themeFill="text1"/>
      </w:tcPr>
    </w:tblStylePr>
    <w:tblStylePr w:type="lastRow">
      <w:tblPr/>
      <w:tcPr>
        <w:tcBorders>
          <w:top w:val="single" w:sz="18" w:space="0" w:color="FFFFFF" w:themeColor="background1"/>
          <w:left w:val="nil"/>
          <w:bottom w:val="nil"/>
          <w:right w:val="nil"/>
          <w:insideH w:val="nil"/>
          <w:insideV w:val="nil"/>
        </w:tcBorders>
        <w:shd w:val="clear" w:color="auto" w:fill="703505"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9500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95007" w:themeFill="accent2" w:themeFillShade="BF"/>
      </w:tcPr>
    </w:tblStylePr>
    <w:tblStylePr w:type="band1Vert">
      <w:tblPr/>
      <w:tcPr>
        <w:tcBorders>
          <w:top w:val="nil"/>
          <w:left w:val="nil"/>
          <w:bottom w:val="nil"/>
          <w:right w:val="nil"/>
          <w:insideH w:val="nil"/>
          <w:insideV w:val="nil"/>
        </w:tcBorders>
        <w:shd w:val="clear" w:color="auto" w:fill="A95007" w:themeFill="accent2" w:themeFillShade="BF"/>
      </w:tcPr>
    </w:tblStylePr>
    <w:tblStylePr w:type="band1Horz">
      <w:tblPr/>
      <w:tcPr>
        <w:tcBorders>
          <w:top w:val="nil"/>
          <w:left w:val="nil"/>
          <w:bottom w:val="nil"/>
          <w:right w:val="nil"/>
          <w:insideH w:val="nil"/>
          <w:insideV w:val="nil"/>
        </w:tcBorders>
        <w:shd w:val="clear" w:color="auto" w:fill="A95007" w:themeFill="accent2" w:themeFillShade="BF"/>
      </w:tcPr>
    </w:tblStylePr>
  </w:style>
  <w:style w:type="table" w:styleId="Donkerelijst-accent1">
    <w:name w:val="Dark List Accent 1"/>
    <w:basedOn w:val="Standaardtabel"/>
    <w:uiPriority w:val="70"/>
    <w:semiHidden/>
    <w:rsid w:val="00E07762"/>
    <w:pPr>
      <w:spacing w:line="240" w:lineRule="auto"/>
    </w:pPr>
    <w:rPr>
      <w:color w:val="FFFFFF" w:themeColor="background1"/>
    </w:rPr>
    <w:tblPr>
      <w:tblStyleRowBandSize w:val="1"/>
      <w:tblStyleColBandSize w:val="1"/>
    </w:tblPr>
    <w:tcPr>
      <w:shd w:val="clear" w:color="auto" w:fill="08398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4A4A49" w:themeFill="text1"/>
      </w:tcPr>
    </w:tblStylePr>
    <w:tblStylePr w:type="lastRow">
      <w:tblPr/>
      <w:tcPr>
        <w:tcBorders>
          <w:top w:val="single" w:sz="18" w:space="0" w:color="FFFFFF" w:themeColor="background1"/>
          <w:left w:val="nil"/>
          <w:bottom w:val="nil"/>
          <w:right w:val="nil"/>
          <w:insideH w:val="nil"/>
          <w:insideV w:val="nil"/>
        </w:tcBorders>
        <w:shd w:val="clear" w:color="auto" w:fill="041C41"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62A62"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62A62" w:themeFill="accent1" w:themeFillShade="BF"/>
      </w:tcPr>
    </w:tblStylePr>
    <w:tblStylePr w:type="band1Vert">
      <w:tblPr/>
      <w:tcPr>
        <w:tcBorders>
          <w:top w:val="nil"/>
          <w:left w:val="nil"/>
          <w:bottom w:val="nil"/>
          <w:right w:val="nil"/>
          <w:insideH w:val="nil"/>
          <w:insideV w:val="nil"/>
        </w:tcBorders>
        <w:shd w:val="clear" w:color="auto" w:fill="062A62" w:themeFill="accent1" w:themeFillShade="BF"/>
      </w:tcPr>
    </w:tblStylePr>
    <w:tblStylePr w:type="band1Horz">
      <w:tblPr/>
      <w:tcPr>
        <w:tcBorders>
          <w:top w:val="nil"/>
          <w:left w:val="nil"/>
          <w:bottom w:val="nil"/>
          <w:right w:val="nil"/>
          <w:insideH w:val="nil"/>
          <w:insideV w:val="nil"/>
        </w:tcBorders>
        <w:shd w:val="clear" w:color="auto" w:fill="062A62" w:themeFill="accent1" w:themeFillShade="BF"/>
      </w:tcPr>
    </w:tblStylePr>
  </w:style>
  <w:style w:type="paragraph" w:styleId="Bibliografie">
    <w:name w:val="Bibliography"/>
    <w:basedOn w:val="ZsysbasisNibud"/>
    <w:next w:val="BasistekstNibud"/>
    <w:uiPriority w:val="98"/>
    <w:semiHidden/>
    <w:rsid w:val="00E07762"/>
  </w:style>
  <w:style w:type="paragraph" w:styleId="Citaat">
    <w:name w:val="Quote"/>
    <w:basedOn w:val="ZsysbasisNibud"/>
    <w:next w:val="BasistekstNibud"/>
    <w:link w:val="CitaatChar"/>
    <w:uiPriority w:val="98"/>
    <w:semiHidden/>
    <w:rsid w:val="00E07762"/>
    <w:rPr>
      <w:i/>
      <w:iCs/>
    </w:rPr>
  </w:style>
  <w:style w:type="character" w:customStyle="1" w:styleId="CitaatChar">
    <w:name w:val="Citaat Char"/>
    <w:basedOn w:val="Standaardalinea-lettertype"/>
    <w:link w:val="Citaat"/>
    <w:uiPriority w:val="29"/>
    <w:semiHidden/>
    <w:rsid w:val="00F33259"/>
    <w:rPr>
      <w:rFonts w:ascii="Maiandra GD" w:hAnsi="Maiandra GD" w:cs="Maiandra GD"/>
      <w:i/>
      <w:iCs/>
      <w:color w:val="4A4A49" w:themeColor="text1"/>
      <w:sz w:val="18"/>
      <w:szCs w:val="18"/>
    </w:rPr>
  </w:style>
  <w:style w:type="paragraph" w:styleId="Duidelijkcitaat">
    <w:name w:val="Intense Quote"/>
    <w:basedOn w:val="ZsysbasisNibud"/>
    <w:next w:val="BasistekstNibud"/>
    <w:link w:val="DuidelijkcitaatChar"/>
    <w:uiPriority w:val="98"/>
    <w:semiHidden/>
    <w:rsid w:val="00F33259"/>
    <w:pPr>
      <w:spacing w:before="200" w:after="280"/>
      <w:ind w:left="936" w:right="936"/>
    </w:pPr>
    <w:rPr>
      <w:b/>
      <w:bCs/>
      <w:i/>
      <w:iCs/>
    </w:rPr>
  </w:style>
  <w:style w:type="character" w:customStyle="1" w:styleId="DuidelijkcitaatChar">
    <w:name w:val="Duidelijk citaat Char"/>
    <w:basedOn w:val="Standaardalinea-lettertype"/>
    <w:link w:val="Duidelijkcitaat"/>
    <w:uiPriority w:val="30"/>
    <w:semiHidden/>
    <w:rsid w:val="00F33259"/>
    <w:rPr>
      <w:rFonts w:ascii="Maiandra GD" w:hAnsi="Maiandra GD" w:cs="Maiandra GD"/>
      <w:b/>
      <w:bCs/>
      <w:i/>
      <w:iCs/>
      <w:sz w:val="18"/>
      <w:szCs w:val="18"/>
    </w:rPr>
  </w:style>
  <w:style w:type="character" w:styleId="Eindnootmarkering">
    <w:name w:val="endnote reference"/>
    <w:aliases w:val="Eindnootmarkering Nibud"/>
    <w:basedOn w:val="Standaardalinea-lettertype"/>
    <w:uiPriority w:val="4"/>
    <w:rsid w:val="00E07762"/>
    <w:rPr>
      <w:vertAlign w:val="superscript"/>
    </w:rPr>
  </w:style>
  <w:style w:type="paragraph" w:styleId="Geenafstand">
    <w:name w:val="No Spacing"/>
    <w:basedOn w:val="ZsysbasisNibud"/>
    <w:next w:val="BasistekstNibud"/>
    <w:uiPriority w:val="98"/>
    <w:semiHidden/>
    <w:rsid w:val="00D27D0E"/>
  </w:style>
  <w:style w:type="character" w:styleId="HTMLCode">
    <w:name w:val="HTML Code"/>
    <w:basedOn w:val="Standaardalinea-lettertype"/>
    <w:uiPriority w:val="98"/>
    <w:semiHidden/>
    <w:rsid w:val="00E07762"/>
    <w:rPr>
      <w:rFonts w:ascii="Consolas" w:hAnsi="Consolas"/>
      <w:sz w:val="20"/>
      <w:szCs w:val="20"/>
    </w:rPr>
  </w:style>
  <w:style w:type="character" w:styleId="HTMLDefinition">
    <w:name w:val="HTML Definition"/>
    <w:basedOn w:val="Standaardalinea-lettertype"/>
    <w:uiPriority w:val="98"/>
    <w:semiHidden/>
    <w:rsid w:val="00E07762"/>
    <w:rPr>
      <w:i/>
      <w:iCs/>
    </w:rPr>
  </w:style>
  <w:style w:type="character" w:styleId="HTMLVariable">
    <w:name w:val="HTML Variable"/>
    <w:basedOn w:val="Standaardalinea-lettertype"/>
    <w:uiPriority w:val="98"/>
    <w:semiHidden/>
    <w:rsid w:val="00E07762"/>
    <w:rPr>
      <w:i/>
      <w:iCs/>
    </w:rPr>
  </w:style>
  <w:style w:type="character" w:styleId="HTML-acroniem">
    <w:name w:val="HTML Acronym"/>
    <w:basedOn w:val="Standaardalinea-lettertype"/>
    <w:uiPriority w:val="98"/>
    <w:semiHidden/>
    <w:rsid w:val="00E07762"/>
  </w:style>
  <w:style w:type="character" w:styleId="HTML-citaat">
    <w:name w:val="HTML Cite"/>
    <w:basedOn w:val="Standaardalinea-lettertype"/>
    <w:uiPriority w:val="98"/>
    <w:semiHidden/>
    <w:rsid w:val="00E07762"/>
    <w:rPr>
      <w:i/>
      <w:iCs/>
    </w:rPr>
  </w:style>
  <w:style w:type="character" w:styleId="HTML-schrijfmachine">
    <w:name w:val="HTML Typewriter"/>
    <w:basedOn w:val="Standaardalinea-lettertype"/>
    <w:uiPriority w:val="98"/>
    <w:semiHidden/>
    <w:rsid w:val="00E07762"/>
    <w:rPr>
      <w:rFonts w:ascii="Consolas" w:hAnsi="Consolas"/>
      <w:sz w:val="20"/>
      <w:szCs w:val="20"/>
    </w:rPr>
  </w:style>
  <w:style w:type="character" w:styleId="HTML-toetsenbord">
    <w:name w:val="HTML Keyboard"/>
    <w:basedOn w:val="Standaardalinea-lettertype"/>
    <w:uiPriority w:val="98"/>
    <w:semiHidden/>
    <w:rsid w:val="00E07762"/>
    <w:rPr>
      <w:rFonts w:ascii="Consolas" w:hAnsi="Consolas"/>
      <w:sz w:val="20"/>
      <w:szCs w:val="20"/>
    </w:rPr>
  </w:style>
  <w:style w:type="character" w:styleId="HTML-voorbeeld">
    <w:name w:val="HTML Sample"/>
    <w:basedOn w:val="Standaardalinea-lettertype"/>
    <w:uiPriority w:val="98"/>
    <w:semiHidden/>
    <w:rsid w:val="00E07762"/>
    <w:rPr>
      <w:rFonts w:ascii="Consolas" w:hAnsi="Consolas"/>
      <w:sz w:val="24"/>
      <w:szCs w:val="24"/>
    </w:rPr>
  </w:style>
  <w:style w:type="paragraph" w:styleId="Kopvaninhoudsopgave">
    <w:name w:val="TOC Heading"/>
    <w:basedOn w:val="ZsysbasisNibud"/>
    <w:next w:val="BasistekstNibud"/>
    <w:uiPriority w:val="98"/>
    <w:semiHidden/>
    <w:unhideWhenUsed/>
    <w:rsid w:val="00FC3FA5"/>
    <w:pPr>
      <w:keepLines/>
      <w:spacing w:before="480"/>
    </w:pPr>
    <w:rPr>
      <w:rFonts w:eastAsiaTheme="majorEastAsia" w:cstheme="majorBidi"/>
      <w:sz w:val="28"/>
      <w:szCs w:val="28"/>
    </w:rPr>
  </w:style>
  <w:style w:type="paragraph" w:styleId="Lijstalinea">
    <w:name w:val="List Paragraph"/>
    <w:basedOn w:val="ZsysbasisNibud"/>
    <w:next w:val="BasistekstNibud"/>
    <w:uiPriority w:val="98"/>
    <w:semiHidden/>
    <w:rsid w:val="00E7078D"/>
    <w:pPr>
      <w:ind w:left="720"/>
    </w:pPr>
  </w:style>
  <w:style w:type="character" w:styleId="Nadruk">
    <w:name w:val="Emphasis"/>
    <w:basedOn w:val="Standaardalinea-lettertype"/>
    <w:uiPriority w:val="98"/>
    <w:semiHidden/>
    <w:rsid w:val="00E07762"/>
    <w:rPr>
      <w:i/>
      <w:iCs/>
    </w:rPr>
  </w:style>
  <w:style w:type="character" w:styleId="Regelnummer">
    <w:name w:val="line number"/>
    <w:basedOn w:val="Standaardalinea-lettertype"/>
    <w:uiPriority w:val="98"/>
    <w:semiHidden/>
    <w:rsid w:val="00E07762"/>
  </w:style>
  <w:style w:type="numbering" w:customStyle="1" w:styleId="KopnummeringNibud">
    <w:name w:val="Kopnummering Nibud"/>
    <w:uiPriority w:val="4"/>
    <w:semiHidden/>
    <w:rsid w:val="00866B64"/>
    <w:pPr>
      <w:numPr>
        <w:numId w:val="9"/>
      </w:numPr>
    </w:pPr>
  </w:style>
  <w:style w:type="paragraph" w:customStyle="1" w:styleId="ZsyseenpuntNibud">
    <w:name w:val="Zsyseenpunt Nibud"/>
    <w:basedOn w:val="ZsysbasisNibud"/>
    <w:uiPriority w:val="4"/>
    <w:semiHidden/>
    <w:rsid w:val="00CF62AF"/>
    <w:pPr>
      <w:spacing w:line="20" w:lineRule="exact"/>
    </w:pPr>
    <w:rPr>
      <w:sz w:val="2"/>
    </w:rPr>
  </w:style>
  <w:style w:type="paragraph" w:customStyle="1" w:styleId="ZsysbasisdocumentgegevensNibud">
    <w:name w:val="Zsysbasisdocumentgegevens Nibud"/>
    <w:basedOn w:val="ZsysbasisNibud"/>
    <w:next w:val="BasistekstNibud"/>
    <w:link w:val="ZsysbasisdocumentgegevensNibudChar"/>
    <w:uiPriority w:val="4"/>
    <w:semiHidden/>
    <w:rsid w:val="009F2CC2"/>
    <w:pPr>
      <w:spacing w:line="260" w:lineRule="exact"/>
    </w:pPr>
    <w:rPr>
      <w:noProof/>
    </w:rPr>
  </w:style>
  <w:style w:type="paragraph" w:customStyle="1" w:styleId="DocumentgegevenskopjeNibud">
    <w:name w:val="Documentgegevens kopje Nibud"/>
    <w:basedOn w:val="ZsysbasisdocumentgegevensNibud"/>
    <w:uiPriority w:val="4"/>
    <w:rsid w:val="00756C31"/>
  </w:style>
  <w:style w:type="paragraph" w:customStyle="1" w:styleId="DocumentgegevensNibud">
    <w:name w:val="Documentgegevens Nibud"/>
    <w:basedOn w:val="ZsysbasisdocumentgegevensNibud"/>
    <w:uiPriority w:val="4"/>
    <w:rsid w:val="00756C31"/>
  </w:style>
  <w:style w:type="paragraph" w:customStyle="1" w:styleId="DocumentgegevensdatumNibud">
    <w:name w:val="Documentgegevens datum Nibud"/>
    <w:basedOn w:val="ZsysbasisdocumentgegevensNibud"/>
    <w:uiPriority w:val="4"/>
    <w:rsid w:val="00756C31"/>
  </w:style>
  <w:style w:type="paragraph" w:customStyle="1" w:styleId="DocumentgegevensonderwerpNibud">
    <w:name w:val="Documentgegevens onderwerp Nibud"/>
    <w:basedOn w:val="ZsysbasisdocumentgegevensNibud"/>
    <w:uiPriority w:val="4"/>
    <w:rsid w:val="00C87372"/>
    <w:rPr>
      <w:noProof w:val="0"/>
    </w:rPr>
  </w:style>
  <w:style w:type="paragraph" w:customStyle="1" w:styleId="DocumentgegevenskenmerkNibud">
    <w:name w:val="Documentgegevens kenmerk Nibud"/>
    <w:basedOn w:val="ZsysbasisdocumentgegevensNibud"/>
    <w:uiPriority w:val="4"/>
    <w:rsid w:val="00756C31"/>
  </w:style>
  <w:style w:type="paragraph" w:customStyle="1" w:styleId="PaginanummeronevenNibud">
    <w:name w:val="Paginanummer oneven Nibud"/>
    <w:basedOn w:val="ZsysbasisdocumentgegevensNibud"/>
    <w:link w:val="PaginanummeronevenNibudChar"/>
    <w:uiPriority w:val="4"/>
    <w:rsid w:val="007A1D8A"/>
    <w:rPr>
      <w:color w:val="083984" w:themeColor="accent1"/>
      <w:sz w:val="16"/>
    </w:rPr>
  </w:style>
  <w:style w:type="paragraph" w:customStyle="1" w:styleId="AfzendergegevensNibud">
    <w:name w:val="Afzendergegevens Nibud"/>
    <w:basedOn w:val="ZsysbasisdocumentgegevensNibud"/>
    <w:uiPriority w:val="4"/>
    <w:rsid w:val="00135E7B"/>
  </w:style>
  <w:style w:type="paragraph" w:customStyle="1" w:styleId="AfzendergegevenskopjeNibud">
    <w:name w:val="Afzendergegevens kopje Nibud"/>
    <w:basedOn w:val="ZsysbasisdocumentgegevensNibud"/>
    <w:uiPriority w:val="4"/>
    <w:rsid w:val="00135E7B"/>
  </w:style>
  <w:style w:type="numbering" w:customStyle="1" w:styleId="OpsommingtekenNibud">
    <w:name w:val="Opsomming teken Nibud"/>
    <w:uiPriority w:val="4"/>
    <w:semiHidden/>
    <w:rsid w:val="00647A67"/>
    <w:pPr>
      <w:numPr>
        <w:numId w:val="10"/>
      </w:numPr>
    </w:pPr>
  </w:style>
  <w:style w:type="paragraph" w:customStyle="1" w:styleId="AlineavoorafbeeldingNibud">
    <w:name w:val="Alinea voor afbeelding Nibud"/>
    <w:basedOn w:val="ZsysbasisNibud"/>
    <w:next w:val="BasistekstNibud"/>
    <w:uiPriority w:val="4"/>
    <w:qFormat/>
    <w:rsid w:val="00BB239A"/>
  </w:style>
  <w:style w:type="paragraph" w:customStyle="1" w:styleId="TitelNibud">
    <w:name w:val="Titel Nibud"/>
    <w:basedOn w:val="ZsysbasisNibud"/>
    <w:next w:val="BasistekstNibud"/>
    <w:uiPriority w:val="4"/>
    <w:qFormat/>
    <w:rsid w:val="00C97517"/>
    <w:pPr>
      <w:keepLines/>
      <w:spacing w:after="320" w:line="1060" w:lineRule="atLeast"/>
    </w:pPr>
    <w:rPr>
      <w:color w:val="083984" w:themeColor="accent1"/>
      <w:sz w:val="86"/>
    </w:rPr>
  </w:style>
  <w:style w:type="paragraph" w:customStyle="1" w:styleId="SubtitelNibud">
    <w:name w:val="Subtitel Nibud"/>
    <w:basedOn w:val="ZsysbasisNibud"/>
    <w:next w:val="BasistekstNibud"/>
    <w:uiPriority w:val="4"/>
    <w:qFormat/>
    <w:rsid w:val="00C97517"/>
    <w:pPr>
      <w:keepLines/>
      <w:spacing w:line="480" w:lineRule="atLeast"/>
    </w:pPr>
    <w:rPr>
      <w:color w:val="083984" w:themeColor="accent1"/>
      <w:sz w:val="40"/>
    </w:rPr>
  </w:style>
  <w:style w:type="numbering" w:customStyle="1" w:styleId="BijlagenummeringNibud">
    <w:name w:val="Bijlagenummering Nibud"/>
    <w:uiPriority w:val="4"/>
    <w:semiHidden/>
    <w:rsid w:val="00C14171"/>
    <w:pPr>
      <w:numPr>
        <w:numId w:val="11"/>
      </w:numPr>
    </w:pPr>
  </w:style>
  <w:style w:type="paragraph" w:customStyle="1" w:styleId="Bijlagekop1Nibud">
    <w:name w:val="Bijlage kop 1 Nibud"/>
    <w:basedOn w:val="ZsysbasisNibud"/>
    <w:next w:val="BasistekstNibud"/>
    <w:uiPriority w:val="4"/>
    <w:qFormat/>
    <w:rsid w:val="00EB678E"/>
    <w:pPr>
      <w:keepNext/>
      <w:keepLines/>
      <w:pageBreakBefore/>
      <w:numPr>
        <w:numId w:val="34"/>
      </w:numPr>
      <w:spacing w:after="300" w:line="340" w:lineRule="atLeast"/>
      <w:outlineLvl w:val="0"/>
    </w:pPr>
    <w:rPr>
      <w:bCs/>
      <w:color w:val="083984" w:themeColor="accent1"/>
      <w:sz w:val="28"/>
      <w:szCs w:val="32"/>
    </w:rPr>
  </w:style>
  <w:style w:type="paragraph" w:customStyle="1" w:styleId="Bijlagekop2Nibud">
    <w:name w:val="Bijlage kop 2 Nibud"/>
    <w:basedOn w:val="ZsysbasisNibud"/>
    <w:next w:val="BasistekstNibud"/>
    <w:uiPriority w:val="4"/>
    <w:qFormat/>
    <w:rsid w:val="00EB678E"/>
    <w:pPr>
      <w:keepNext/>
      <w:keepLines/>
      <w:numPr>
        <w:ilvl w:val="1"/>
        <w:numId w:val="34"/>
      </w:numPr>
      <w:spacing w:before="260"/>
      <w:ind w:left="567" w:hanging="567"/>
      <w:outlineLvl w:val="1"/>
    </w:pPr>
    <w:rPr>
      <w:bCs/>
      <w:iCs/>
      <w:color w:val="083984" w:themeColor="accent1"/>
      <w:szCs w:val="28"/>
    </w:rPr>
  </w:style>
  <w:style w:type="paragraph" w:styleId="Onderwerpvanopmerking">
    <w:name w:val="annotation subject"/>
    <w:basedOn w:val="ZsysbasisNibud"/>
    <w:next w:val="BasistekstNibud"/>
    <w:link w:val="OnderwerpvanopmerkingChar"/>
    <w:uiPriority w:val="98"/>
    <w:semiHidden/>
    <w:rsid w:val="00E7078D"/>
    <w:rPr>
      <w:b/>
      <w:bCs/>
    </w:rPr>
  </w:style>
  <w:style w:type="character" w:customStyle="1" w:styleId="OnderwerpvanopmerkingChar">
    <w:name w:val="Onderwerp van opmerking Char"/>
    <w:basedOn w:val="TekstopmerkingChar"/>
    <w:link w:val="Onderwerpvanopmerking"/>
    <w:rsid w:val="00E7078D"/>
    <w:rPr>
      <w:rFonts w:ascii="Verdana" w:hAnsi="Verdana" w:cs="Maiandra GD"/>
      <w:b/>
      <w:bCs/>
      <w:color w:val="4A4A49" w:themeColor="text1"/>
      <w:sz w:val="18"/>
      <w:szCs w:val="18"/>
    </w:rPr>
  </w:style>
  <w:style w:type="character" w:customStyle="1" w:styleId="Plattetekst2Char">
    <w:name w:val="Platte tekst 2 Char"/>
    <w:basedOn w:val="Standaardalinea-lettertype"/>
    <w:link w:val="Plattetekst2"/>
    <w:rsid w:val="00E7078D"/>
    <w:rPr>
      <w:rFonts w:ascii="Maiandra GD" w:hAnsi="Maiandra GD" w:cs="Maiandra GD"/>
      <w:sz w:val="18"/>
      <w:szCs w:val="18"/>
    </w:rPr>
  </w:style>
  <w:style w:type="character" w:customStyle="1" w:styleId="PlattetekstChar">
    <w:name w:val="Platte tekst Char"/>
    <w:basedOn w:val="ZsysbasisNibudChar"/>
    <w:link w:val="Plattetekst"/>
    <w:semiHidden/>
    <w:rsid w:val="00E7078D"/>
    <w:rPr>
      <w:rFonts w:ascii="Verdana" w:hAnsi="Verdana" w:cs="Maiandra GD"/>
      <w:color w:val="4A4A49" w:themeColor="text1"/>
      <w:sz w:val="18"/>
      <w:szCs w:val="18"/>
    </w:rPr>
  </w:style>
  <w:style w:type="character" w:customStyle="1" w:styleId="Platteteksteersteinspringing2Char">
    <w:name w:val="Platte tekst eerste inspringing 2 Char"/>
    <w:basedOn w:val="PlattetekstinspringenChar"/>
    <w:link w:val="Platteteksteersteinspringing2"/>
    <w:rsid w:val="00E7078D"/>
    <w:rPr>
      <w:rFonts w:ascii="Maiandra GD" w:hAnsi="Maiandra GD" w:cs="Maiandra GD"/>
      <w:sz w:val="18"/>
      <w:szCs w:val="18"/>
    </w:rPr>
  </w:style>
  <w:style w:type="paragraph" w:styleId="Plattetekstinspringen2">
    <w:name w:val="Body Text Indent 2"/>
    <w:basedOn w:val="ZsysbasisNibud"/>
    <w:next w:val="BasistekstNibud"/>
    <w:link w:val="Plattetekstinspringen2Char"/>
    <w:uiPriority w:val="98"/>
    <w:semiHidden/>
    <w:rsid w:val="00E7078D"/>
    <w:pPr>
      <w:ind w:left="284"/>
    </w:pPr>
  </w:style>
  <w:style w:type="character" w:customStyle="1" w:styleId="Plattetekstinspringen2Char">
    <w:name w:val="Platte tekst inspringen 2 Char"/>
    <w:basedOn w:val="Standaardalinea-lettertype"/>
    <w:link w:val="Plattetekstinspringen2"/>
    <w:rsid w:val="00E7078D"/>
    <w:rPr>
      <w:rFonts w:ascii="Maiandra GD" w:hAnsi="Maiandra GD" w:cs="Maiandra GD"/>
      <w:sz w:val="18"/>
      <w:szCs w:val="18"/>
    </w:rPr>
  </w:style>
  <w:style w:type="paragraph" w:styleId="Plattetekstinspringen3">
    <w:name w:val="Body Text Indent 3"/>
    <w:basedOn w:val="ZsysbasisNibud"/>
    <w:next w:val="BasistekstNibud"/>
    <w:link w:val="Plattetekstinspringen3Char"/>
    <w:uiPriority w:val="98"/>
    <w:semiHidden/>
    <w:rsid w:val="00E7078D"/>
    <w:pPr>
      <w:ind w:left="284"/>
    </w:pPr>
    <w:rPr>
      <w:szCs w:val="16"/>
    </w:rPr>
  </w:style>
  <w:style w:type="character" w:customStyle="1" w:styleId="Plattetekstinspringen3Char">
    <w:name w:val="Platte tekst inspringen 3 Char"/>
    <w:basedOn w:val="Standaardalinea-lettertype"/>
    <w:link w:val="Plattetekstinspringen3"/>
    <w:rsid w:val="00E7078D"/>
    <w:rPr>
      <w:rFonts w:ascii="Maiandra GD" w:hAnsi="Maiandra GD" w:cs="Maiandra GD"/>
      <w:sz w:val="18"/>
      <w:szCs w:val="16"/>
    </w:rPr>
  </w:style>
  <w:style w:type="paragraph" w:styleId="Lijstmetafbeeldingen">
    <w:name w:val="table of figures"/>
    <w:basedOn w:val="Standaard"/>
    <w:next w:val="Standaard"/>
    <w:uiPriority w:val="98"/>
    <w:semiHidden/>
    <w:rsid w:val="00DD2A9E"/>
  </w:style>
  <w:style w:type="table" w:customStyle="1" w:styleId="TabelzonderopmaakNibud">
    <w:name w:val="Tabel zonder opmaak Nibud"/>
    <w:basedOn w:val="Standaardtabel"/>
    <w:uiPriority w:val="99"/>
    <w:qFormat/>
    <w:rsid w:val="00D16E87"/>
    <w:pPr>
      <w:spacing w:line="240" w:lineRule="auto"/>
    </w:pPr>
    <w:tblPr>
      <w:tblCellMar>
        <w:left w:w="0" w:type="dxa"/>
        <w:right w:w="0" w:type="dxa"/>
      </w:tblCellMar>
    </w:tblPr>
  </w:style>
  <w:style w:type="paragraph" w:customStyle="1" w:styleId="ZsysbasistocNibud">
    <w:name w:val="Zsysbasistoc Nibud"/>
    <w:basedOn w:val="ZsysbasisNibud"/>
    <w:next w:val="BasistekstNibud"/>
    <w:uiPriority w:val="4"/>
    <w:semiHidden/>
    <w:rsid w:val="00DE4991"/>
    <w:pPr>
      <w:ind w:left="709" w:right="567" w:hanging="709"/>
    </w:pPr>
  </w:style>
  <w:style w:type="numbering" w:customStyle="1" w:styleId="AgendapuntlijstNibud">
    <w:name w:val="Agendapunt (lijst) Nibud"/>
    <w:uiPriority w:val="4"/>
    <w:semiHidden/>
    <w:rsid w:val="001C6232"/>
    <w:pPr>
      <w:numPr>
        <w:numId w:val="22"/>
      </w:numPr>
    </w:pPr>
  </w:style>
  <w:style w:type="paragraph" w:customStyle="1" w:styleId="AgendapuntNibud">
    <w:name w:val="Agendapunt Nibud"/>
    <w:basedOn w:val="ZsysbasisNibud"/>
    <w:uiPriority w:val="4"/>
    <w:rsid w:val="001C6232"/>
    <w:pPr>
      <w:numPr>
        <w:numId w:val="23"/>
      </w:numPr>
    </w:pPr>
  </w:style>
  <w:style w:type="paragraph" w:customStyle="1" w:styleId="ZsysbasistabeltekstNibud">
    <w:name w:val="Zsysbasistabeltekst Nibud"/>
    <w:basedOn w:val="ZsysbasisNibud"/>
    <w:next w:val="TabeltekstNibud"/>
    <w:uiPriority w:val="4"/>
    <w:semiHidden/>
    <w:rsid w:val="007702E8"/>
  </w:style>
  <w:style w:type="paragraph" w:customStyle="1" w:styleId="TabeltekstNibud">
    <w:name w:val="Tabeltekst Nibud"/>
    <w:basedOn w:val="ZsysbasistabeltekstNibud"/>
    <w:uiPriority w:val="4"/>
    <w:rsid w:val="00312D26"/>
  </w:style>
  <w:style w:type="paragraph" w:customStyle="1" w:styleId="TabelkopjeNibud">
    <w:name w:val="Tabelkopje Nibud"/>
    <w:basedOn w:val="ZsysbasistabeltekstNibud"/>
    <w:uiPriority w:val="4"/>
    <w:rsid w:val="00F96F4C"/>
    <w:rPr>
      <w:color w:val="FFFFFF"/>
    </w:rPr>
  </w:style>
  <w:style w:type="paragraph" w:customStyle="1" w:styleId="Zsysframepag11Nibud">
    <w:name w:val="Zsysframepag1_1 Nibud"/>
    <w:next w:val="BasistekstNibud"/>
    <w:uiPriority w:val="4"/>
    <w:semiHidden/>
    <w:rsid w:val="00727B68"/>
    <w:pPr>
      <w:framePr w:w="11907" w:h="2029" w:wrap="around" w:vAnchor="page" w:hAnchor="page" w:x="1" w:y="14797"/>
    </w:pPr>
    <w:rPr>
      <w:rFonts w:ascii="Verdana" w:hAnsi="Verdana" w:cs="Maiandra GD"/>
      <w:color w:val="4A4A49" w:themeColor="text1"/>
      <w:sz w:val="18"/>
      <w:szCs w:val="18"/>
    </w:rPr>
  </w:style>
  <w:style w:type="paragraph" w:customStyle="1" w:styleId="AuteurNibud">
    <w:name w:val="Auteur Nibud"/>
    <w:basedOn w:val="ZsysbasisNibud"/>
    <w:uiPriority w:val="4"/>
    <w:rsid w:val="00C97517"/>
    <w:pPr>
      <w:spacing w:line="480" w:lineRule="atLeast"/>
    </w:pPr>
    <w:rPr>
      <w:i/>
      <w:color w:val="083984" w:themeColor="accent1"/>
      <w:sz w:val="40"/>
    </w:rPr>
  </w:style>
  <w:style w:type="character" w:customStyle="1" w:styleId="AccentoranjeNibud">
    <w:name w:val="Accent oranje Nibud"/>
    <w:basedOn w:val="Standaardalinea-lettertype"/>
    <w:uiPriority w:val="4"/>
    <w:rsid w:val="00C97517"/>
    <w:rPr>
      <w:color w:val="E36C0A" w:themeColor="accent2"/>
    </w:rPr>
  </w:style>
  <w:style w:type="paragraph" w:customStyle="1" w:styleId="QuoteNibud">
    <w:name w:val="Quote Nibud"/>
    <w:basedOn w:val="ZsysbasisNibud"/>
    <w:next w:val="BasistekstNibud"/>
    <w:uiPriority w:val="4"/>
    <w:rsid w:val="00F96F4C"/>
    <w:pPr>
      <w:spacing w:before="240" w:after="520" w:line="320" w:lineRule="atLeast"/>
      <w:jc w:val="center"/>
    </w:pPr>
    <w:rPr>
      <w:i/>
      <w:color w:val="083984" w:themeColor="accent1"/>
      <w:sz w:val="22"/>
    </w:rPr>
  </w:style>
  <w:style w:type="paragraph" w:customStyle="1" w:styleId="TitelfiguurNibud">
    <w:name w:val="Titel figuur Nibud"/>
    <w:basedOn w:val="ZsysbasisNibud"/>
    <w:next w:val="BasistekstNibud"/>
    <w:uiPriority w:val="4"/>
    <w:rsid w:val="00F96F4C"/>
    <w:pPr>
      <w:numPr>
        <w:numId w:val="37"/>
      </w:numPr>
    </w:pPr>
    <w:rPr>
      <w:color w:val="083984" w:themeColor="accent1"/>
    </w:rPr>
  </w:style>
  <w:style w:type="paragraph" w:customStyle="1" w:styleId="TiteltabelNibud">
    <w:name w:val="Titel tabel Nibud"/>
    <w:basedOn w:val="ZsysbasisNibud"/>
    <w:next w:val="BasistekstNibud"/>
    <w:link w:val="TiteltabelNibudChar"/>
    <w:uiPriority w:val="4"/>
    <w:rsid w:val="00F4470F"/>
    <w:pPr>
      <w:keepNext/>
      <w:numPr>
        <w:numId w:val="39"/>
      </w:numPr>
    </w:pPr>
    <w:rPr>
      <w:sz w:val="16"/>
    </w:rPr>
  </w:style>
  <w:style w:type="numbering" w:customStyle="1" w:styleId="LijstFiguurtitelNibud">
    <w:name w:val="Lijst Figuurtitel Nibud"/>
    <w:uiPriority w:val="4"/>
    <w:semiHidden/>
    <w:rsid w:val="00F96F4C"/>
    <w:pPr>
      <w:numPr>
        <w:numId w:val="31"/>
      </w:numPr>
    </w:pPr>
  </w:style>
  <w:style w:type="numbering" w:customStyle="1" w:styleId="LijsttabeltitelNibud">
    <w:name w:val="Lijst tabeltitel Nibud"/>
    <w:uiPriority w:val="4"/>
    <w:semiHidden/>
    <w:rsid w:val="00072AAA"/>
    <w:pPr>
      <w:numPr>
        <w:numId w:val="32"/>
      </w:numPr>
    </w:pPr>
  </w:style>
  <w:style w:type="paragraph" w:customStyle="1" w:styleId="VoettekstevenNibud">
    <w:name w:val="Voettekst even Nibud"/>
    <w:basedOn w:val="ZsysbasisdocumentgegevensNibud"/>
    <w:next w:val="VoettekstonevenNibud"/>
    <w:link w:val="VoettekstevenNibudChar"/>
    <w:uiPriority w:val="4"/>
    <w:rsid w:val="007A1D8A"/>
    <w:rPr>
      <w:color w:val="083984" w:themeColor="accent1"/>
      <w:sz w:val="16"/>
    </w:rPr>
  </w:style>
  <w:style w:type="character" w:customStyle="1" w:styleId="ZsysbasisdocumentgegevensNibudChar">
    <w:name w:val="Zsysbasisdocumentgegevens Nibud Char"/>
    <w:basedOn w:val="ZsysbasisNibudChar"/>
    <w:link w:val="ZsysbasisdocumentgegevensNibud"/>
    <w:semiHidden/>
    <w:rsid w:val="009F2CC2"/>
    <w:rPr>
      <w:rFonts w:ascii="Verdana" w:hAnsi="Verdana" w:cs="Maiandra GD"/>
      <w:noProof/>
      <w:color w:val="4A4A49" w:themeColor="text1"/>
      <w:sz w:val="18"/>
      <w:szCs w:val="18"/>
    </w:rPr>
  </w:style>
  <w:style w:type="character" w:customStyle="1" w:styleId="VoettekstonevenNibudChar">
    <w:name w:val="Voettekst oneven Nibud Char"/>
    <w:basedOn w:val="ZsysbasisdocumentgegevensNibudChar"/>
    <w:link w:val="VoettekstonevenNibud"/>
    <w:rsid w:val="007A1D8A"/>
    <w:rPr>
      <w:rFonts w:ascii="Verdana" w:hAnsi="Verdana" w:cs="Maiandra GD"/>
      <w:noProof/>
      <w:color w:val="083984" w:themeColor="accent1"/>
      <w:sz w:val="16"/>
      <w:szCs w:val="18"/>
    </w:rPr>
  </w:style>
  <w:style w:type="character" w:customStyle="1" w:styleId="VoettekstevenNibudChar">
    <w:name w:val="Voettekst even Nibud Char"/>
    <w:basedOn w:val="VoettekstonevenNibudChar"/>
    <w:link w:val="VoettekstevenNibud"/>
    <w:rsid w:val="007A1D8A"/>
    <w:rPr>
      <w:rFonts w:ascii="Verdana" w:hAnsi="Verdana" w:cs="Maiandra GD"/>
      <w:noProof/>
      <w:color w:val="083984" w:themeColor="accent1"/>
      <w:sz w:val="16"/>
      <w:szCs w:val="18"/>
    </w:rPr>
  </w:style>
  <w:style w:type="paragraph" w:customStyle="1" w:styleId="TitelbinnenbladNibud">
    <w:name w:val="Titel binnenblad Nibud"/>
    <w:basedOn w:val="ZsysbasisNibud"/>
    <w:next w:val="BasistekstNibud"/>
    <w:uiPriority w:val="4"/>
    <w:rsid w:val="00484EAA"/>
    <w:pPr>
      <w:spacing w:line="340" w:lineRule="atLeast"/>
    </w:pPr>
    <w:rPr>
      <w:color w:val="083984" w:themeColor="accent1"/>
      <w:sz w:val="28"/>
    </w:rPr>
  </w:style>
  <w:style w:type="paragraph" w:customStyle="1" w:styleId="SubtitelbinnenbladNibud">
    <w:name w:val="Subtitel binnenblad Nibud"/>
    <w:basedOn w:val="ZsysbasisNibud"/>
    <w:next w:val="BasistekstNibud"/>
    <w:uiPriority w:val="4"/>
    <w:rsid w:val="00484EAA"/>
    <w:pPr>
      <w:spacing w:line="300" w:lineRule="atLeast"/>
    </w:pPr>
    <w:rPr>
      <w:color w:val="E36C0A" w:themeColor="accent2"/>
      <w:sz w:val="24"/>
    </w:rPr>
  </w:style>
  <w:style w:type="paragraph" w:customStyle="1" w:styleId="AuteursbinnenbladNibud">
    <w:name w:val="Auteurs binnenblad Nibud"/>
    <w:basedOn w:val="ZsysbasisNibud"/>
    <w:uiPriority w:val="4"/>
    <w:rsid w:val="00484EAA"/>
    <w:pPr>
      <w:spacing w:line="280" w:lineRule="atLeast"/>
    </w:pPr>
    <w:rPr>
      <w:i/>
      <w:color w:val="083984" w:themeColor="accent1"/>
    </w:rPr>
  </w:style>
  <w:style w:type="paragraph" w:customStyle="1" w:styleId="ColofonNibud">
    <w:name w:val="Colofon Nibud"/>
    <w:basedOn w:val="ZsysbasisNibud"/>
    <w:uiPriority w:val="4"/>
    <w:rsid w:val="00862AD1"/>
    <w:pPr>
      <w:spacing w:line="260" w:lineRule="exact"/>
    </w:pPr>
    <w:rPr>
      <w:color w:val="083984" w:themeColor="accent1"/>
    </w:rPr>
  </w:style>
  <w:style w:type="paragraph" w:customStyle="1" w:styleId="KopinhoudsopgaveNibud">
    <w:name w:val="Kop inhoudsopgave Nibud"/>
    <w:basedOn w:val="ZsysbasisNibud"/>
    <w:next w:val="BasistekstNibud"/>
    <w:uiPriority w:val="4"/>
    <w:rsid w:val="00E93CC8"/>
    <w:pPr>
      <w:spacing w:after="200" w:line="340" w:lineRule="atLeast"/>
    </w:pPr>
    <w:rPr>
      <w:color w:val="083984" w:themeColor="accent1"/>
      <w:sz w:val="28"/>
    </w:rPr>
  </w:style>
  <w:style w:type="paragraph" w:customStyle="1" w:styleId="PaginanummerevenNibud">
    <w:name w:val="Paginanummer even Nibud"/>
    <w:basedOn w:val="ZsysbasisdocumentgegevensNibud"/>
    <w:next w:val="PaginanummeronevenNibud"/>
    <w:link w:val="PaginanummerevenNibudChar"/>
    <w:uiPriority w:val="4"/>
    <w:rsid w:val="007A1D8A"/>
    <w:pPr>
      <w:jc w:val="right"/>
    </w:pPr>
    <w:rPr>
      <w:color w:val="083984" w:themeColor="accent1"/>
      <w:sz w:val="16"/>
    </w:rPr>
  </w:style>
  <w:style w:type="character" w:customStyle="1" w:styleId="PaginanummeronevenNibudChar">
    <w:name w:val="Paginanummer oneven Nibud Char"/>
    <w:basedOn w:val="ZsysbasisdocumentgegevensNibudChar"/>
    <w:link w:val="PaginanummeronevenNibud"/>
    <w:rsid w:val="007A1D8A"/>
    <w:rPr>
      <w:rFonts w:ascii="Verdana" w:hAnsi="Verdana" w:cs="Maiandra GD"/>
      <w:noProof/>
      <w:color w:val="083984" w:themeColor="accent1"/>
      <w:sz w:val="16"/>
      <w:szCs w:val="18"/>
    </w:rPr>
  </w:style>
  <w:style w:type="character" w:customStyle="1" w:styleId="PaginanummerevenNibudChar">
    <w:name w:val="Paginanummer even Nibud Char"/>
    <w:basedOn w:val="PaginanummeronevenNibudChar"/>
    <w:link w:val="PaginanummerevenNibud"/>
    <w:rsid w:val="007A1D8A"/>
    <w:rPr>
      <w:rFonts w:ascii="Verdana" w:hAnsi="Verdana" w:cs="Maiandra GD"/>
      <w:noProof/>
      <w:color w:val="083984" w:themeColor="accent1"/>
      <w:sz w:val="16"/>
      <w:szCs w:val="18"/>
    </w:rPr>
  </w:style>
  <w:style w:type="paragraph" w:customStyle="1" w:styleId="TussenkopNibud">
    <w:name w:val="Tussenkop Nibud"/>
    <w:basedOn w:val="ZsysbasisNibud"/>
    <w:next w:val="BasistekstNibud"/>
    <w:uiPriority w:val="4"/>
    <w:rsid w:val="009A7B87"/>
    <w:pPr>
      <w:keepNext/>
      <w:spacing w:before="260"/>
    </w:pPr>
    <w:rPr>
      <w:color w:val="083984" w:themeColor="accent1"/>
    </w:rPr>
  </w:style>
  <w:style w:type="table" w:customStyle="1" w:styleId="TabelstijloranjeNibud">
    <w:name w:val="Tabelstijl oranje Nibud"/>
    <w:basedOn w:val="Standaardtabel"/>
    <w:uiPriority w:val="99"/>
    <w:rsid w:val="005E6C9A"/>
    <w:pPr>
      <w:spacing w:line="240" w:lineRule="auto"/>
    </w:pPr>
    <w:tblPr>
      <w:tblStyleRowBandSize w:val="1"/>
      <w:tblCellMar>
        <w:top w:w="11" w:type="dxa"/>
        <w:left w:w="0" w:type="dxa"/>
        <w:bottom w:w="11" w:type="dxa"/>
        <w:right w:w="28" w:type="dxa"/>
      </w:tblCellMar>
    </w:tblPr>
    <w:tblStylePr w:type="firstRow">
      <w:tblPr/>
      <w:tcPr>
        <w:shd w:val="clear" w:color="auto" w:fill="E36C0A" w:themeFill="accent2"/>
      </w:tcPr>
    </w:tblStylePr>
    <w:tblStylePr w:type="band1Horz">
      <w:tblPr/>
      <w:tcPr>
        <w:shd w:val="clear" w:color="auto" w:fill="F5C49E"/>
      </w:tcPr>
    </w:tblStylePr>
    <w:tblStylePr w:type="band2Horz">
      <w:tblPr/>
      <w:tcPr>
        <w:shd w:val="clear" w:color="auto" w:fill="FAE3CF"/>
      </w:tcPr>
    </w:tblStylePr>
  </w:style>
  <w:style w:type="table" w:customStyle="1" w:styleId="TabelstijlblauwNibud">
    <w:name w:val="Tabelstijl blauw Nibud"/>
    <w:basedOn w:val="Standaardtabel"/>
    <w:uiPriority w:val="99"/>
    <w:rsid w:val="005E6C9A"/>
    <w:pPr>
      <w:spacing w:line="240" w:lineRule="auto"/>
    </w:pPr>
    <w:tblPr>
      <w:tblStyleRowBandSize w:val="1"/>
      <w:tblCellMar>
        <w:left w:w="0" w:type="dxa"/>
        <w:right w:w="28" w:type="dxa"/>
      </w:tblCellMar>
    </w:tblPr>
    <w:tblStylePr w:type="firstRow">
      <w:tblPr/>
      <w:tcPr>
        <w:shd w:val="clear" w:color="auto" w:fill="083885"/>
      </w:tcPr>
    </w:tblStylePr>
    <w:tblStylePr w:type="band1Horz">
      <w:tblPr/>
      <w:tcPr>
        <w:shd w:val="clear" w:color="auto" w:fill="9CB0CF"/>
      </w:tcPr>
    </w:tblStylePr>
    <w:tblStylePr w:type="band2Horz">
      <w:tblPr/>
      <w:tcPr>
        <w:shd w:val="clear" w:color="auto" w:fill="CFD6E6"/>
      </w:tcPr>
    </w:tblStylePr>
  </w:style>
  <w:style w:type="paragraph" w:customStyle="1" w:styleId="TabeltekstblauwNibud">
    <w:name w:val="Tabeltekst blauw Nibud"/>
    <w:basedOn w:val="ZsysbasisNibud"/>
    <w:uiPriority w:val="4"/>
    <w:rsid w:val="003349CA"/>
    <w:rPr>
      <w:color w:val="083984" w:themeColor="accent1"/>
    </w:rPr>
  </w:style>
  <w:style w:type="character" w:customStyle="1" w:styleId="TiteltabelNibudChar">
    <w:name w:val="Titel tabel Nibud Char"/>
    <w:basedOn w:val="ZsysbasisNibudChar"/>
    <w:link w:val="TiteltabelNibud"/>
    <w:rsid w:val="00F4470F"/>
    <w:rPr>
      <w:rFonts w:ascii="Verdana" w:hAnsi="Verdana" w:cs="Maiandra GD"/>
      <w:color w:val="4A4A49" w:themeColor="text1"/>
      <w:sz w:val="16"/>
      <w:szCs w:val="18"/>
    </w:rPr>
  </w:style>
  <w:style w:type="paragraph" w:customStyle="1" w:styleId="TiteltabelvariantNibud">
    <w:name w:val="Titel tabel variant Nibud"/>
    <w:basedOn w:val="ZsysbasisNibud"/>
    <w:next w:val="BasistekstNibud"/>
    <w:link w:val="TiteltabelvariantNibudChar"/>
    <w:uiPriority w:val="4"/>
    <w:rsid w:val="00EB7B6C"/>
    <w:pPr>
      <w:keepNext/>
    </w:pPr>
    <w:rPr>
      <w:color w:val="083984" w:themeColor="accent1"/>
      <w:sz w:val="16"/>
    </w:rPr>
  </w:style>
  <w:style w:type="character" w:customStyle="1" w:styleId="TiteltabelvariantNibudChar">
    <w:name w:val="Titel tabel variant Nibud Char"/>
    <w:basedOn w:val="TiteltabelNibudChar"/>
    <w:link w:val="TiteltabelvariantNibud"/>
    <w:rsid w:val="00EB7B6C"/>
    <w:rPr>
      <w:rFonts w:ascii="Verdana" w:hAnsi="Verdana" w:cs="Maiandra GD"/>
      <w:color w:val="083984" w:themeColor="accent1"/>
      <w:sz w:val="16"/>
      <w:szCs w:val="18"/>
    </w:rPr>
  </w:style>
  <w:style w:type="paragraph" w:customStyle="1" w:styleId="CopyrightNibud">
    <w:name w:val="Copyright Nibud"/>
    <w:basedOn w:val="ZsysbasisdocumentgegevensNibud"/>
    <w:uiPriority w:val="4"/>
    <w:rsid w:val="008F5C16"/>
    <w:rPr>
      <w:color w:val="083984" w:themeColor="accent1"/>
      <w:sz w:val="16"/>
    </w:rPr>
  </w:style>
  <w:style w:type="paragraph" w:customStyle="1" w:styleId="PaginanummerNibud">
    <w:name w:val="Paginanummer Nibud"/>
    <w:basedOn w:val="ZsysbasisdocumentgegevensNibud"/>
    <w:link w:val="PaginanummerNibudChar"/>
    <w:uiPriority w:val="4"/>
    <w:rsid w:val="00974DE0"/>
    <w:rPr>
      <w:color w:val="083984" w:themeColor="accent1"/>
      <w:sz w:val="16"/>
    </w:rPr>
  </w:style>
  <w:style w:type="character" w:customStyle="1" w:styleId="PaginanummerNibudChar">
    <w:name w:val="Paginanummer Nibud Char"/>
    <w:basedOn w:val="ZsysbasisdocumentgegevensNibudChar"/>
    <w:link w:val="PaginanummerNibud"/>
    <w:rsid w:val="00974DE0"/>
    <w:rPr>
      <w:rFonts w:ascii="Verdana" w:hAnsi="Verdana" w:cs="Maiandra GD"/>
      <w:noProof/>
      <w:color w:val="083984" w:themeColor="accent1"/>
      <w:sz w:val="16"/>
      <w:szCs w:val="18"/>
    </w:rPr>
  </w:style>
  <w:style w:type="paragraph" w:customStyle="1" w:styleId="VoettekstNibud">
    <w:name w:val="Voettekst Nibud"/>
    <w:basedOn w:val="ZsysbasisdocumentgegevensNibud"/>
    <w:link w:val="VoettekstNibudChar"/>
    <w:uiPriority w:val="4"/>
    <w:rsid w:val="00983BB6"/>
    <w:pPr>
      <w:jc w:val="right"/>
    </w:pPr>
    <w:rPr>
      <w:color w:val="083984" w:themeColor="accent1"/>
      <w:sz w:val="16"/>
    </w:rPr>
  </w:style>
  <w:style w:type="character" w:customStyle="1" w:styleId="VoettekstNibudChar">
    <w:name w:val="Voettekst Nibud Char"/>
    <w:basedOn w:val="ZsysbasisdocumentgegevensNibudChar"/>
    <w:link w:val="VoettekstNibud"/>
    <w:rsid w:val="00983BB6"/>
    <w:rPr>
      <w:rFonts w:ascii="Verdana" w:hAnsi="Verdana" w:cs="Maiandra GD"/>
      <w:noProof/>
      <w:color w:val="083984" w:themeColor="accent1"/>
      <w:sz w:val="16"/>
      <w:szCs w:val="18"/>
    </w:rPr>
  </w:style>
  <w:style w:type="paragraph" w:customStyle="1" w:styleId="DatumtitelbladNibud">
    <w:name w:val="Datum titelblad Nibud"/>
    <w:basedOn w:val="ZsysbasisNibud"/>
    <w:next w:val="BasistekstNibud"/>
    <w:link w:val="DatumtitelbladNibudChar"/>
    <w:uiPriority w:val="4"/>
    <w:rsid w:val="00CB5C0C"/>
    <w:pPr>
      <w:spacing w:line="260" w:lineRule="exact"/>
    </w:pPr>
    <w:rPr>
      <w:color w:val="083984" w:themeColor="accent1"/>
    </w:rPr>
  </w:style>
  <w:style w:type="character" w:customStyle="1" w:styleId="BasistekstNibudChar">
    <w:name w:val="Basistekst Nibud Char"/>
    <w:basedOn w:val="ZsysbasisNibudChar"/>
    <w:link w:val="BasistekstNibud"/>
    <w:rsid w:val="00CB5C0C"/>
    <w:rPr>
      <w:rFonts w:ascii="Verdana" w:hAnsi="Verdana" w:cs="Maiandra GD"/>
      <w:color w:val="4A4A49" w:themeColor="text1"/>
      <w:sz w:val="18"/>
      <w:szCs w:val="18"/>
    </w:rPr>
  </w:style>
  <w:style w:type="character" w:customStyle="1" w:styleId="DatumtitelbladNibudChar">
    <w:name w:val="Datum titelblad Nibud Char"/>
    <w:basedOn w:val="BasistekstNibudChar"/>
    <w:link w:val="DatumtitelbladNibud"/>
    <w:rsid w:val="00CB5C0C"/>
    <w:rPr>
      <w:rFonts w:ascii="Verdana" w:hAnsi="Verdana" w:cs="Maiandra GD"/>
      <w:color w:val="083984" w:themeColor="accent1"/>
      <w:sz w:val="18"/>
      <w:szCs w:val="18"/>
    </w:rPr>
  </w:style>
  <w:style w:type="character" w:customStyle="1" w:styleId="Vermelding1">
    <w:name w:val="Vermelding1"/>
    <w:basedOn w:val="Standaardalinea-lettertype"/>
    <w:uiPriority w:val="98"/>
    <w:semiHidden/>
    <w:unhideWhenUsed/>
    <w:rsid w:val="00AC0A0B"/>
    <w:rPr>
      <w:color w:val="2B579A"/>
      <w:shd w:val="clear" w:color="auto" w:fill="E1DFDD"/>
    </w:rPr>
  </w:style>
  <w:style w:type="character" w:customStyle="1" w:styleId="Slimmehyperlink1">
    <w:name w:val="Slimme hyperlink1"/>
    <w:basedOn w:val="Standaardalinea-lettertype"/>
    <w:uiPriority w:val="98"/>
    <w:semiHidden/>
    <w:unhideWhenUsed/>
    <w:rsid w:val="00AC0A0B"/>
    <w:rPr>
      <w:u w:val="dotted"/>
    </w:rPr>
  </w:style>
  <w:style w:type="character" w:customStyle="1" w:styleId="Onopgelostemelding1">
    <w:name w:val="Onopgeloste melding1"/>
    <w:basedOn w:val="Standaardalinea-lettertype"/>
    <w:uiPriority w:val="98"/>
    <w:semiHidden/>
    <w:unhideWhenUsed/>
    <w:rsid w:val="00AC0A0B"/>
    <w:rPr>
      <w:color w:val="605E5C"/>
      <w:shd w:val="clear" w:color="auto" w:fill="E1DFDD"/>
    </w:rPr>
  </w:style>
  <w:style w:type="character" w:customStyle="1" w:styleId="Hashtag1">
    <w:name w:val="Hashtag1"/>
    <w:basedOn w:val="Standaardalinea-lettertype"/>
    <w:uiPriority w:val="98"/>
    <w:semiHidden/>
    <w:unhideWhenUsed/>
    <w:rsid w:val="00AC0A0B"/>
    <w:rPr>
      <w:color w:val="2B579A"/>
      <w:shd w:val="clear" w:color="auto" w:fill="E1DFDD"/>
    </w:rPr>
  </w:style>
  <w:style w:type="table" w:styleId="Donkerelijst">
    <w:name w:val="Dark List"/>
    <w:basedOn w:val="Standaardtabel"/>
    <w:uiPriority w:val="70"/>
    <w:semiHidden/>
    <w:unhideWhenUsed/>
    <w:rsid w:val="0072336A"/>
    <w:pPr>
      <w:spacing w:line="240" w:lineRule="auto"/>
    </w:pPr>
    <w:rPr>
      <w:color w:val="FFFFFF" w:themeColor="background1"/>
    </w:rPr>
    <w:tblPr>
      <w:tblStyleRowBandSize w:val="1"/>
      <w:tblStyleColBandSize w:val="1"/>
    </w:tblPr>
    <w:tcPr>
      <w:shd w:val="clear" w:color="auto" w:fill="4A4A49" w:themeFill="text1"/>
    </w:tcPr>
    <w:tblStylePr w:type="firstRow">
      <w:rPr>
        <w:b/>
        <w:bCs/>
      </w:rPr>
      <w:tblPr/>
      <w:tcPr>
        <w:tcBorders>
          <w:top w:val="nil"/>
          <w:left w:val="nil"/>
          <w:bottom w:val="single" w:sz="18" w:space="0" w:color="FFFFFF" w:themeColor="background1"/>
          <w:right w:val="nil"/>
          <w:insideH w:val="nil"/>
          <w:insideV w:val="nil"/>
        </w:tcBorders>
        <w:shd w:val="clear" w:color="auto" w:fill="4A4A49" w:themeFill="text1"/>
      </w:tcPr>
    </w:tblStylePr>
    <w:tblStylePr w:type="lastRow">
      <w:tblPr/>
      <w:tcPr>
        <w:tcBorders>
          <w:top w:val="single" w:sz="18" w:space="0" w:color="FFFFFF" w:themeColor="background1"/>
          <w:left w:val="nil"/>
          <w:bottom w:val="nil"/>
          <w:right w:val="nil"/>
          <w:insideH w:val="nil"/>
          <w:insideV w:val="nil"/>
        </w:tcBorders>
        <w:shd w:val="clear" w:color="auto" w:fill="242424"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373736"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373736" w:themeFill="text1" w:themeFillShade="BF"/>
      </w:tcPr>
    </w:tblStylePr>
    <w:tblStylePr w:type="band1Vert">
      <w:tblPr/>
      <w:tcPr>
        <w:tcBorders>
          <w:top w:val="nil"/>
          <w:left w:val="nil"/>
          <w:bottom w:val="nil"/>
          <w:right w:val="nil"/>
          <w:insideH w:val="nil"/>
          <w:insideV w:val="nil"/>
        </w:tcBorders>
        <w:shd w:val="clear" w:color="auto" w:fill="373736" w:themeFill="text1" w:themeFillShade="BF"/>
      </w:tcPr>
    </w:tblStylePr>
    <w:tblStylePr w:type="band1Horz">
      <w:tblPr/>
      <w:tcPr>
        <w:tcBorders>
          <w:top w:val="nil"/>
          <w:left w:val="nil"/>
          <w:bottom w:val="nil"/>
          <w:right w:val="nil"/>
          <w:insideH w:val="nil"/>
          <w:insideV w:val="nil"/>
        </w:tcBorders>
        <w:shd w:val="clear" w:color="auto" w:fill="373736" w:themeFill="text1" w:themeFillShade="BF"/>
      </w:tcPr>
    </w:tblStylePr>
  </w:style>
  <w:style w:type="table" w:styleId="Gemiddeldraster1">
    <w:name w:val="Medium Grid 1"/>
    <w:basedOn w:val="Standaardtabel"/>
    <w:uiPriority w:val="67"/>
    <w:semiHidden/>
    <w:unhideWhenUsed/>
    <w:rsid w:val="0072336A"/>
    <w:pPr>
      <w:spacing w:line="240" w:lineRule="auto"/>
    </w:pPr>
    <w:tblPr>
      <w:tblStyleRowBandSize w:val="1"/>
      <w:tblStyleColBandSize w:val="1"/>
      <w:tblBorders>
        <w:top w:val="single" w:sz="8" w:space="0" w:color="777776" w:themeColor="text1" w:themeTint="BF"/>
        <w:left w:val="single" w:sz="8" w:space="0" w:color="777776" w:themeColor="text1" w:themeTint="BF"/>
        <w:bottom w:val="single" w:sz="8" w:space="0" w:color="777776" w:themeColor="text1" w:themeTint="BF"/>
        <w:right w:val="single" w:sz="8" w:space="0" w:color="777776" w:themeColor="text1" w:themeTint="BF"/>
        <w:insideH w:val="single" w:sz="8" w:space="0" w:color="777776" w:themeColor="text1" w:themeTint="BF"/>
        <w:insideV w:val="single" w:sz="8" w:space="0" w:color="777776" w:themeColor="text1" w:themeTint="BF"/>
      </w:tblBorders>
    </w:tblPr>
    <w:tcPr>
      <w:shd w:val="clear" w:color="auto" w:fill="D2D2D1" w:themeFill="text1" w:themeFillTint="3F"/>
    </w:tcPr>
    <w:tblStylePr w:type="firstRow">
      <w:rPr>
        <w:b/>
        <w:bCs/>
      </w:rPr>
    </w:tblStylePr>
    <w:tblStylePr w:type="lastRow">
      <w:rPr>
        <w:b/>
        <w:bCs/>
      </w:rPr>
      <w:tblPr/>
      <w:tcPr>
        <w:tcBorders>
          <w:top w:val="single" w:sz="18" w:space="0" w:color="777776" w:themeColor="text1" w:themeTint="BF"/>
        </w:tcBorders>
      </w:tcPr>
    </w:tblStylePr>
    <w:tblStylePr w:type="firstCol">
      <w:rPr>
        <w:b/>
        <w:bCs/>
      </w:rPr>
    </w:tblStylePr>
    <w:tblStylePr w:type="lastCol">
      <w:rPr>
        <w:b/>
        <w:bCs/>
      </w:rPr>
    </w:tblStylePr>
    <w:tblStylePr w:type="band1Vert">
      <w:tblPr/>
      <w:tcPr>
        <w:shd w:val="clear" w:color="auto" w:fill="A5A5A3" w:themeFill="text1" w:themeFillTint="7F"/>
      </w:tcPr>
    </w:tblStylePr>
    <w:tblStylePr w:type="band1Horz">
      <w:tblPr/>
      <w:tcPr>
        <w:shd w:val="clear" w:color="auto" w:fill="A5A5A3" w:themeFill="text1" w:themeFillTint="7F"/>
      </w:tcPr>
    </w:tblStylePr>
  </w:style>
  <w:style w:type="table" w:styleId="Gemiddeldraster2">
    <w:name w:val="Medium Grid 2"/>
    <w:basedOn w:val="Standaardtabel"/>
    <w:uiPriority w:val="68"/>
    <w:semiHidden/>
    <w:unhideWhenUsed/>
    <w:rsid w:val="0072336A"/>
    <w:pPr>
      <w:spacing w:line="240" w:lineRule="auto"/>
    </w:pPr>
    <w:rPr>
      <w:rFonts w:asciiTheme="majorHAnsi" w:eastAsiaTheme="majorEastAsia" w:hAnsiTheme="majorHAnsi" w:cstheme="majorBidi"/>
      <w:color w:val="4A4A49" w:themeColor="text1"/>
    </w:rPr>
    <w:tblPr>
      <w:tblStyleRowBandSize w:val="1"/>
      <w:tblStyleColBandSize w:val="1"/>
      <w:tblBorders>
        <w:top w:val="single" w:sz="8" w:space="0" w:color="4A4A49" w:themeColor="text1"/>
        <w:left w:val="single" w:sz="8" w:space="0" w:color="4A4A49" w:themeColor="text1"/>
        <w:bottom w:val="single" w:sz="8" w:space="0" w:color="4A4A49" w:themeColor="text1"/>
        <w:right w:val="single" w:sz="8" w:space="0" w:color="4A4A49" w:themeColor="text1"/>
        <w:insideH w:val="single" w:sz="8" w:space="0" w:color="4A4A49" w:themeColor="text1"/>
        <w:insideV w:val="single" w:sz="8" w:space="0" w:color="4A4A49" w:themeColor="text1"/>
      </w:tblBorders>
    </w:tblPr>
    <w:tcPr>
      <w:shd w:val="clear" w:color="auto" w:fill="D2D2D1" w:themeFill="text1" w:themeFillTint="3F"/>
    </w:tcPr>
    <w:tblStylePr w:type="firstRow">
      <w:rPr>
        <w:b/>
        <w:bCs/>
        <w:color w:val="4A4A49" w:themeColor="text1"/>
      </w:rPr>
      <w:tblPr/>
      <w:tcPr>
        <w:shd w:val="clear" w:color="auto" w:fill="EDEDED" w:themeFill="text1" w:themeFillTint="19"/>
      </w:tcPr>
    </w:tblStylePr>
    <w:tblStylePr w:type="lastRow">
      <w:rPr>
        <w:b/>
        <w:bCs/>
        <w:color w:val="4A4A49" w:themeColor="text1"/>
      </w:rPr>
      <w:tblPr/>
      <w:tcPr>
        <w:tcBorders>
          <w:top w:val="single" w:sz="12" w:space="0" w:color="4A4A49" w:themeColor="text1"/>
          <w:left w:val="nil"/>
          <w:bottom w:val="nil"/>
          <w:right w:val="nil"/>
          <w:insideH w:val="nil"/>
          <w:insideV w:val="nil"/>
        </w:tcBorders>
        <w:shd w:val="clear" w:color="auto" w:fill="FFFFFF" w:themeFill="background1"/>
      </w:tcPr>
    </w:tblStylePr>
    <w:tblStylePr w:type="firstCol">
      <w:rPr>
        <w:b/>
        <w:bCs/>
        <w:color w:val="4A4A49"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A4A49" w:themeColor="text1"/>
      </w:rPr>
      <w:tblPr/>
      <w:tcPr>
        <w:tcBorders>
          <w:top w:val="nil"/>
          <w:left w:val="nil"/>
          <w:bottom w:val="nil"/>
          <w:right w:val="nil"/>
          <w:insideH w:val="nil"/>
          <w:insideV w:val="nil"/>
        </w:tcBorders>
        <w:shd w:val="clear" w:color="auto" w:fill="DBDBDA" w:themeFill="text1" w:themeFillTint="33"/>
      </w:tcPr>
    </w:tblStylePr>
    <w:tblStylePr w:type="band1Vert">
      <w:tblPr/>
      <w:tcPr>
        <w:shd w:val="clear" w:color="auto" w:fill="A5A5A3" w:themeFill="text1" w:themeFillTint="7F"/>
      </w:tcPr>
    </w:tblStylePr>
    <w:tblStylePr w:type="band1Horz">
      <w:tblPr/>
      <w:tcPr>
        <w:tcBorders>
          <w:insideH w:val="single" w:sz="6" w:space="0" w:color="4A4A49" w:themeColor="text1"/>
          <w:insideV w:val="single" w:sz="6" w:space="0" w:color="4A4A49" w:themeColor="text1"/>
        </w:tcBorders>
        <w:shd w:val="clear" w:color="auto" w:fill="A5A5A3" w:themeFill="text1" w:themeFillTint="7F"/>
      </w:tcPr>
    </w:tblStylePr>
    <w:tblStylePr w:type="nwCell">
      <w:tblPr/>
      <w:tcPr>
        <w:shd w:val="clear" w:color="auto" w:fill="FFFFFF" w:themeFill="background1"/>
      </w:tcPr>
    </w:tblStylePr>
  </w:style>
  <w:style w:type="table" w:styleId="Gemiddeldraster3">
    <w:name w:val="Medium Grid 3"/>
    <w:basedOn w:val="Standaardtabel"/>
    <w:uiPriority w:val="69"/>
    <w:semiHidden/>
    <w:unhideWhenUsed/>
    <w:rsid w:val="0072336A"/>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D2D1"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A4A49"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A4A49"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A4A49"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A4A49"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A5A3"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A5A3" w:themeFill="text1" w:themeFillTint="7F"/>
      </w:tcPr>
    </w:tblStylePr>
  </w:style>
  <w:style w:type="table" w:styleId="Gemiddeldearcering1">
    <w:name w:val="Medium Shading 1"/>
    <w:basedOn w:val="Standaardtabel"/>
    <w:uiPriority w:val="63"/>
    <w:semiHidden/>
    <w:unhideWhenUsed/>
    <w:rsid w:val="0072336A"/>
    <w:pPr>
      <w:spacing w:line="240" w:lineRule="auto"/>
    </w:pPr>
    <w:tblPr>
      <w:tblStyleRowBandSize w:val="1"/>
      <w:tblStyleColBandSize w:val="1"/>
      <w:tblBorders>
        <w:top w:val="single" w:sz="8" w:space="0" w:color="777776" w:themeColor="text1" w:themeTint="BF"/>
        <w:left w:val="single" w:sz="8" w:space="0" w:color="777776" w:themeColor="text1" w:themeTint="BF"/>
        <w:bottom w:val="single" w:sz="8" w:space="0" w:color="777776" w:themeColor="text1" w:themeTint="BF"/>
        <w:right w:val="single" w:sz="8" w:space="0" w:color="777776" w:themeColor="text1" w:themeTint="BF"/>
        <w:insideH w:val="single" w:sz="8" w:space="0" w:color="777776" w:themeColor="text1" w:themeTint="BF"/>
      </w:tblBorders>
    </w:tblPr>
    <w:tblStylePr w:type="firstRow">
      <w:pPr>
        <w:spacing w:before="0" w:after="0" w:line="240" w:lineRule="auto"/>
      </w:pPr>
      <w:rPr>
        <w:b/>
        <w:bCs/>
        <w:color w:val="FFFFFF" w:themeColor="background1"/>
      </w:rPr>
      <w:tblPr/>
      <w:tcPr>
        <w:tcBorders>
          <w:top w:val="single" w:sz="8" w:space="0" w:color="777776" w:themeColor="text1" w:themeTint="BF"/>
          <w:left w:val="single" w:sz="8" w:space="0" w:color="777776" w:themeColor="text1" w:themeTint="BF"/>
          <w:bottom w:val="single" w:sz="8" w:space="0" w:color="777776" w:themeColor="text1" w:themeTint="BF"/>
          <w:right w:val="single" w:sz="8" w:space="0" w:color="777776" w:themeColor="text1" w:themeTint="BF"/>
          <w:insideH w:val="nil"/>
          <w:insideV w:val="nil"/>
        </w:tcBorders>
        <w:shd w:val="clear" w:color="auto" w:fill="4A4A49" w:themeFill="text1"/>
      </w:tcPr>
    </w:tblStylePr>
    <w:tblStylePr w:type="lastRow">
      <w:pPr>
        <w:spacing w:before="0" w:after="0" w:line="240" w:lineRule="auto"/>
      </w:pPr>
      <w:rPr>
        <w:b/>
        <w:bCs/>
      </w:rPr>
      <w:tblPr/>
      <w:tcPr>
        <w:tcBorders>
          <w:top w:val="double" w:sz="6" w:space="0" w:color="777776" w:themeColor="text1" w:themeTint="BF"/>
          <w:left w:val="single" w:sz="8" w:space="0" w:color="777776" w:themeColor="text1" w:themeTint="BF"/>
          <w:bottom w:val="single" w:sz="8" w:space="0" w:color="777776" w:themeColor="text1" w:themeTint="BF"/>
          <w:right w:val="single" w:sz="8" w:space="0" w:color="777776" w:themeColor="text1" w:themeTint="BF"/>
          <w:insideH w:val="nil"/>
          <w:insideV w:val="nil"/>
        </w:tcBorders>
      </w:tcPr>
    </w:tblStylePr>
    <w:tblStylePr w:type="firstCol">
      <w:rPr>
        <w:b/>
        <w:bCs/>
      </w:rPr>
    </w:tblStylePr>
    <w:tblStylePr w:type="lastCol">
      <w:rPr>
        <w:b/>
        <w:bCs/>
      </w:rPr>
    </w:tblStylePr>
    <w:tblStylePr w:type="band1Vert">
      <w:tblPr/>
      <w:tcPr>
        <w:shd w:val="clear" w:color="auto" w:fill="D2D2D1" w:themeFill="text1" w:themeFillTint="3F"/>
      </w:tcPr>
    </w:tblStylePr>
    <w:tblStylePr w:type="band1Horz">
      <w:tblPr/>
      <w:tcPr>
        <w:tcBorders>
          <w:insideH w:val="nil"/>
          <w:insideV w:val="nil"/>
        </w:tcBorders>
        <w:shd w:val="clear" w:color="auto" w:fill="D2D2D1"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semiHidden/>
    <w:rsid w:val="0072336A"/>
    <w:pPr>
      <w:spacing w:line="240" w:lineRule="auto"/>
    </w:pPr>
    <w:tblPr>
      <w:tblStyleRowBandSize w:val="1"/>
      <w:tblStyleColBandSize w:val="1"/>
      <w:tblBorders>
        <w:top w:val="single" w:sz="8" w:space="0" w:color="0D5EDB" w:themeColor="accent1" w:themeTint="BF"/>
        <w:left w:val="single" w:sz="8" w:space="0" w:color="0D5EDB" w:themeColor="accent1" w:themeTint="BF"/>
        <w:bottom w:val="single" w:sz="8" w:space="0" w:color="0D5EDB" w:themeColor="accent1" w:themeTint="BF"/>
        <w:right w:val="single" w:sz="8" w:space="0" w:color="0D5EDB" w:themeColor="accent1" w:themeTint="BF"/>
        <w:insideH w:val="single" w:sz="8" w:space="0" w:color="0D5EDB" w:themeColor="accent1" w:themeTint="BF"/>
      </w:tblBorders>
    </w:tblPr>
    <w:tblStylePr w:type="firstRow">
      <w:pPr>
        <w:spacing w:before="0" w:after="0" w:line="240" w:lineRule="auto"/>
      </w:pPr>
      <w:rPr>
        <w:b/>
        <w:bCs/>
        <w:color w:val="FFFFFF" w:themeColor="background1"/>
      </w:rPr>
      <w:tblPr/>
      <w:tcPr>
        <w:tcBorders>
          <w:top w:val="single" w:sz="8" w:space="0" w:color="0D5EDB" w:themeColor="accent1" w:themeTint="BF"/>
          <w:left w:val="single" w:sz="8" w:space="0" w:color="0D5EDB" w:themeColor="accent1" w:themeTint="BF"/>
          <w:bottom w:val="single" w:sz="8" w:space="0" w:color="0D5EDB" w:themeColor="accent1" w:themeTint="BF"/>
          <w:right w:val="single" w:sz="8" w:space="0" w:color="0D5EDB" w:themeColor="accent1" w:themeTint="BF"/>
          <w:insideH w:val="nil"/>
          <w:insideV w:val="nil"/>
        </w:tcBorders>
        <w:shd w:val="clear" w:color="auto" w:fill="083984" w:themeFill="accent1"/>
      </w:tcPr>
    </w:tblStylePr>
    <w:tblStylePr w:type="lastRow">
      <w:pPr>
        <w:spacing w:before="0" w:after="0" w:line="240" w:lineRule="auto"/>
      </w:pPr>
      <w:rPr>
        <w:b/>
        <w:bCs/>
      </w:rPr>
      <w:tblPr/>
      <w:tcPr>
        <w:tcBorders>
          <w:top w:val="double" w:sz="6" w:space="0" w:color="0D5EDB" w:themeColor="accent1" w:themeTint="BF"/>
          <w:left w:val="single" w:sz="8" w:space="0" w:color="0D5EDB" w:themeColor="accent1" w:themeTint="BF"/>
          <w:bottom w:val="single" w:sz="8" w:space="0" w:color="0D5EDB" w:themeColor="accent1" w:themeTint="BF"/>
          <w:right w:val="single" w:sz="8" w:space="0" w:color="0D5EDB" w:themeColor="accent1" w:themeTint="BF"/>
          <w:insideH w:val="nil"/>
          <w:insideV w:val="nil"/>
        </w:tcBorders>
      </w:tcPr>
    </w:tblStylePr>
    <w:tblStylePr w:type="firstCol">
      <w:rPr>
        <w:b/>
        <w:bCs/>
      </w:rPr>
    </w:tblStylePr>
    <w:tblStylePr w:type="lastCol">
      <w:rPr>
        <w:b/>
        <w:bCs/>
      </w:rPr>
    </w:tblStylePr>
    <w:tblStylePr w:type="band1Vert">
      <w:tblPr/>
      <w:tcPr>
        <w:shd w:val="clear" w:color="auto" w:fill="A8C8F9" w:themeFill="accent1" w:themeFillTint="3F"/>
      </w:tcPr>
    </w:tblStylePr>
    <w:tblStylePr w:type="band1Horz">
      <w:tblPr/>
      <w:tcPr>
        <w:tcBorders>
          <w:insideH w:val="nil"/>
          <w:insideV w:val="nil"/>
        </w:tcBorders>
        <w:shd w:val="clear" w:color="auto" w:fill="A8C8F9" w:themeFill="accent1" w:themeFillTint="3F"/>
      </w:tcPr>
    </w:tblStylePr>
    <w:tblStylePr w:type="band2Horz">
      <w:tblPr/>
      <w:tcPr>
        <w:tcBorders>
          <w:insideH w:val="nil"/>
          <w:insideV w:val="nil"/>
        </w:tcBorders>
      </w:tcPr>
    </w:tblStylePr>
  </w:style>
  <w:style w:type="table" w:styleId="Gemiddeldearcering2">
    <w:name w:val="Medium Shading 2"/>
    <w:basedOn w:val="Standaardtabel"/>
    <w:uiPriority w:val="64"/>
    <w:semiHidden/>
    <w:unhideWhenUsed/>
    <w:rsid w:val="0072336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A4A49"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A4A49" w:themeFill="text1"/>
      </w:tcPr>
    </w:tblStylePr>
    <w:tblStylePr w:type="lastCol">
      <w:rPr>
        <w:b/>
        <w:bCs/>
        <w:color w:val="FFFFFF" w:themeColor="background1"/>
      </w:rPr>
      <w:tblPr/>
      <w:tcPr>
        <w:tcBorders>
          <w:left w:val="nil"/>
          <w:right w:val="nil"/>
          <w:insideH w:val="nil"/>
          <w:insideV w:val="nil"/>
        </w:tcBorders>
        <w:shd w:val="clear" w:color="auto" w:fill="4A4A49"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1">
    <w:name w:val="Medium Shading 2 Accent 1"/>
    <w:basedOn w:val="Standaardtabel"/>
    <w:uiPriority w:val="64"/>
    <w:semiHidden/>
    <w:rsid w:val="0072336A"/>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8398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83984" w:themeFill="accent1"/>
      </w:tcPr>
    </w:tblStylePr>
    <w:tblStylePr w:type="lastCol">
      <w:rPr>
        <w:b/>
        <w:bCs/>
        <w:color w:val="FFFFFF" w:themeColor="background1"/>
      </w:rPr>
      <w:tblPr/>
      <w:tcPr>
        <w:tcBorders>
          <w:left w:val="nil"/>
          <w:right w:val="nil"/>
          <w:insideH w:val="nil"/>
          <w:insideV w:val="nil"/>
        </w:tcBorders>
        <w:shd w:val="clear" w:color="auto" w:fill="08398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lijst1">
    <w:name w:val="Medium List 1"/>
    <w:basedOn w:val="Standaardtabel"/>
    <w:uiPriority w:val="65"/>
    <w:semiHidden/>
    <w:unhideWhenUsed/>
    <w:rsid w:val="0072336A"/>
    <w:pPr>
      <w:spacing w:line="240" w:lineRule="auto"/>
    </w:pPr>
    <w:rPr>
      <w:color w:val="4A4A49" w:themeColor="text1"/>
    </w:rPr>
    <w:tblPr>
      <w:tblStyleRowBandSize w:val="1"/>
      <w:tblStyleColBandSize w:val="1"/>
      <w:tblBorders>
        <w:top w:val="single" w:sz="8" w:space="0" w:color="4A4A49" w:themeColor="text1"/>
        <w:bottom w:val="single" w:sz="8" w:space="0" w:color="4A4A49" w:themeColor="text1"/>
      </w:tblBorders>
    </w:tblPr>
    <w:tblStylePr w:type="firstRow">
      <w:rPr>
        <w:rFonts w:asciiTheme="majorHAnsi" w:eastAsiaTheme="majorEastAsia" w:hAnsiTheme="majorHAnsi" w:cstheme="majorBidi"/>
      </w:rPr>
      <w:tblPr/>
      <w:tcPr>
        <w:tcBorders>
          <w:top w:val="nil"/>
          <w:bottom w:val="single" w:sz="8" w:space="0" w:color="4A4A49" w:themeColor="text1"/>
        </w:tcBorders>
      </w:tcPr>
    </w:tblStylePr>
    <w:tblStylePr w:type="lastRow">
      <w:rPr>
        <w:b/>
        <w:bCs/>
        <w:color w:val="000000" w:themeColor="text2"/>
      </w:rPr>
      <w:tblPr/>
      <w:tcPr>
        <w:tcBorders>
          <w:top w:val="single" w:sz="8" w:space="0" w:color="4A4A49" w:themeColor="text1"/>
          <w:bottom w:val="single" w:sz="8" w:space="0" w:color="4A4A49" w:themeColor="text1"/>
        </w:tcBorders>
      </w:tcPr>
    </w:tblStylePr>
    <w:tblStylePr w:type="firstCol">
      <w:rPr>
        <w:b/>
        <w:bCs/>
      </w:rPr>
    </w:tblStylePr>
    <w:tblStylePr w:type="lastCol">
      <w:rPr>
        <w:b/>
        <w:bCs/>
      </w:rPr>
      <w:tblPr/>
      <w:tcPr>
        <w:tcBorders>
          <w:top w:val="single" w:sz="8" w:space="0" w:color="4A4A49" w:themeColor="text1"/>
          <w:bottom w:val="single" w:sz="8" w:space="0" w:color="4A4A49" w:themeColor="text1"/>
        </w:tcBorders>
      </w:tcPr>
    </w:tblStylePr>
    <w:tblStylePr w:type="band1Vert">
      <w:tblPr/>
      <w:tcPr>
        <w:shd w:val="clear" w:color="auto" w:fill="D2D2D1" w:themeFill="text1" w:themeFillTint="3F"/>
      </w:tcPr>
    </w:tblStylePr>
    <w:tblStylePr w:type="band1Horz">
      <w:tblPr/>
      <w:tcPr>
        <w:shd w:val="clear" w:color="auto" w:fill="D2D2D1" w:themeFill="text1" w:themeFillTint="3F"/>
      </w:tcPr>
    </w:tblStylePr>
  </w:style>
  <w:style w:type="table" w:styleId="Gemiddeldelijst1-accent1">
    <w:name w:val="Medium List 1 Accent 1"/>
    <w:basedOn w:val="Standaardtabel"/>
    <w:uiPriority w:val="65"/>
    <w:semiHidden/>
    <w:rsid w:val="0072336A"/>
    <w:pPr>
      <w:spacing w:line="240" w:lineRule="auto"/>
    </w:pPr>
    <w:rPr>
      <w:color w:val="4A4A49" w:themeColor="text1"/>
    </w:rPr>
    <w:tblPr>
      <w:tblStyleRowBandSize w:val="1"/>
      <w:tblStyleColBandSize w:val="1"/>
      <w:tblBorders>
        <w:top w:val="single" w:sz="8" w:space="0" w:color="083984" w:themeColor="accent1"/>
        <w:bottom w:val="single" w:sz="8" w:space="0" w:color="083984" w:themeColor="accent1"/>
      </w:tblBorders>
    </w:tblPr>
    <w:tblStylePr w:type="firstRow">
      <w:rPr>
        <w:rFonts w:asciiTheme="majorHAnsi" w:eastAsiaTheme="majorEastAsia" w:hAnsiTheme="majorHAnsi" w:cstheme="majorBidi"/>
      </w:rPr>
      <w:tblPr/>
      <w:tcPr>
        <w:tcBorders>
          <w:top w:val="nil"/>
          <w:bottom w:val="single" w:sz="8" w:space="0" w:color="083984" w:themeColor="accent1"/>
        </w:tcBorders>
      </w:tcPr>
    </w:tblStylePr>
    <w:tblStylePr w:type="lastRow">
      <w:rPr>
        <w:b/>
        <w:bCs/>
        <w:color w:val="000000" w:themeColor="text2"/>
      </w:rPr>
      <w:tblPr/>
      <w:tcPr>
        <w:tcBorders>
          <w:top w:val="single" w:sz="8" w:space="0" w:color="083984" w:themeColor="accent1"/>
          <w:bottom w:val="single" w:sz="8" w:space="0" w:color="083984" w:themeColor="accent1"/>
        </w:tcBorders>
      </w:tcPr>
    </w:tblStylePr>
    <w:tblStylePr w:type="firstCol">
      <w:rPr>
        <w:b/>
        <w:bCs/>
      </w:rPr>
    </w:tblStylePr>
    <w:tblStylePr w:type="lastCol">
      <w:rPr>
        <w:b/>
        <w:bCs/>
      </w:rPr>
      <w:tblPr/>
      <w:tcPr>
        <w:tcBorders>
          <w:top w:val="single" w:sz="8" w:space="0" w:color="083984" w:themeColor="accent1"/>
          <w:bottom w:val="single" w:sz="8" w:space="0" w:color="083984" w:themeColor="accent1"/>
        </w:tcBorders>
      </w:tcPr>
    </w:tblStylePr>
    <w:tblStylePr w:type="band1Vert">
      <w:tblPr/>
      <w:tcPr>
        <w:shd w:val="clear" w:color="auto" w:fill="A8C8F9" w:themeFill="accent1" w:themeFillTint="3F"/>
      </w:tcPr>
    </w:tblStylePr>
    <w:tblStylePr w:type="band1Horz">
      <w:tblPr/>
      <w:tcPr>
        <w:shd w:val="clear" w:color="auto" w:fill="A8C8F9" w:themeFill="accent1" w:themeFillTint="3F"/>
      </w:tcPr>
    </w:tblStylePr>
  </w:style>
  <w:style w:type="table" w:styleId="Gemiddeldelijst2">
    <w:name w:val="Medium List 2"/>
    <w:basedOn w:val="Standaardtabel"/>
    <w:uiPriority w:val="66"/>
    <w:semiHidden/>
    <w:unhideWhenUsed/>
    <w:rsid w:val="0072336A"/>
    <w:pPr>
      <w:spacing w:line="240" w:lineRule="auto"/>
    </w:pPr>
    <w:rPr>
      <w:rFonts w:asciiTheme="majorHAnsi" w:eastAsiaTheme="majorEastAsia" w:hAnsiTheme="majorHAnsi" w:cstheme="majorBidi"/>
      <w:color w:val="4A4A49" w:themeColor="text1"/>
    </w:rPr>
    <w:tblPr>
      <w:tblStyleRowBandSize w:val="1"/>
      <w:tblStyleColBandSize w:val="1"/>
      <w:tblBorders>
        <w:top w:val="single" w:sz="8" w:space="0" w:color="4A4A49" w:themeColor="text1"/>
        <w:left w:val="single" w:sz="8" w:space="0" w:color="4A4A49" w:themeColor="text1"/>
        <w:bottom w:val="single" w:sz="8" w:space="0" w:color="4A4A49" w:themeColor="text1"/>
        <w:right w:val="single" w:sz="8" w:space="0" w:color="4A4A49" w:themeColor="text1"/>
      </w:tblBorders>
    </w:tblPr>
    <w:tblStylePr w:type="firstRow">
      <w:rPr>
        <w:sz w:val="24"/>
        <w:szCs w:val="24"/>
      </w:rPr>
      <w:tblPr/>
      <w:tcPr>
        <w:tcBorders>
          <w:top w:val="nil"/>
          <w:left w:val="nil"/>
          <w:bottom w:val="single" w:sz="24" w:space="0" w:color="4A4A49"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A4A49" w:themeColor="text1"/>
          <w:insideH w:val="nil"/>
          <w:insideV w:val="nil"/>
        </w:tcBorders>
        <w:shd w:val="clear" w:color="auto" w:fill="FFFFFF" w:themeFill="background1"/>
      </w:tcPr>
    </w:tblStylePr>
    <w:tblStylePr w:type="lastCol">
      <w:tblPr/>
      <w:tcPr>
        <w:tcBorders>
          <w:top w:val="nil"/>
          <w:left w:val="single" w:sz="8" w:space="0" w:color="4A4A49"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D2D1" w:themeFill="text1" w:themeFillTint="3F"/>
      </w:tcPr>
    </w:tblStylePr>
    <w:tblStylePr w:type="band1Horz">
      <w:tblPr/>
      <w:tcPr>
        <w:tcBorders>
          <w:top w:val="nil"/>
          <w:bottom w:val="nil"/>
          <w:insideH w:val="nil"/>
          <w:insideV w:val="nil"/>
        </w:tcBorders>
        <w:shd w:val="clear" w:color="auto" w:fill="D2D2D1"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Kleurrijkraster">
    <w:name w:val="Colorful Grid"/>
    <w:basedOn w:val="Standaardtabel"/>
    <w:uiPriority w:val="73"/>
    <w:semiHidden/>
    <w:unhideWhenUsed/>
    <w:rsid w:val="0072336A"/>
    <w:pPr>
      <w:spacing w:line="240" w:lineRule="auto"/>
    </w:pPr>
    <w:rPr>
      <w:color w:val="4A4A49" w:themeColor="text1"/>
    </w:rPr>
    <w:tblPr>
      <w:tblStyleRowBandSize w:val="1"/>
      <w:tblStyleColBandSize w:val="1"/>
      <w:tblBorders>
        <w:insideH w:val="single" w:sz="4" w:space="0" w:color="FFFFFF" w:themeColor="background1"/>
      </w:tblBorders>
    </w:tblPr>
    <w:tcPr>
      <w:shd w:val="clear" w:color="auto" w:fill="DBDBDA" w:themeFill="text1" w:themeFillTint="33"/>
    </w:tcPr>
    <w:tblStylePr w:type="firstRow">
      <w:rPr>
        <w:b/>
        <w:bCs/>
      </w:rPr>
      <w:tblPr/>
      <w:tcPr>
        <w:shd w:val="clear" w:color="auto" w:fill="B6B6B5" w:themeFill="text1" w:themeFillTint="66"/>
      </w:tcPr>
    </w:tblStylePr>
    <w:tblStylePr w:type="lastRow">
      <w:rPr>
        <w:b/>
        <w:bCs/>
        <w:color w:val="4A4A49" w:themeColor="text1"/>
      </w:rPr>
      <w:tblPr/>
      <w:tcPr>
        <w:shd w:val="clear" w:color="auto" w:fill="B6B6B5" w:themeFill="text1" w:themeFillTint="66"/>
      </w:tcPr>
    </w:tblStylePr>
    <w:tblStylePr w:type="firstCol">
      <w:rPr>
        <w:color w:val="FFFFFF" w:themeColor="background1"/>
      </w:rPr>
      <w:tblPr/>
      <w:tcPr>
        <w:shd w:val="clear" w:color="auto" w:fill="373736" w:themeFill="text1" w:themeFillShade="BF"/>
      </w:tcPr>
    </w:tblStylePr>
    <w:tblStylePr w:type="lastCol">
      <w:rPr>
        <w:color w:val="FFFFFF" w:themeColor="background1"/>
      </w:rPr>
      <w:tblPr/>
      <w:tcPr>
        <w:shd w:val="clear" w:color="auto" w:fill="373736" w:themeFill="text1" w:themeFillShade="BF"/>
      </w:tcPr>
    </w:tblStylePr>
    <w:tblStylePr w:type="band1Vert">
      <w:tblPr/>
      <w:tcPr>
        <w:shd w:val="clear" w:color="auto" w:fill="A5A5A3" w:themeFill="text1" w:themeFillTint="7F"/>
      </w:tcPr>
    </w:tblStylePr>
    <w:tblStylePr w:type="band1Horz">
      <w:tblPr/>
      <w:tcPr>
        <w:shd w:val="clear" w:color="auto" w:fill="A5A5A3" w:themeFill="text1" w:themeFillTint="7F"/>
      </w:tcPr>
    </w:tblStylePr>
  </w:style>
  <w:style w:type="table" w:styleId="Kleurrijkearcering">
    <w:name w:val="Colorful Shading"/>
    <w:basedOn w:val="Standaardtabel"/>
    <w:uiPriority w:val="71"/>
    <w:semiHidden/>
    <w:unhideWhenUsed/>
    <w:rsid w:val="0072336A"/>
    <w:pPr>
      <w:spacing w:line="240" w:lineRule="auto"/>
    </w:pPr>
    <w:rPr>
      <w:color w:val="4A4A49" w:themeColor="text1"/>
    </w:rPr>
    <w:tblPr>
      <w:tblStyleRowBandSize w:val="1"/>
      <w:tblStyleColBandSize w:val="1"/>
      <w:tblBorders>
        <w:top w:val="single" w:sz="24" w:space="0" w:color="E36C0A" w:themeColor="accent2"/>
        <w:left w:val="single" w:sz="4" w:space="0" w:color="4A4A49" w:themeColor="text1"/>
        <w:bottom w:val="single" w:sz="4" w:space="0" w:color="4A4A49" w:themeColor="text1"/>
        <w:right w:val="single" w:sz="4" w:space="0" w:color="4A4A49" w:themeColor="text1"/>
        <w:insideH w:val="single" w:sz="4" w:space="0" w:color="FFFFFF" w:themeColor="background1"/>
        <w:insideV w:val="single" w:sz="4" w:space="0" w:color="FFFFFF" w:themeColor="background1"/>
      </w:tblBorders>
    </w:tblPr>
    <w:tcPr>
      <w:shd w:val="clear" w:color="auto" w:fill="EDEDED" w:themeFill="text1" w:themeFillTint="19"/>
    </w:tcPr>
    <w:tblStylePr w:type="firstRow">
      <w:rPr>
        <w:b/>
        <w:bCs/>
      </w:rPr>
      <w:tblPr/>
      <w:tcPr>
        <w:tcBorders>
          <w:top w:val="nil"/>
          <w:left w:val="nil"/>
          <w:bottom w:val="single" w:sz="24" w:space="0" w:color="E36C0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2C2B" w:themeFill="text1" w:themeFillShade="99"/>
      </w:tcPr>
    </w:tblStylePr>
    <w:tblStylePr w:type="firstCol">
      <w:rPr>
        <w:color w:val="FFFFFF" w:themeColor="background1"/>
      </w:rPr>
      <w:tblPr/>
      <w:tcPr>
        <w:tcBorders>
          <w:top w:val="nil"/>
          <w:left w:val="nil"/>
          <w:bottom w:val="nil"/>
          <w:right w:val="nil"/>
          <w:insideH w:val="single" w:sz="4" w:space="0" w:color="2C2C2B" w:themeColor="text1" w:themeShade="99"/>
          <w:insideV w:val="nil"/>
        </w:tcBorders>
        <w:shd w:val="clear" w:color="auto" w:fill="2C2C2B"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373736" w:themeFill="text1" w:themeFillShade="BF"/>
      </w:tcPr>
    </w:tblStylePr>
    <w:tblStylePr w:type="band1Vert">
      <w:tblPr/>
      <w:tcPr>
        <w:shd w:val="clear" w:color="auto" w:fill="B6B6B5" w:themeFill="text1" w:themeFillTint="66"/>
      </w:tcPr>
    </w:tblStylePr>
    <w:tblStylePr w:type="band1Horz">
      <w:tblPr/>
      <w:tcPr>
        <w:shd w:val="clear" w:color="auto" w:fill="A5A5A3" w:themeFill="text1" w:themeFillTint="7F"/>
      </w:tcPr>
    </w:tblStylePr>
    <w:tblStylePr w:type="neCell">
      <w:rPr>
        <w:color w:val="4A4A49" w:themeColor="text1"/>
      </w:rPr>
    </w:tblStylePr>
    <w:tblStylePr w:type="nwCell">
      <w:rPr>
        <w:color w:val="4A4A49" w:themeColor="text1"/>
      </w:rPr>
    </w:tblStylePr>
  </w:style>
  <w:style w:type="table" w:styleId="Kleurrijkelijst">
    <w:name w:val="Colorful List"/>
    <w:basedOn w:val="Standaardtabel"/>
    <w:uiPriority w:val="72"/>
    <w:semiHidden/>
    <w:unhideWhenUsed/>
    <w:rsid w:val="0072336A"/>
    <w:pPr>
      <w:spacing w:line="240" w:lineRule="auto"/>
    </w:pPr>
    <w:rPr>
      <w:color w:val="4A4A49" w:themeColor="text1"/>
    </w:rPr>
    <w:tblPr>
      <w:tblStyleRowBandSize w:val="1"/>
      <w:tblStyleColBandSize w:val="1"/>
    </w:tblPr>
    <w:tcPr>
      <w:shd w:val="clear" w:color="auto" w:fill="EDEDED" w:themeFill="text1" w:themeFillTint="19"/>
    </w:tcPr>
    <w:tblStylePr w:type="firstRow">
      <w:rPr>
        <w:b/>
        <w:bCs/>
        <w:color w:val="FFFFFF" w:themeColor="background1"/>
      </w:rPr>
      <w:tblPr/>
      <w:tcPr>
        <w:tcBorders>
          <w:bottom w:val="single" w:sz="12" w:space="0" w:color="FFFFFF" w:themeColor="background1"/>
        </w:tcBorders>
        <w:shd w:val="clear" w:color="auto" w:fill="B55608" w:themeFill="accent2" w:themeFillShade="CC"/>
      </w:tcPr>
    </w:tblStylePr>
    <w:tblStylePr w:type="lastRow">
      <w:rPr>
        <w:b/>
        <w:bCs/>
        <w:color w:val="B55608" w:themeColor="accent2" w:themeShade="CC"/>
      </w:rPr>
      <w:tblPr/>
      <w:tcPr>
        <w:tcBorders>
          <w:top w:val="single" w:sz="12" w:space="0" w:color="4A4A49"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D2D1" w:themeFill="text1" w:themeFillTint="3F"/>
      </w:tcPr>
    </w:tblStylePr>
    <w:tblStylePr w:type="band1Horz">
      <w:tblPr/>
      <w:tcPr>
        <w:shd w:val="clear" w:color="auto" w:fill="DBDBDA" w:themeFill="text1" w:themeFillTint="33"/>
      </w:tcPr>
    </w:tblStylePr>
  </w:style>
  <w:style w:type="table" w:styleId="Lichtraster">
    <w:name w:val="Light Grid"/>
    <w:basedOn w:val="Standaardtabel"/>
    <w:uiPriority w:val="62"/>
    <w:semiHidden/>
    <w:unhideWhenUsed/>
    <w:rsid w:val="0072336A"/>
    <w:pPr>
      <w:spacing w:line="240" w:lineRule="auto"/>
    </w:pPr>
    <w:tblPr>
      <w:tblStyleRowBandSize w:val="1"/>
      <w:tblStyleColBandSize w:val="1"/>
      <w:tblBorders>
        <w:top w:val="single" w:sz="8" w:space="0" w:color="4A4A49" w:themeColor="text1"/>
        <w:left w:val="single" w:sz="8" w:space="0" w:color="4A4A49" w:themeColor="text1"/>
        <w:bottom w:val="single" w:sz="8" w:space="0" w:color="4A4A49" w:themeColor="text1"/>
        <w:right w:val="single" w:sz="8" w:space="0" w:color="4A4A49" w:themeColor="text1"/>
        <w:insideH w:val="single" w:sz="8" w:space="0" w:color="4A4A49" w:themeColor="text1"/>
        <w:insideV w:val="single" w:sz="8" w:space="0" w:color="4A4A49"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A4A49" w:themeColor="text1"/>
          <w:left w:val="single" w:sz="8" w:space="0" w:color="4A4A49" w:themeColor="text1"/>
          <w:bottom w:val="single" w:sz="18" w:space="0" w:color="4A4A49" w:themeColor="text1"/>
          <w:right w:val="single" w:sz="8" w:space="0" w:color="4A4A49" w:themeColor="text1"/>
          <w:insideH w:val="nil"/>
          <w:insideV w:val="single" w:sz="8" w:space="0" w:color="4A4A49"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A4A49" w:themeColor="text1"/>
          <w:left w:val="single" w:sz="8" w:space="0" w:color="4A4A49" w:themeColor="text1"/>
          <w:bottom w:val="single" w:sz="8" w:space="0" w:color="4A4A49" w:themeColor="text1"/>
          <w:right w:val="single" w:sz="8" w:space="0" w:color="4A4A49" w:themeColor="text1"/>
          <w:insideH w:val="nil"/>
          <w:insideV w:val="single" w:sz="8" w:space="0" w:color="4A4A49"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A4A49" w:themeColor="text1"/>
          <w:left w:val="single" w:sz="8" w:space="0" w:color="4A4A49" w:themeColor="text1"/>
          <w:bottom w:val="single" w:sz="8" w:space="0" w:color="4A4A49" w:themeColor="text1"/>
          <w:right w:val="single" w:sz="8" w:space="0" w:color="4A4A49" w:themeColor="text1"/>
        </w:tcBorders>
      </w:tcPr>
    </w:tblStylePr>
    <w:tblStylePr w:type="band1Vert">
      <w:tblPr/>
      <w:tcPr>
        <w:tcBorders>
          <w:top w:val="single" w:sz="8" w:space="0" w:color="4A4A49" w:themeColor="text1"/>
          <w:left w:val="single" w:sz="8" w:space="0" w:color="4A4A49" w:themeColor="text1"/>
          <w:bottom w:val="single" w:sz="8" w:space="0" w:color="4A4A49" w:themeColor="text1"/>
          <w:right w:val="single" w:sz="8" w:space="0" w:color="4A4A49" w:themeColor="text1"/>
        </w:tcBorders>
        <w:shd w:val="clear" w:color="auto" w:fill="D2D2D1" w:themeFill="text1" w:themeFillTint="3F"/>
      </w:tcPr>
    </w:tblStylePr>
    <w:tblStylePr w:type="band1Horz">
      <w:tblPr/>
      <w:tcPr>
        <w:tcBorders>
          <w:top w:val="single" w:sz="8" w:space="0" w:color="4A4A49" w:themeColor="text1"/>
          <w:left w:val="single" w:sz="8" w:space="0" w:color="4A4A49" w:themeColor="text1"/>
          <w:bottom w:val="single" w:sz="8" w:space="0" w:color="4A4A49" w:themeColor="text1"/>
          <w:right w:val="single" w:sz="8" w:space="0" w:color="4A4A49" w:themeColor="text1"/>
          <w:insideV w:val="single" w:sz="8" w:space="0" w:color="4A4A49" w:themeColor="text1"/>
        </w:tcBorders>
        <w:shd w:val="clear" w:color="auto" w:fill="D2D2D1" w:themeFill="text1" w:themeFillTint="3F"/>
      </w:tcPr>
    </w:tblStylePr>
    <w:tblStylePr w:type="band2Horz">
      <w:tblPr/>
      <w:tcPr>
        <w:tcBorders>
          <w:top w:val="single" w:sz="8" w:space="0" w:color="4A4A49" w:themeColor="text1"/>
          <w:left w:val="single" w:sz="8" w:space="0" w:color="4A4A49" w:themeColor="text1"/>
          <w:bottom w:val="single" w:sz="8" w:space="0" w:color="4A4A49" w:themeColor="text1"/>
          <w:right w:val="single" w:sz="8" w:space="0" w:color="4A4A49" w:themeColor="text1"/>
          <w:insideV w:val="single" w:sz="8" w:space="0" w:color="4A4A49" w:themeColor="text1"/>
        </w:tcBorders>
      </w:tcPr>
    </w:tblStylePr>
  </w:style>
  <w:style w:type="table" w:styleId="Lichtraster-accent1">
    <w:name w:val="Light Grid Accent 1"/>
    <w:basedOn w:val="Standaardtabel"/>
    <w:uiPriority w:val="62"/>
    <w:semiHidden/>
    <w:rsid w:val="0072336A"/>
    <w:pPr>
      <w:spacing w:line="240" w:lineRule="auto"/>
    </w:pPr>
    <w:tblPr>
      <w:tblStyleRowBandSize w:val="1"/>
      <w:tblStyleColBandSize w:val="1"/>
      <w:tblBorders>
        <w:top w:val="single" w:sz="8" w:space="0" w:color="083984" w:themeColor="accent1"/>
        <w:left w:val="single" w:sz="8" w:space="0" w:color="083984" w:themeColor="accent1"/>
        <w:bottom w:val="single" w:sz="8" w:space="0" w:color="083984" w:themeColor="accent1"/>
        <w:right w:val="single" w:sz="8" w:space="0" w:color="083984" w:themeColor="accent1"/>
        <w:insideH w:val="single" w:sz="8" w:space="0" w:color="083984" w:themeColor="accent1"/>
        <w:insideV w:val="single" w:sz="8" w:space="0" w:color="08398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83984" w:themeColor="accent1"/>
          <w:left w:val="single" w:sz="8" w:space="0" w:color="083984" w:themeColor="accent1"/>
          <w:bottom w:val="single" w:sz="18" w:space="0" w:color="083984" w:themeColor="accent1"/>
          <w:right w:val="single" w:sz="8" w:space="0" w:color="083984" w:themeColor="accent1"/>
          <w:insideH w:val="nil"/>
          <w:insideV w:val="single" w:sz="8" w:space="0" w:color="08398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83984" w:themeColor="accent1"/>
          <w:left w:val="single" w:sz="8" w:space="0" w:color="083984" w:themeColor="accent1"/>
          <w:bottom w:val="single" w:sz="8" w:space="0" w:color="083984" w:themeColor="accent1"/>
          <w:right w:val="single" w:sz="8" w:space="0" w:color="083984" w:themeColor="accent1"/>
          <w:insideH w:val="nil"/>
          <w:insideV w:val="single" w:sz="8" w:space="0" w:color="08398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83984" w:themeColor="accent1"/>
          <w:left w:val="single" w:sz="8" w:space="0" w:color="083984" w:themeColor="accent1"/>
          <w:bottom w:val="single" w:sz="8" w:space="0" w:color="083984" w:themeColor="accent1"/>
          <w:right w:val="single" w:sz="8" w:space="0" w:color="083984" w:themeColor="accent1"/>
        </w:tcBorders>
      </w:tcPr>
    </w:tblStylePr>
    <w:tblStylePr w:type="band1Vert">
      <w:tblPr/>
      <w:tcPr>
        <w:tcBorders>
          <w:top w:val="single" w:sz="8" w:space="0" w:color="083984" w:themeColor="accent1"/>
          <w:left w:val="single" w:sz="8" w:space="0" w:color="083984" w:themeColor="accent1"/>
          <w:bottom w:val="single" w:sz="8" w:space="0" w:color="083984" w:themeColor="accent1"/>
          <w:right w:val="single" w:sz="8" w:space="0" w:color="083984" w:themeColor="accent1"/>
        </w:tcBorders>
        <w:shd w:val="clear" w:color="auto" w:fill="A8C8F9" w:themeFill="accent1" w:themeFillTint="3F"/>
      </w:tcPr>
    </w:tblStylePr>
    <w:tblStylePr w:type="band1Horz">
      <w:tblPr/>
      <w:tcPr>
        <w:tcBorders>
          <w:top w:val="single" w:sz="8" w:space="0" w:color="083984" w:themeColor="accent1"/>
          <w:left w:val="single" w:sz="8" w:space="0" w:color="083984" w:themeColor="accent1"/>
          <w:bottom w:val="single" w:sz="8" w:space="0" w:color="083984" w:themeColor="accent1"/>
          <w:right w:val="single" w:sz="8" w:space="0" w:color="083984" w:themeColor="accent1"/>
          <w:insideV w:val="single" w:sz="8" w:space="0" w:color="083984" w:themeColor="accent1"/>
        </w:tcBorders>
        <w:shd w:val="clear" w:color="auto" w:fill="A8C8F9" w:themeFill="accent1" w:themeFillTint="3F"/>
      </w:tcPr>
    </w:tblStylePr>
    <w:tblStylePr w:type="band2Horz">
      <w:tblPr/>
      <w:tcPr>
        <w:tcBorders>
          <w:top w:val="single" w:sz="8" w:space="0" w:color="083984" w:themeColor="accent1"/>
          <w:left w:val="single" w:sz="8" w:space="0" w:color="083984" w:themeColor="accent1"/>
          <w:bottom w:val="single" w:sz="8" w:space="0" w:color="083984" w:themeColor="accent1"/>
          <w:right w:val="single" w:sz="8" w:space="0" w:color="083984" w:themeColor="accent1"/>
          <w:insideV w:val="single" w:sz="8" w:space="0" w:color="083984" w:themeColor="accent1"/>
        </w:tcBorders>
      </w:tcPr>
    </w:tblStylePr>
  </w:style>
  <w:style w:type="table" w:styleId="Lichtearcering">
    <w:name w:val="Light Shading"/>
    <w:basedOn w:val="Standaardtabel"/>
    <w:uiPriority w:val="60"/>
    <w:semiHidden/>
    <w:unhideWhenUsed/>
    <w:rsid w:val="0072336A"/>
    <w:pPr>
      <w:spacing w:line="240" w:lineRule="auto"/>
    </w:pPr>
    <w:rPr>
      <w:color w:val="373736" w:themeColor="text1" w:themeShade="BF"/>
    </w:rPr>
    <w:tblPr>
      <w:tblStyleRowBandSize w:val="1"/>
      <w:tblStyleColBandSize w:val="1"/>
      <w:tblBorders>
        <w:top w:val="single" w:sz="8" w:space="0" w:color="4A4A49" w:themeColor="text1"/>
        <w:bottom w:val="single" w:sz="8" w:space="0" w:color="4A4A49" w:themeColor="text1"/>
      </w:tblBorders>
    </w:tblPr>
    <w:tblStylePr w:type="firstRow">
      <w:pPr>
        <w:spacing w:before="0" w:after="0" w:line="240" w:lineRule="auto"/>
      </w:pPr>
      <w:rPr>
        <w:b/>
        <w:bCs/>
      </w:rPr>
      <w:tblPr/>
      <w:tcPr>
        <w:tcBorders>
          <w:top w:val="single" w:sz="8" w:space="0" w:color="4A4A49" w:themeColor="text1"/>
          <w:left w:val="nil"/>
          <w:bottom w:val="single" w:sz="8" w:space="0" w:color="4A4A49" w:themeColor="text1"/>
          <w:right w:val="nil"/>
          <w:insideH w:val="nil"/>
          <w:insideV w:val="nil"/>
        </w:tcBorders>
      </w:tcPr>
    </w:tblStylePr>
    <w:tblStylePr w:type="lastRow">
      <w:pPr>
        <w:spacing w:before="0" w:after="0" w:line="240" w:lineRule="auto"/>
      </w:pPr>
      <w:rPr>
        <w:b/>
        <w:bCs/>
      </w:rPr>
      <w:tblPr/>
      <w:tcPr>
        <w:tcBorders>
          <w:top w:val="single" w:sz="8" w:space="0" w:color="4A4A49" w:themeColor="text1"/>
          <w:left w:val="nil"/>
          <w:bottom w:val="single" w:sz="8" w:space="0" w:color="4A4A49"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D2D1" w:themeFill="text1" w:themeFillTint="3F"/>
      </w:tcPr>
    </w:tblStylePr>
    <w:tblStylePr w:type="band1Horz">
      <w:tblPr/>
      <w:tcPr>
        <w:tcBorders>
          <w:left w:val="nil"/>
          <w:right w:val="nil"/>
          <w:insideH w:val="nil"/>
          <w:insideV w:val="nil"/>
        </w:tcBorders>
        <w:shd w:val="clear" w:color="auto" w:fill="D2D2D1" w:themeFill="text1" w:themeFillTint="3F"/>
      </w:tcPr>
    </w:tblStylePr>
  </w:style>
  <w:style w:type="table" w:styleId="Lichtearcering-accent1">
    <w:name w:val="Light Shading Accent 1"/>
    <w:basedOn w:val="Standaardtabel"/>
    <w:uiPriority w:val="60"/>
    <w:semiHidden/>
    <w:unhideWhenUsed/>
    <w:rsid w:val="0072336A"/>
    <w:pPr>
      <w:spacing w:line="240" w:lineRule="auto"/>
    </w:pPr>
    <w:rPr>
      <w:color w:val="062A62" w:themeColor="accent1" w:themeShade="BF"/>
    </w:rPr>
    <w:tblPr>
      <w:tblStyleRowBandSize w:val="1"/>
      <w:tblStyleColBandSize w:val="1"/>
      <w:tblBorders>
        <w:top w:val="single" w:sz="8" w:space="0" w:color="083984" w:themeColor="accent1"/>
        <w:bottom w:val="single" w:sz="8" w:space="0" w:color="083984" w:themeColor="accent1"/>
      </w:tblBorders>
    </w:tblPr>
    <w:tblStylePr w:type="firstRow">
      <w:pPr>
        <w:spacing w:before="0" w:after="0" w:line="240" w:lineRule="auto"/>
      </w:pPr>
      <w:rPr>
        <w:b/>
        <w:bCs/>
      </w:rPr>
      <w:tblPr/>
      <w:tcPr>
        <w:tcBorders>
          <w:top w:val="single" w:sz="8" w:space="0" w:color="083984" w:themeColor="accent1"/>
          <w:left w:val="nil"/>
          <w:bottom w:val="single" w:sz="8" w:space="0" w:color="083984" w:themeColor="accent1"/>
          <w:right w:val="nil"/>
          <w:insideH w:val="nil"/>
          <w:insideV w:val="nil"/>
        </w:tcBorders>
      </w:tcPr>
    </w:tblStylePr>
    <w:tblStylePr w:type="lastRow">
      <w:pPr>
        <w:spacing w:before="0" w:after="0" w:line="240" w:lineRule="auto"/>
      </w:pPr>
      <w:rPr>
        <w:b/>
        <w:bCs/>
      </w:rPr>
      <w:tblPr/>
      <w:tcPr>
        <w:tcBorders>
          <w:top w:val="single" w:sz="8" w:space="0" w:color="083984" w:themeColor="accent1"/>
          <w:left w:val="nil"/>
          <w:bottom w:val="single" w:sz="8" w:space="0" w:color="08398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8C8F9" w:themeFill="accent1" w:themeFillTint="3F"/>
      </w:tcPr>
    </w:tblStylePr>
    <w:tblStylePr w:type="band1Horz">
      <w:tblPr/>
      <w:tcPr>
        <w:tcBorders>
          <w:left w:val="nil"/>
          <w:right w:val="nil"/>
          <w:insideH w:val="nil"/>
          <w:insideV w:val="nil"/>
        </w:tcBorders>
        <w:shd w:val="clear" w:color="auto" w:fill="A8C8F9" w:themeFill="accent1" w:themeFillTint="3F"/>
      </w:tcPr>
    </w:tblStylePr>
  </w:style>
  <w:style w:type="table" w:styleId="Lichtelijst">
    <w:name w:val="Light List"/>
    <w:basedOn w:val="Standaardtabel"/>
    <w:uiPriority w:val="61"/>
    <w:semiHidden/>
    <w:unhideWhenUsed/>
    <w:rsid w:val="0072336A"/>
    <w:pPr>
      <w:spacing w:line="240" w:lineRule="auto"/>
    </w:pPr>
    <w:tblPr>
      <w:tblStyleRowBandSize w:val="1"/>
      <w:tblStyleColBandSize w:val="1"/>
      <w:tblBorders>
        <w:top w:val="single" w:sz="8" w:space="0" w:color="4A4A49" w:themeColor="text1"/>
        <w:left w:val="single" w:sz="8" w:space="0" w:color="4A4A49" w:themeColor="text1"/>
        <w:bottom w:val="single" w:sz="8" w:space="0" w:color="4A4A49" w:themeColor="text1"/>
        <w:right w:val="single" w:sz="8" w:space="0" w:color="4A4A49" w:themeColor="text1"/>
      </w:tblBorders>
    </w:tblPr>
    <w:tblStylePr w:type="firstRow">
      <w:pPr>
        <w:spacing w:before="0" w:after="0" w:line="240" w:lineRule="auto"/>
      </w:pPr>
      <w:rPr>
        <w:b/>
        <w:bCs/>
        <w:color w:val="FFFFFF" w:themeColor="background1"/>
      </w:rPr>
      <w:tblPr/>
      <w:tcPr>
        <w:shd w:val="clear" w:color="auto" w:fill="4A4A49" w:themeFill="text1"/>
      </w:tcPr>
    </w:tblStylePr>
    <w:tblStylePr w:type="lastRow">
      <w:pPr>
        <w:spacing w:before="0" w:after="0" w:line="240" w:lineRule="auto"/>
      </w:pPr>
      <w:rPr>
        <w:b/>
        <w:bCs/>
      </w:rPr>
      <w:tblPr/>
      <w:tcPr>
        <w:tcBorders>
          <w:top w:val="double" w:sz="6" w:space="0" w:color="4A4A49" w:themeColor="text1"/>
          <w:left w:val="single" w:sz="8" w:space="0" w:color="4A4A49" w:themeColor="text1"/>
          <w:bottom w:val="single" w:sz="8" w:space="0" w:color="4A4A49" w:themeColor="text1"/>
          <w:right w:val="single" w:sz="8" w:space="0" w:color="4A4A49" w:themeColor="text1"/>
        </w:tcBorders>
      </w:tcPr>
    </w:tblStylePr>
    <w:tblStylePr w:type="firstCol">
      <w:rPr>
        <w:b/>
        <w:bCs/>
      </w:rPr>
    </w:tblStylePr>
    <w:tblStylePr w:type="lastCol">
      <w:rPr>
        <w:b/>
        <w:bCs/>
      </w:rPr>
    </w:tblStylePr>
    <w:tblStylePr w:type="band1Vert">
      <w:tblPr/>
      <w:tcPr>
        <w:tcBorders>
          <w:top w:val="single" w:sz="8" w:space="0" w:color="4A4A49" w:themeColor="text1"/>
          <w:left w:val="single" w:sz="8" w:space="0" w:color="4A4A49" w:themeColor="text1"/>
          <w:bottom w:val="single" w:sz="8" w:space="0" w:color="4A4A49" w:themeColor="text1"/>
          <w:right w:val="single" w:sz="8" w:space="0" w:color="4A4A49" w:themeColor="text1"/>
        </w:tcBorders>
      </w:tcPr>
    </w:tblStylePr>
    <w:tblStylePr w:type="band1Horz">
      <w:tblPr/>
      <w:tcPr>
        <w:tcBorders>
          <w:top w:val="single" w:sz="8" w:space="0" w:color="4A4A49" w:themeColor="text1"/>
          <w:left w:val="single" w:sz="8" w:space="0" w:color="4A4A49" w:themeColor="text1"/>
          <w:bottom w:val="single" w:sz="8" w:space="0" w:color="4A4A49" w:themeColor="text1"/>
          <w:right w:val="single" w:sz="8" w:space="0" w:color="4A4A49" w:themeColor="text1"/>
        </w:tcBorders>
      </w:tcPr>
    </w:tblStylePr>
  </w:style>
  <w:style w:type="table" w:styleId="Lichtelijst-accent1">
    <w:name w:val="Light List Accent 1"/>
    <w:basedOn w:val="Standaardtabel"/>
    <w:uiPriority w:val="61"/>
    <w:semiHidden/>
    <w:unhideWhenUsed/>
    <w:rsid w:val="0072336A"/>
    <w:pPr>
      <w:spacing w:line="240" w:lineRule="auto"/>
    </w:pPr>
    <w:tblPr>
      <w:tblStyleRowBandSize w:val="1"/>
      <w:tblStyleColBandSize w:val="1"/>
      <w:tblBorders>
        <w:top w:val="single" w:sz="8" w:space="0" w:color="083984" w:themeColor="accent1"/>
        <w:left w:val="single" w:sz="8" w:space="0" w:color="083984" w:themeColor="accent1"/>
        <w:bottom w:val="single" w:sz="8" w:space="0" w:color="083984" w:themeColor="accent1"/>
        <w:right w:val="single" w:sz="8" w:space="0" w:color="083984" w:themeColor="accent1"/>
      </w:tblBorders>
    </w:tblPr>
    <w:tblStylePr w:type="firstRow">
      <w:pPr>
        <w:spacing w:before="0" w:after="0" w:line="240" w:lineRule="auto"/>
      </w:pPr>
      <w:rPr>
        <w:b/>
        <w:bCs/>
        <w:color w:val="FFFFFF" w:themeColor="background1"/>
      </w:rPr>
      <w:tblPr/>
      <w:tcPr>
        <w:shd w:val="clear" w:color="auto" w:fill="083984" w:themeFill="accent1"/>
      </w:tcPr>
    </w:tblStylePr>
    <w:tblStylePr w:type="lastRow">
      <w:pPr>
        <w:spacing w:before="0" w:after="0" w:line="240" w:lineRule="auto"/>
      </w:pPr>
      <w:rPr>
        <w:b/>
        <w:bCs/>
      </w:rPr>
      <w:tblPr/>
      <w:tcPr>
        <w:tcBorders>
          <w:top w:val="double" w:sz="6" w:space="0" w:color="083984" w:themeColor="accent1"/>
          <w:left w:val="single" w:sz="8" w:space="0" w:color="083984" w:themeColor="accent1"/>
          <w:bottom w:val="single" w:sz="8" w:space="0" w:color="083984" w:themeColor="accent1"/>
          <w:right w:val="single" w:sz="8" w:space="0" w:color="083984" w:themeColor="accent1"/>
        </w:tcBorders>
      </w:tcPr>
    </w:tblStylePr>
    <w:tblStylePr w:type="firstCol">
      <w:rPr>
        <w:b/>
        <w:bCs/>
      </w:rPr>
    </w:tblStylePr>
    <w:tblStylePr w:type="lastCol">
      <w:rPr>
        <w:b/>
        <w:bCs/>
      </w:rPr>
    </w:tblStylePr>
    <w:tblStylePr w:type="band1Vert">
      <w:tblPr/>
      <w:tcPr>
        <w:tcBorders>
          <w:top w:val="single" w:sz="8" w:space="0" w:color="083984" w:themeColor="accent1"/>
          <w:left w:val="single" w:sz="8" w:space="0" w:color="083984" w:themeColor="accent1"/>
          <w:bottom w:val="single" w:sz="8" w:space="0" w:color="083984" w:themeColor="accent1"/>
          <w:right w:val="single" w:sz="8" w:space="0" w:color="083984" w:themeColor="accent1"/>
        </w:tcBorders>
      </w:tcPr>
    </w:tblStylePr>
    <w:tblStylePr w:type="band1Horz">
      <w:tblPr/>
      <w:tcPr>
        <w:tcBorders>
          <w:top w:val="single" w:sz="8" w:space="0" w:color="083984" w:themeColor="accent1"/>
          <w:left w:val="single" w:sz="8" w:space="0" w:color="083984" w:themeColor="accent1"/>
          <w:bottom w:val="single" w:sz="8" w:space="0" w:color="083984" w:themeColor="accent1"/>
          <w:right w:val="single" w:sz="8" w:space="0" w:color="083984" w:themeColor="accent1"/>
        </w:tcBorders>
      </w:tcPr>
    </w:tblStylePr>
  </w:style>
  <w:style w:type="table" w:styleId="Lijsttabel1licht">
    <w:name w:val="List Table 1 Light"/>
    <w:basedOn w:val="Standaardtabel"/>
    <w:uiPriority w:val="46"/>
    <w:semiHidden/>
    <w:rsid w:val="0072336A"/>
    <w:pPr>
      <w:spacing w:line="240" w:lineRule="auto"/>
    </w:pPr>
    <w:tblPr>
      <w:tblStyleRowBandSize w:val="1"/>
      <w:tblStyleColBandSize w:val="1"/>
    </w:tblPr>
    <w:tblStylePr w:type="firstRow">
      <w:rPr>
        <w:b/>
        <w:bCs/>
      </w:rPr>
      <w:tblPr/>
      <w:tcPr>
        <w:tcBorders>
          <w:bottom w:val="single" w:sz="4" w:space="0" w:color="929291" w:themeColor="text1" w:themeTint="99"/>
        </w:tcBorders>
      </w:tcPr>
    </w:tblStylePr>
    <w:tblStylePr w:type="lastRow">
      <w:rPr>
        <w:b/>
        <w:bCs/>
      </w:rPr>
      <w:tblPr/>
      <w:tcPr>
        <w:tcBorders>
          <w:top w:val="single" w:sz="4" w:space="0" w:color="929291" w:themeColor="text1" w:themeTint="99"/>
        </w:tcBorders>
      </w:tcPr>
    </w:tblStylePr>
    <w:tblStylePr w:type="firstCol">
      <w:rPr>
        <w:b/>
        <w:bCs/>
      </w:rPr>
    </w:tblStylePr>
    <w:tblStylePr w:type="lastCol">
      <w:rPr>
        <w:b/>
        <w:bCs/>
      </w:rPr>
    </w:tblStylePr>
    <w:tblStylePr w:type="band1Vert">
      <w:tblPr/>
      <w:tcPr>
        <w:shd w:val="clear" w:color="auto" w:fill="DBDBDA" w:themeFill="text1" w:themeFillTint="33"/>
      </w:tcPr>
    </w:tblStylePr>
    <w:tblStylePr w:type="band1Horz">
      <w:tblPr/>
      <w:tcPr>
        <w:shd w:val="clear" w:color="auto" w:fill="DBDBDA" w:themeFill="text1" w:themeFillTint="33"/>
      </w:tcPr>
    </w:tblStylePr>
  </w:style>
  <w:style w:type="table" w:styleId="Lijsttabel1licht-Accent1">
    <w:name w:val="List Table 1 Light Accent 1"/>
    <w:basedOn w:val="Standaardtabel"/>
    <w:uiPriority w:val="46"/>
    <w:semiHidden/>
    <w:rsid w:val="0072336A"/>
    <w:pPr>
      <w:spacing w:line="240" w:lineRule="auto"/>
    </w:pPr>
    <w:tblPr>
      <w:tblStyleRowBandSize w:val="1"/>
      <w:tblStyleColBandSize w:val="1"/>
    </w:tblPr>
    <w:tblStylePr w:type="firstRow">
      <w:rPr>
        <w:b/>
        <w:bCs/>
      </w:rPr>
      <w:tblPr/>
      <w:tcPr>
        <w:tcBorders>
          <w:bottom w:val="single" w:sz="4" w:space="0" w:color="2D7AF2" w:themeColor="accent1" w:themeTint="99"/>
        </w:tcBorders>
      </w:tcPr>
    </w:tblStylePr>
    <w:tblStylePr w:type="lastRow">
      <w:rPr>
        <w:b/>
        <w:bCs/>
      </w:rPr>
      <w:tblPr/>
      <w:tcPr>
        <w:tcBorders>
          <w:top w:val="single" w:sz="4" w:space="0" w:color="2D7AF2" w:themeColor="accent1" w:themeTint="99"/>
        </w:tcBorders>
      </w:tcPr>
    </w:tblStylePr>
    <w:tblStylePr w:type="firstCol">
      <w:rPr>
        <w:b/>
        <w:bCs/>
      </w:rPr>
    </w:tblStylePr>
    <w:tblStylePr w:type="lastCol">
      <w:rPr>
        <w:b/>
        <w:bCs/>
      </w:rPr>
    </w:tblStylePr>
    <w:tblStylePr w:type="band1Vert">
      <w:tblPr/>
      <w:tcPr>
        <w:shd w:val="clear" w:color="auto" w:fill="B9D2FA" w:themeFill="accent1" w:themeFillTint="33"/>
      </w:tcPr>
    </w:tblStylePr>
    <w:tblStylePr w:type="band1Horz">
      <w:tblPr/>
      <w:tcPr>
        <w:shd w:val="clear" w:color="auto" w:fill="B9D2FA" w:themeFill="accent1" w:themeFillTint="33"/>
      </w:tcPr>
    </w:tblStylePr>
  </w:style>
  <w:style w:type="table" w:styleId="Lijsttabel1licht-Accent2">
    <w:name w:val="List Table 1 Light Accent 2"/>
    <w:basedOn w:val="Standaardtabel"/>
    <w:uiPriority w:val="46"/>
    <w:semiHidden/>
    <w:rsid w:val="0072336A"/>
    <w:pPr>
      <w:spacing w:line="240" w:lineRule="auto"/>
    </w:pPr>
    <w:tblPr>
      <w:tblStyleRowBandSize w:val="1"/>
      <w:tblStyleColBandSize w:val="1"/>
    </w:tblPr>
    <w:tblStylePr w:type="firstRow">
      <w:rPr>
        <w:b/>
        <w:bCs/>
      </w:rPr>
      <w:tblPr/>
      <w:tcPr>
        <w:tcBorders>
          <w:bottom w:val="single" w:sz="4" w:space="0" w:color="F8A561" w:themeColor="accent2" w:themeTint="99"/>
        </w:tcBorders>
      </w:tcPr>
    </w:tblStylePr>
    <w:tblStylePr w:type="lastRow">
      <w:rPr>
        <w:b/>
        <w:bCs/>
      </w:rPr>
      <w:tblPr/>
      <w:tcPr>
        <w:tcBorders>
          <w:top w:val="single" w:sz="4" w:space="0" w:color="F8A561" w:themeColor="accent2" w:themeTint="99"/>
        </w:tcBorders>
      </w:tcPr>
    </w:tblStylePr>
    <w:tblStylePr w:type="firstCol">
      <w:rPr>
        <w:b/>
        <w:bCs/>
      </w:rPr>
    </w:tblStylePr>
    <w:tblStylePr w:type="lastCol">
      <w:rPr>
        <w:b/>
        <w:bCs/>
      </w:rPr>
    </w:tblStylePr>
    <w:tblStylePr w:type="band1Vert">
      <w:tblPr/>
      <w:tcPr>
        <w:shd w:val="clear" w:color="auto" w:fill="FCE1CA" w:themeFill="accent2" w:themeFillTint="33"/>
      </w:tcPr>
    </w:tblStylePr>
    <w:tblStylePr w:type="band1Horz">
      <w:tblPr/>
      <w:tcPr>
        <w:shd w:val="clear" w:color="auto" w:fill="FCE1CA" w:themeFill="accent2" w:themeFillTint="33"/>
      </w:tcPr>
    </w:tblStylePr>
  </w:style>
  <w:style w:type="table" w:styleId="Lijsttabel1licht-Accent3">
    <w:name w:val="List Table 1 Light Accent 3"/>
    <w:basedOn w:val="Standaardtabel"/>
    <w:uiPriority w:val="46"/>
    <w:semiHidden/>
    <w:rsid w:val="0072336A"/>
    <w:pPr>
      <w:spacing w:line="240" w:lineRule="auto"/>
    </w:pPr>
    <w:tblPr>
      <w:tblStyleRowBandSize w:val="1"/>
      <w:tblStyleColBandSize w:val="1"/>
    </w:tblPr>
    <w:tblStylePr w:type="firstRow">
      <w:rPr>
        <w:b/>
        <w:bCs/>
      </w:rPr>
      <w:tblPr/>
      <w:tcPr>
        <w:tcBorders>
          <w:bottom w:val="single" w:sz="4" w:space="0" w:color="A6B7D2" w:themeColor="accent3" w:themeTint="99"/>
        </w:tcBorders>
      </w:tcPr>
    </w:tblStylePr>
    <w:tblStylePr w:type="lastRow">
      <w:rPr>
        <w:b/>
        <w:bCs/>
      </w:rPr>
      <w:tblPr/>
      <w:tcPr>
        <w:tcBorders>
          <w:top w:val="single" w:sz="4" w:space="0" w:color="A6B7D2" w:themeColor="accent3" w:themeTint="99"/>
        </w:tcBorders>
      </w:tcPr>
    </w:tblStylePr>
    <w:tblStylePr w:type="firstCol">
      <w:rPr>
        <w:b/>
        <w:bCs/>
      </w:rPr>
    </w:tblStylePr>
    <w:tblStylePr w:type="lastCol">
      <w:rPr>
        <w:b/>
        <w:bCs/>
      </w:rPr>
    </w:tblStylePr>
    <w:tblStylePr w:type="band1Vert">
      <w:tblPr/>
      <w:tcPr>
        <w:shd w:val="clear" w:color="auto" w:fill="E1E6F0" w:themeFill="accent3" w:themeFillTint="33"/>
      </w:tcPr>
    </w:tblStylePr>
    <w:tblStylePr w:type="band1Horz">
      <w:tblPr/>
      <w:tcPr>
        <w:shd w:val="clear" w:color="auto" w:fill="E1E6F0" w:themeFill="accent3" w:themeFillTint="33"/>
      </w:tcPr>
    </w:tblStylePr>
  </w:style>
  <w:style w:type="table" w:styleId="Lijsttabel1licht-Accent4">
    <w:name w:val="List Table 1 Light Accent 4"/>
    <w:basedOn w:val="Standaardtabel"/>
    <w:uiPriority w:val="46"/>
    <w:semiHidden/>
    <w:rsid w:val="0072336A"/>
    <w:pPr>
      <w:spacing w:line="240" w:lineRule="auto"/>
    </w:pPr>
    <w:tblPr>
      <w:tblStyleRowBandSize w:val="1"/>
      <w:tblStyleColBandSize w:val="1"/>
    </w:tblPr>
    <w:tblStylePr w:type="firstRow">
      <w:rPr>
        <w:b/>
        <w:bCs/>
      </w:rPr>
      <w:tblPr/>
      <w:tcPr>
        <w:tcBorders>
          <w:bottom w:val="single" w:sz="4" w:space="0" w:color="F4C9A6" w:themeColor="accent4" w:themeTint="99"/>
        </w:tcBorders>
      </w:tcPr>
    </w:tblStylePr>
    <w:tblStylePr w:type="lastRow">
      <w:rPr>
        <w:b/>
        <w:bCs/>
      </w:rPr>
      <w:tblPr/>
      <w:tcPr>
        <w:tcBorders>
          <w:top w:val="single" w:sz="4" w:space="0" w:color="F4C9A6" w:themeColor="accent4" w:themeTint="99"/>
        </w:tcBorders>
      </w:tcPr>
    </w:tblStylePr>
    <w:tblStylePr w:type="firstCol">
      <w:rPr>
        <w:b/>
        <w:bCs/>
      </w:rPr>
    </w:tblStylePr>
    <w:tblStylePr w:type="lastCol">
      <w:rPr>
        <w:b/>
        <w:bCs/>
      </w:rPr>
    </w:tblStylePr>
    <w:tblStylePr w:type="band1Vert">
      <w:tblPr/>
      <w:tcPr>
        <w:shd w:val="clear" w:color="auto" w:fill="FBEDE1" w:themeFill="accent4" w:themeFillTint="33"/>
      </w:tcPr>
    </w:tblStylePr>
    <w:tblStylePr w:type="band1Horz">
      <w:tblPr/>
      <w:tcPr>
        <w:shd w:val="clear" w:color="auto" w:fill="FBEDE1" w:themeFill="accent4" w:themeFillTint="33"/>
      </w:tcPr>
    </w:tblStylePr>
  </w:style>
  <w:style w:type="table" w:styleId="Lijsttabel1licht-Accent5">
    <w:name w:val="List Table 1 Light Accent 5"/>
    <w:basedOn w:val="Standaardtabel"/>
    <w:uiPriority w:val="46"/>
    <w:semiHidden/>
    <w:rsid w:val="0072336A"/>
    <w:pPr>
      <w:spacing w:line="240" w:lineRule="auto"/>
    </w:pPr>
    <w:tblPr>
      <w:tblStyleRowBandSize w:val="1"/>
      <w:tblStyleColBandSize w:val="1"/>
    </w:tblPr>
    <w:tblStylePr w:type="firstRow">
      <w:rPr>
        <w:b/>
        <w:bCs/>
      </w:rPr>
      <w:tblPr/>
      <w:tcPr>
        <w:tcBorders>
          <w:bottom w:val="single" w:sz="4" w:space="0" w:color="E1E6F0" w:themeColor="accent5" w:themeTint="99"/>
        </w:tcBorders>
      </w:tcPr>
    </w:tblStylePr>
    <w:tblStylePr w:type="lastRow">
      <w:rPr>
        <w:b/>
        <w:bCs/>
      </w:rPr>
      <w:tblPr/>
      <w:tcPr>
        <w:tcBorders>
          <w:top w:val="single" w:sz="4" w:space="0" w:color="E1E6F0" w:themeColor="accent5" w:themeTint="99"/>
        </w:tcBorders>
      </w:tcPr>
    </w:tblStylePr>
    <w:tblStylePr w:type="firstCol">
      <w:rPr>
        <w:b/>
        <w:bCs/>
      </w:rPr>
    </w:tblStylePr>
    <w:tblStylePr w:type="lastCol">
      <w:rPr>
        <w:b/>
        <w:bCs/>
      </w:rPr>
    </w:tblStylePr>
    <w:tblStylePr w:type="band1Vert">
      <w:tblPr/>
      <w:tcPr>
        <w:shd w:val="clear" w:color="auto" w:fill="F5F6FA" w:themeFill="accent5" w:themeFillTint="33"/>
      </w:tcPr>
    </w:tblStylePr>
    <w:tblStylePr w:type="band1Horz">
      <w:tblPr/>
      <w:tcPr>
        <w:shd w:val="clear" w:color="auto" w:fill="F5F6FA" w:themeFill="accent5" w:themeFillTint="33"/>
      </w:tcPr>
    </w:tblStylePr>
  </w:style>
  <w:style w:type="table" w:styleId="Lijsttabel1licht-Accent6">
    <w:name w:val="List Table 1 Light Accent 6"/>
    <w:basedOn w:val="Standaardtabel"/>
    <w:uiPriority w:val="46"/>
    <w:semiHidden/>
    <w:rsid w:val="0072336A"/>
    <w:pPr>
      <w:spacing w:line="240" w:lineRule="auto"/>
    </w:pPr>
    <w:tblPr>
      <w:tblStyleRowBandSize w:val="1"/>
      <w:tblStyleColBandSize w:val="1"/>
    </w:tblPr>
    <w:tblStylePr w:type="firstRow">
      <w:rPr>
        <w:b/>
        <w:bCs/>
      </w:rPr>
      <w:tblPr/>
      <w:tcPr>
        <w:tcBorders>
          <w:bottom w:val="single" w:sz="4" w:space="0" w:color="FBEDE1" w:themeColor="accent6" w:themeTint="99"/>
        </w:tcBorders>
      </w:tcPr>
    </w:tblStylePr>
    <w:tblStylePr w:type="lastRow">
      <w:rPr>
        <w:b/>
        <w:bCs/>
      </w:rPr>
      <w:tblPr/>
      <w:tcPr>
        <w:tcBorders>
          <w:top w:val="single" w:sz="4" w:space="0" w:color="FBEDE1" w:themeColor="accent6" w:themeTint="99"/>
        </w:tcBorders>
      </w:tcPr>
    </w:tblStylePr>
    <w:tblStylePr w:type="firstCol">
      <w:rPr>
        <w:b/>
        <w:bCs/>
      </w:rPr>
    </w:tblStylePr>
    <w:tblStylePr w:type="lastCol">
      <w:rPr>
        <w:b/>
        <w:bCs/>
      </w:rPr>
    </w:tblStylePr>
    <w:tblStylePr w:type="band1Vert">
      <w:tblPr/>
      <w:tcPr>
        <w:shd w:val="clear" w:color="auto" w:fill="FDF9F5" w:themeFill="accent6" w:themeFillTint="33"/>
      </w:tcPr>
    </w:tblStylePr>
    <w:tblStylePr w:type="band1Horz">
      <w:tblPr/>
      <w:tcPr>
        <w:shd w:val="clear" w:color="auto" w:fill="FDF9F5" w:themeFill="accent6" w:themeFillTint="33"/>
      </w:tcPr>
    </w:tblStylePr>
  </w:style>
  <w:style w:type="table" w:styleId="Lijsttabel2">
    <w:name w:val="List Table 2"/>
    <w:basedOn w:val="Standaardtabel"/>
    <w:uiPriority w:val="47"/>
    <w:semiHidden/>
    <w:rsid w:val="0072336A"/>
    <w:pPr>
      <w:spacing w:line="240" w:lineRule="auto"/>
    </w:pPr>
    <w:tblPr>
      <w:tblStyleRowBandSize w:val="1"/>
      <w:tblStyleColBandSize w:val="1"/>
      <w:tblBorders>
        <w:top w:val="single" w:sz="4" w:space="0" w:color="929291" w:themeColor="text1" w:themeTint="99"/>
        <w:bottom w:val="single" w:sz="4" w:space="0" w:color="929291" w:themeColor="text1" w:themeTint="99"/>
        <w:insideH w:val="single" w:sz="4" w:space="0" w:color="929291"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DBDA" w:themeFill="text1" w:themeFillTint="33"/>
      </w:tcPr>
    </w:tblStylePr>
    <w:tblStylePr w:type="band1Horz">
      <w:tblPr/>
      <w:tcPr>
        <w:shd w:val="clear" w:color="auto" w:fill="DBDBDA" w:themeFill="text1" w:themeFillTint="33"/>
      </w:tcPr>
    </w:tblStylePr>
  </w:style>
  <w:style w:type="table" w:styleId="Lijsttabel2-Accent1">
    <w:name w:val="List Table 2 Accent 1"/>
    <w:basedOn w:val="Standaardtabel"/>
    <w:uiPriority w:val="47"/>
    <w:semiHidden/>
    <w:rsid w:val="0072336A"/>
    <w:pPr>
      <w:spacing w:line="240" w:lineRule="auto"/>
    </w:pPr>
    <w:tblPr>
      <w:tblStyleRowBandSize w:val="1"/>
      <w:tblStyleColBandSize w:val="1"/>
      <w:tblBorders>
        <w:top w:val="single" w:sz="4" w:space="0" w:color="2D7AF2" w:themeColor="accent1" w:themeTint="99"/>
        <w:bottom w:val="single" w:sz="4" w:space="0" w:color="2D7AF2" w:themeColor="accent1" w:themeTint="99"/>
        <w:insideH w:val="single" w:sz="4" w:space="0" w:color="2D7AF2"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9D2FA" w:themeFill="accent1" w:themeFillTint="33"/>
      </w:tcPr>
    </w:tblStylePr>
    <w:tblStylePr w:type="band1Horz">
      <w:tblPr/>
      <w:tcPr>
        <w:shd w:val="clear" w:color="auto" w:fill="B9D2FA" w:themeFill="accent1" w:themeFillTint="33"/>
      </w:tcPr>
    </w:tblStylePr>
  </w:style>
  <w:style w:type="table" w:styleId="Lijsttabel2-Accent2">
    <w:name w:val="List Table 2 Accent 2"/>
    <w:basedOn w:val="Standaardtabel"/>
    <w:uiPriority w:val="47"/>
    <w:semiHidden/>
    <w:rsid w:val="0072336A"/>
    <w:pPr>
      <w:spacing w:line="240" w:lineRule="auto"/>
    </w:pPr>
    <w:tblPr>
      <w:tblStyleRowBandSize w:val="1"/>
      <w:tblStyleColBandSize w:val="1"/>
      <w:tblBorders>
        <w:top w:val="single" w:sz="4" w:space="0" w:color="F8A561" w:themeColor="accent2" w:themeTint="99"/>
        <w:bottom w:val="single" w:sz="4" w:space="0" w:color="F8A561" w:themeColor="accent2" w:themeTint="99"/>
        <w:insideH w:val="single" w:sz="4" w:space="0" w:color="F8A561"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E1CA" w:themeFill="accent2" w:themeFillTint="33"/>
      </w:tcPr>
    </w:tblStylePr>
    <w:tblStylePr w:type="band1Horz">
      <w:tblPr/>
      <w:tcPr>
        <w:shd w:val="clear" w:color="auto" w:fill="FCE1CA" w:themeFill="accent2" w:themeFillTint="33"/>
      </w:tcPr>
    </w:tblStylePr>
  </w:style>
  <w:style w:type="table" w:styleId="Lijsttabel2-Accent3">
    <w:name w:val="List Table 2 Accent 3"/>
    <w:basedOn w:val="Standaardtabel"/>
    <w:uiPriority w:val="47"/>
    <w:semiHidden/>
    <w:rsid w:val="0072336A"/>
    <w:pPr>
      <w:spacing w:line="240" w:lineRule="auto"/>
    </w:pPr>
    <w:tblPr>
      <w:tblStyleRowBandSize w:val="1"/>
      <w:tblStyleColBandSize w:val="1"/>
      <w:tblBorders>
        <w:top w:val="single" w:sz="4" w:space="0" w:color="A6B7D2" w:themeColor="accent3" w:themeTint="99"/>
        <w:bottom w:val="single" w:sz="4" w:space="0" w:color="A6B7D2" w:themeColor="accent3" w:themeTint="99"/>
        <w:insideH w:val="single" w:sz="4" w:space="0" w:color="A6B7D2"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6F0" w:themeFill="accent3" w:themeFillTint="33"/>
      </w:tcPr>
    </w:tblStylePr>
    <w:tblStylePr w:type="band1Horz">
      <w:tblPr/>
      <w:tcPr>
        <w:shd w:val="clear" w:color="auto" w:fill="E1E6F0" w:themeFill="accent3" w:themeFillTint="33"/>
      </w:tcPr>
    </w:tblStylePr>
  </w:style>
  <w:style w:type="table" w:styleId="Lijsttabel2-Accent4">
    <w:name w:val="List Table 2 Accent 4"/>
    <w:basedOn w:val="Standaardtabel"/>
    <w:uiPriority w:val="47"/>
    <w:semiHidden/>
    <w:rsid w:val="0072336A"/>
    <w:pPr>
      <w:spacing w:line="240" w:lineRule="auto"/>
    </w:pPr>
    <w:tblPr>
      <w:tblStyleRowBandSize w:val="1"/>
      <w:tblStyleColBandSize w:val="1"/>
      <w:tblBorders>
        <w:top w:val="single" w:sz="4" w:space="0" w:color="F4C9A6" w:themeColor="accent4" w:themeTint="99"/>
        <w:bottom w:val="single" w:sz="4" w:space="0" w:color="F4C9A6" w:themeColor="accent4" w:themeTint="99"/>
        <w:insideH w:val="single" w:sz="4" w:space="0" w:color="F4C9A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DE1" w:themeFill="accent4" w:themeFillTint="33"/>
      </w:tcPr>
    </w:tblStylePr>
    <w:tblStylePr w:type="band1Horz">
      <w:tblPr/>
      <w:tcPr>
        <w:shd w:val="clear" w:color="auto" w:fill="FBEDE1" w:themeFill="accent4" w:themeFillTint="33"/>
      </w:tcPr>
    </w:tblStylePr>
  </w:style>
  <w:style w:type="table" w:styleId="Lijsttabel2-Accent5">
    <w:name w:val="List Table 2 Accent 5"/>
    <w:basedOn w:val="Standaardtabel"/>
    <w:uiPriority w:val="47"/>
    <w:semiHidden/>
    <w:rsid w:val="0072336A"/>
    <w:pPr>
      <w:spacing w:line="240" w:lineRule="auto"/>
    </w:pPr>
    <w:tblPr>
      <w:tblStyleRowBandSize w:val="1"/>
      <w:tblStyleColBandSize w:val="1"/>
      <w:tblBorders>
        <w:top w:val="single" w:sz="4" w:space="0" w:color="E1E6F0" w:themeColor="accent5" w:themeTint="99"/>
        <w:bottom w:val="single" w:sz="4" w:space="0" w:color="E1E6F0" w:themeColor="accent5" w:themeTint="99"/>
        <w:insideH w:val="single" w:sz="4" w:space="0" w:color="E1E6F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6FA" w:themeFill="accent5" w:themeFillTint="33"/>
      </w:tcPr>
    </w:tblStylePr>
    <w:tblStylePr w:type="band1Horz">
      <w:tblPr/>
      <w:tcPr>
        <w:shd w:val="clear" w:color="auto" w:fill="F5F6FA" w:themeFill="accent5" w:themeFillTint="33"/>
      </w:tcPr>
    </w:tblStylePr>
  </w:style>
  <w:style w:type="table" w:styleId="Lijsttabel2-Accent6">
    <w:name w:val="List Table 2 Accent 6"/>
    <w:basedOn w:val="Standaardtabel"/>
    <w:uiPriority w:val="47"/>
    <w:semiHidden/>
    <w:rsid w:val="0072336A"/>
    <w:pPr>
      <w:spacing w:line="240" w:lineRule="auto"/>
    </w:pPr>
    <w:tblPr>
      <w:tblStyleRowBandSize w:val="1"/>
      <w:tblStyleColBandSize w:val="1"/>
      <w:tblBorders>
        <w:top w:val="single" w:sz="4" w:space="0" w:color="FBEDE1" w:themeColor="accent6" w:themeTint="99"/>
        <w:bottom w:val="single" w:sz="4" w:space="0" w:color="FBEDE1" w:themeColor="accent6" w:themeTint="99"/>
        <w:insideH w:val="single" w:sz="4" w:space="0" w:color="FBEDE1"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F9F5" w:themeFill="accent6" w:themeFillTint="33"/>
      </w:tcPr>
    </w:tblStylePr>
    <w:tblStylePr w:type="band1Horz">
      <w:tblPr/>
      <w:tcPr>
        <w:shd w:val="clear" w:color="auto" w:fill="FDF9F5" w:themeFill="accent6" w:themeFillTint="33"/>
      </w:tcPr>
    </w:tblStylePr>
  </w:style>
  <w:style w:type="table" w:styleId="Lijsttabel3">
    <w:name w:val="List Table 3"/>
    <w:basedOn w:val="Standaardtabel"/>
    <w:uiPriority w:val="48"/>
    <w:semiHidden/>
    <w:rsid w:val="0072336A"/>
    <w:pPr>
      <w:spacing w:line="240" w:lineRule="auto"/>
    </w:pPr>
    <w:tblPr>
      <w:tblStyleRowBandSize w:val="1"/>
      <w:tblStyleColBandSize w:val="1"/>
      <w:tblBorders>
        <w:top w:val="single" w:sz="4" w:space="0" w:color="4A4A49" w:themeColor="text1"/>
        <w:left w:val="single" w:sz="4" w:space="0" w:color="4A4A49" w:themeColor="text1"/>
        <w:bottom w:val="single" w:sz="4" w:space="0" w:color="4A4A49" w:themeColor="text1"/>
        <w:right w:val="single" w:sz="4" w:space="0" w:color="4A4A49" w:themeColor="text1"/>
      </w:tblBorders>
    </w:tblPr>
    <w:tblStylePr w:type="firstRow">
      <w:rPr>
        <w:b/>
        <w:bCs/>
        <w:color w:val="FFFFFF" w:themeColor="background1"/>
      </w:rPr>
      <w:tblPr/>
      <w:tcPr>
        <w:shd w:val="clear" w:color="auto" w:fill="4A4A49" w:themeFill="text1"/>
      </w:tcPr>
    </w:tblStylePr>
    <w:tblStylePr w:type="lastRow">
      <w:rPr>
        <w:b/>
        <w:bCs/>
      </w:rPr>
      <w:tblPr/>
      <w:tcPr>
        <w:tcBorders>
          <w:top w:val="double" w:sz="4" w:space="0" w:color="4A4A49"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A4A49" w:themeColor="text1"/>
          <w:right w:val="single" w:sz="4" w:space="0" w:color="4A4A49" w:themeColor="text1"/>
        </w:tcBorders>
      </w:tcPr>
    </w:tblStylePr>
    <w:tblStylePr w:type="band1Horz">
      <w:tblPr/>
      <w:tcPr>
        <w:tcBorders>
          <w:top w:val="single" w:sz="4" w:space="0" w:color="4A4A49" w:themeColor="text1"/>
          <w:bottom w:val="single" w:sz="4" w:space="0" w:color="4A4A49"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A4A49" w:themeColor="text1"/>
          <w:left w:val="nil"/>
        </w:tcBorders>
      </w:tcPr>
    </w:tblStylePr>
    <w:tblStylePr w:type="swCell">
      <w:tblPr/>
      <w:tcPr>
        <w:tcBorders>
          <w:top w:val="double" w:sz="4" w:space="0" w:color="4A4A49" w:themeColor="text1"/>
          <w:right w:val="nil"/>
        </w:tcBorders>
      </w:tcPr>
    </w:tblStylePr>
  </w:style>
  <w:style w:type="table" w:styleId="Lijsttabel3-Accent1">
    <w:name w:val="List Table 3 Accent 1"/>
    <w:basedOn w:val="Standaardtabel"/>
    <w:uiPriority w:val="48"/>
    <w:semiHidden/>
    <w:rsid w:val="0072336A"/>
    <w:pPr>
      <w:spacing w:line="240" w:lineRule="auto"/>
    </w:pPr>
    <w:tblPr>
      <w:tblStyleRowBandSize w:val="1"/>
      <w:tblStyleColBandSize w:val="1"/>
      <w:tblBorders>
        <w:top w:val="single" w:sz="4" w:space="0" w:color="083984" w:themeColor="accent1"/>
        <w:left w:val="single" w:sz="4" w:space="0" w:color="083984" w:themeColor="accent1"/>
        <w:bottom w:val="single" w:sz="4" w:space="0" w:color="083984" w:themeColor="accent1"/>
        <w:right w:val="single" w:sz="4" w:space="0" w:color="083984" w:themeColor="accent1"/>
      </w:tblBorders>
    </w:tblPr>
    <w:tblStylePr w:type="firstRow">
      <w:rPr>
        <w:b/>
        <w:bCs/>
        <w:color w:val="FFFFFF" w:themeColor="background1"/>
      </w:rPr>
      <w:tblPr/>
      <w:tcPr>
        <w:shd w:val="clear" w:color="auto" w:fill="083984" w:themeFill="accent1"/>
      </w:tcPr>
    </w:tblStylePr>
    <w:tblStylePr w:type="lastRow">
      <w:rPr>
        <w:b/>
        <w:bCs/>
      </w:rPr>
      <w:tblPr/>
      <w:tcPr>
        <w:tcBorders>
          <w:top w:val="double" w:sz="4" w:space="0" w:color="08398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83984" w:themeColor="accent1"/>
          <w:right w:val="single" w:sz="4" w:space="0" w:color="083984" w:themeColor="accent1"/>
        </w:tcBorders>
      </w:tcPr>
    </w:tblStylePr>
    <w:tblStylePr w:type="band1Horz">
      <w:tblPr/>
      <w:tcPr>
        <w:tcBorders>
          <w:top w:val="single" w:sz="4" w:space="0" w:color="083984" w:themeColor="accent1"/>
          <w:bottom w:val="single" w:sz="4" w:space="0" w:color="08398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83984" w:themeColor="accent1"/>
          <w:left w:val="nil"/>
        </w:tcBorders>
      </w:tcPr>
    </w:tblStylePr>
    <w:tblStylePr w:type="swCell">
      <w:tblPr/>
      <w:tcPr>
        <w:tcBorders>
          <w:top w:val="double" w:sz="4" w:space="0" w:color="083984" w:themeColor="accent1"/>
          <w:right w:val="nil"/>
        </w:tcBorders>
      </w:tcPr>
    </w:tblStylePr>
  </w:style>
  <w:style w:type="table" w:styleId="Lijsttabel3-Accent2">
    <w:name w:val="List Table 3 Accent 2"/>
    <w:basedOn w:val="Standaardtabel"/>
    <w:uiPriority w:val="48"/>
    <w:semiHidden/>
    <w:rsid w:val="0072336A"/>
    <w:pPr>
      <w:spacing w:line="240" w:lineRule="auto"/>
    </w:pPr>
    <w:tblPr>
      <w:tblStyleRowBandSize w:val="1"/>
      <w:tblStyleColBandSize w:val="1"/>
      <w:tblBorders>
        <w:top w:val="single" w:sz="4" w:space="0" w:color="E36C0A" w:themeColor="accent2"/>
        <w:left w:val="single" w:sz="4" w:space="0" w:color="E36C0A" w:themeColor="accent2"/>
        <w:bottom w:val="single" w:sz="4" w:space="0" w:color="E36C0A" w:themeColor="accent2"/>
        <w:right w:val="single" w:sz="4" w:space="0" w:color="E36C0A" w:themeColor="accent2"/>
      </w:tblBorders>
    </w:tblPr>
    <w:tblStylePr w:type="firstRow">
      <w:rPr>
        <w:b/>
        <w:bCs/>
        <w:color w:val="FFFFFF" w:themeColor="background1"/>
      </w:rPr>
      <w:tblPr/>
      <w:tcPr>
        <w:shd w:val="clear" w:color="auto" w:fill="E36C0A" w:themeFill="accent2"/>
      </w:tcPr>
    </w:tblStylePr>
    <w:tblStylePr w:type="lastRow">
      <w:rPr>
        <w:b/>
        <w:bCs/>
      </w:rPr>
      <w:tblPr/>
      <w:tcPr>
        <w:tcBorders>
          <w:top w:val="double" w:sz="4" w:space="0" w:color="E36C0A"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36C0A" w:themeColor="accent2"/>
          <w:right w:val="single" w:sz="4" w:space="0" w:color="E36C0A" w:themeColor="accent2"/>
        </w:tcBorders>
      </w:tcPr>
    </w:tblStylePr>
    <w:tblStylePr w:type="band1Horz">
      <w:tblPr/>
      <w:tcPr>
        <w:tcBorders>
          <w:top w:val="single" w:sz="4" w:space="0" w:color="E36C0A" w:themeColor="accent2"/>
          <w:bottom w:val="single" w:sz="4" w:space="0" w:color="E36C0A"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36C0A" w:themeColor="accent2"/>
          <w:left w:val="nil"/>
        </w:tcBorders>
      </w:tcPr>
    </w:tblStylePr>
    <w:tblStylePr w:type="swCell">
      <w:tblPr/>
      <w:tcPr>
        <w:tcBorders>
          <w:top w:val="double" w:sz="4" w:space="0" w:color="E36C0A" w:themeColor="accent2"/>
          <w:right w:val="nil"/>
        </w:tcBorders>
      </w:tcPr>
    </w:tblStylePr>
  </w:style>
  <w:style w:type="table" w:styleId="Lijsttabel3-Accent3">
    <w:name w:val="List Table 3 Accent 3"/>
    <w:basedOn w:val="Standaardtabel"/>
    <w:uiPriority w:val="48"/>
    <w:semiHidden/>
    <w:rsid w:val="0072336A"/>
    <w:pPr>
      <w:spacing w:line="240" w:lineRule="auto"/>
    </w:pPr>
    <w:tblPr>
      <w:tblStyleRowBandSize w:val="1"/>
      <w:tblStyleColBandSize w:val="1"/>
      <w:tblBorders>
        <w:top w:val="single" w:sz="4" w:space="0" w:color="6B88B5" w:themeColor="accent3"/>
        <w:left w:val="single" w:sz="4" w:space="0" w:color="6B88B5" w:themeColor="accent3"/>
        <w:bottom w:val="single" w:sz="4" w:space="0" w:color="6B88B5" w:themeColor="accent3"/>
        <w:right w:val="single" w:sz="4" w:space="0" w:color="6B88B5" w:themeColor="accent3"/>
      </w:tblBorders>
    </w:tblPr>
    <w:tblStylePr w:type="firstRow">
      <w:rPr>
        <w:b/>
        <w:bCs/>
        <w:color w:val="FFFFFF" w:themeColor="background1"/>
      </w:rPr>
      <w:tblPr/>
      <w:tcPr>
        <w:shd w:val="clear" w:color="auto" w:fill="6B88B5" w:themeFill="accent3"/>
      </w:tcPr>
    </w:tblStylePr>
    <w:tblStylePr w:type="lastRow">
      <w:rPr>
        <w:b/>
        <w:bCs/>
      </w:rPr>
      <w:tblPr/>
      <w:tcPr>
        <w:tcBorders>
          <w:top w:val="double" w:sz="4" w:space="0" w:color="6B88B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B88B5" w:themeColor="accent3"/>
          <w:right w:val="single" w:sz="4" w:space="0" w:color="6B88B5" w:themeColor="accent3"/>
        </w:tcBorders>
      </w:tcPr>
    </w:tblStylePr>
    <w:tblStylePr w:type="band1Horz">
      <w:tblPr/>
      <w:tcPr>
        <w:tcBorders>
          <w:top w:val="single" w:sz="4" w:space="0" w:color="6B88B5" w:themeColor="accent3"/>
          <w:bottom w:val="single" w:sz="4" w:space="0" w:color="6B88B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B88B5" w:themeColor="accent3"/>
          <w:left w:val="nil"/>
        </w:tcBorders>
      </w:tcPr>
    </w:tblStylePr>
    <w:tblStylePr w:type="swCell">
      <w:tblPr/>
      <w:tcPr>
        <w:tcBorders>
          <w:top w:val="double" w:sz="4" w:space="0" w:color="6B88B5" w:themeColor="accent3"/>
          <w:right w:val="nil"/>
        </w:tcBorders>
      </w:tcPr>
    </w:tblStylePr>
  </w:style>
  <w:style w:type="table" w:styleId="Lijsttabel3-Accent4">
    <w:name w:val="List Table 3 Accent 4"/>
    <w:basedOn w:val="Standaardtabel"/>
    <w:uiPriority w:val="48"/>
    <w:semiHidden/>
    <w:rsid w:val="0072336A"/>
    <w:pPr>
      <w:spacing w:line="240" w:lineRule="auto"/>
    </w:pPr>
    <w:tblPr>
      <w:tblStyleRowBandSize w:val="1"/>
      <w:tblStyleColBandSize w:val="1"/>
      <w:tblBorders>
        <w:top w:val="single" w:sz="4" w:space="0" w:color="EEA76C" w:themeColor="accent4"/>
        <w:left w:val="single" w:sz="4" w:space="0" w:color="EEA76C" w:themeColor="accent4"/>
        <w:bottom w:val="single" w:sz="4" w:space="0" w:color="EEA76C" w:themeColor="accent4"/>
        <w:right w:val="single" w:sz="4" w:space="0" w:color="EEA76C" w:themeColor="accent4"/>
      </w:tblBorders>
    </w:tblPr>
    <w:tblStylePr w:type="firstRow">
      <w:rPr>
        <w:b/>
        <w:bCs/>
        <w:color w:val="FFFFFF" w:themeColor="background1"/>
      </w:rPr>
      <w:tblPr/>
      <w:tcPr>
        <w:shd w:val="clear" w:color="auto" w:fill="EEA76C" w:themeFill="accent4"/>
      </w:tcPr>
    </w:tblStylePr>
    <w:tblStylePr w:type="lastRow">
      <w:rPr>
        <w:b/>
        <w:bCs/>
      </w:rPr>
      <w:tblPr/>
      <w:tcPr>
        <w:tcBorders>
          <w:top w:val="double" w:sz="4" w:space="0" w:color="EEA76C"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EA76C" w:themeColor="accent4"/>
          <w:right w:val="single" w:sz="4" w:space="0" w:color="EEA76C" w:themeColor="accent4"/>
        </w:tcBorders>
      </w:tcPr>
    </w:tblStylePr>
    <w:tblStylePr w:type="band1Horz">
      <w:tblPr/>
      <w:tcPr>
        <w:tcBorders>
          <w:top w:val="single" w:sz="4" w:space="0" w:color="EEA76C" w:themeColor="accent4"/>
          <w:bottom w:val="single" w:sz="4" w:space="0" w:color="EEA76C"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EA76C" w:themeColor="accent4"/>
          <w:left w:val="nil"/>
        </w:tcBorders>
      </w:tcPr>
    </w:tblStylePr>
    <w:tblStylePr w:type="swCell">
      <w:tblPr/>
      <w:tcPr>
        <w:tcBorders>
          <w:top w:val="double" w:sz="4" w:space="0" w:color="EEA76C" w:themeColor="accent4"/>
          <w:right w:val="nil"/>
        </w:tcBorders>
      </w:tcPr>
    </w:tblStylePr>
  </w:style>
  <w:style w:type="table" w:styleId="Lijsttabel3-Accent5">
    <w:name w:val="List Table 3 Accent 5"/>
    <w:basedOn w:val="Standaardtabel"/>
    <w:uiPriority w:val="48"/>
    <w:semiHidden/>
    <w:rsid w:val="0072336A"/>
    <w:pPr>
      <w:spacing w:line="240" w:lineRule="auto"/>
    </w:pPr>
    <w:tblPr>
      <w:tblStyleRowBandSize w:val="1"/>
      <w:tblStyleColBandSize w:val="1"/>
      <w:tblBorders>
        <w:top w:val="single" w:sz="4" w:space="0" w:color="CED7E6" w:themeColor="accent5"/>
        <w:left w:val="single" w:sz="4" w:space="0" w:color="CED7E6" w:themeColor="accent5"/>
        <w:bottom w:val="single" w:sz="4" w:space="0" w:color="CED7E6" w:themeColor="accent5"/>
        <w:right w:val="single" w:sz="4" w:space="0" w:color="CED7E6" w:themeColor="accent5"/>
      </w:tblBorders>
    </w:tblPr>
    <w:tblStylePr w:type="firstRow">
      <w:rPr>
        <w:b/>
        <w:bCs/>
        <w:color w:val="FFFFFF" w:themeColor="background1"/>
      </w:rPr>
      <w:tblPr/>
      <w:tcPr>
        <w:shd w:val="clear" w:color="auto" w:fill="CED7E6" w:themeFill="accent5"/>
      </w:tcPr>
    </w:tblStylePr>
    <w:tblStylePr w:type="lastRow">
      <w:rPr>
        <w:b/>
        <w:bCs/>
      </w:rPr>
      <w:tblPr/>
      <w:tcPr>
        <w:tcBorders>
          <w:top w:val="double" w:sz="4" w:space="0" w:color="CED7E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ED7E6" w:themeColor="accent5"/>
          <w:right w:val="single" w:sz="4" w:space="0" w:color="CED7E6" w:themeColor="accent5"/>
        </w:tcBorders>
      </w:tcPr>
    </w:tblStylePr>
    <w:tblStylePr w:type="band1Horz">
      <w:tblPr/>
      <w:tcPr>
        <w:tcBorders>
          <w:top w:val="single" w:sz="4" w:space="0" w:color="CED7E6" w:themeColor="accent5"/>
          <w:bottom w:val="single" w:sz="4" w:space="0" w:color="CED7E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ED7E6" w:themeColor="accent5"/>
          <w:left w:val="nil"/>
        </w:tcBorders>
      </w:tcPr>
    </w:tblStylePr>
    <w:tblStylePr w:type="swCell">
      <w:tblPr/>
      <w:tcPr>
        <w:tcBorders>
          <w:top w:val="double" w:sz="4" w:space="0" w:color="CED7E6" w:themeColor="accent5"/>
          <w:right w:val="nil"/>
        </w:tcBorders>
      </w:tcPr>
    </w:tblStylePr>
  </w:style>
  <w:style w:type="table" w:styleId="Lijsttabel3-Accent6">
    <w:name w:val="List Table 3 Accent 6"/>
    <w:basedOn w:val="Standaardtabel"/>
    <w:uiPriority w:val="48"/>
    <w:semiHidden/>
    <w:rsid w:val="0072336A"/>
    <w:pPr>
      <w:spacing w:line="240" w:lineRule="auto"/>
    </w:pPr>
    <w:tblPr>
      <w:tblStyleRowBandSize w:val="1"/>
      <w:tblStyleColBandSize w:val="1"/>
      <w:tblBorders>
        <w:top w:val="single" w:sz="4" w:space="0" w:color="F9E2CE" w:themeColor="accent6"/>
        <w:left w:val="single" w:sz="4" w:space="0" w:color="F9E2CE" w:themeColor="accent6"/>
        <w:bottom w:val="single" w:sz="4" w:space="0" w:color="F9E2CE" w:themeColor="accent6"/>
        <w:right w:val="single" w:sz="4" w:space="0" w:color="F9E2CE" w:themeColor="accent6"/>
      </w:tblBorders>
    </w:tblPr>
    <w:tblStylePr w:type="firstRow">
      <w:rPr>
        <w:b/>
        <w:bCs/>
        <w:color w:val="FFFFFF" w:themeColor="background1"/>
      </w:rPr>
      <w:tblPr/>
      <w:tcPr>
        <w:shd w:val="clear" w:color="auto" w:fill="F9E2CE" w:themeFill="accent6"/>
      </w:tcPr>
    </w:tblStylePr>
    <w:tblStylePr w:type="lastRow">
      <w:rPr>
        <w:b/>
        <w:bCs/>
      </w:rPr>
      <w:tblPr/>
      <w:tcPr>
        <w:tcBorders>
          <w:top w:val="double" w:sz="4" w:space="0" w:color="F9E2CE"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9E2CE" w:themeColor="accent6"/>
          <w:right w:val="single" w:sz="4" w:space="0" w:color="F9E2CE" w:themeColor="accent6"/>
        </w:tcBorders>
      </w:tcPr>
    </w:tblStylePr>
    <w:tblStylePr w:type="band1Horz">
      <w:tblPr/>
      <w:tcPr>
        <w:tcBorders>
          <w:top w:val="single" w:sz="4" w:space="0" w:color="F9E2CE" w:themeColor="accent6"/>
          <w:bottom w:val="single" w:sz="4" w:space="0" w:color="F9E2CE"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9E2CE" w:themeColor="accent6"/>
          <w:left w:val="nil"/>
        </w:tcBorders>
      </w:tcPr>
    </w:tblStylePr>
    <w:tblStylePr w:type="swCell">
      <w:tblPr/>
      <w:tcPr>
        <w:tcBorders>
          <w:top w:val="double" w:sz="4" w:space="0" w:color="F9E2CE" w:themeColor="accent6"/>
          <w:right w:val="nil"/>
        </w:tcBorders>
      </w:tcPr>
    </w:tblStylePr>
  </w:style>
  <w:style w:type="table" w:styleId="Lijsttabel4">
    <w:name w:val="List Table 4"/>
    <w:basedOn w:val="Standaardtabel"/>
    <w:uiPriority w:val="49"/>
    <w:semiHidden/>
    <w:rsid w:val="0072336A"/>
    <w:pPr>
      <w:spacing w:line="240" w:lineRule="auto"/>
    </w:pPr>
    <w:tblPr>
      <w:tblStyleRowBandSize w:val="1"/>
      <w:tblStyleColBandSize w:val="1"/>
      <w:tblBorders>
        <w:top w:val="single" w:sz="4" w:space="0" w:color="929291" w:themeColor="text1" w:themeTint="99"/>
        <w:left w:val="single" w:sz="4" w:space="0" w:color="929291" w:themeColor="text1" w:themeTint="99"/>
        <w:bottom w:val="single" w:sz="4" w:space="0" w:color="929291" w:themeColor="text1" w:themeTint="99"/>
        <w:right w:val="single" w:sz="4" w:space="0" w:color="929291" w:themeColor="text1" w:themeTint="99"/>
        <w:insideH w:val="single" w:sz="4" w:space="0" w:color="929291" w:themeColor="text1" w:themeTint="99"/>
      </w:tblBorders>
    </w:tblPr>
    <w:tblStylePr w:type="firstRow">
      <w:rPr>
        <w:b/>
        <w:bCs/>
        <w:color w:val="FFFFFF" w:themeColor="background1"/>
      </w:rPr>
      <w:tblPr/>
      <w:tcPr>
        <w:tcBorders>
          <w:top w:val="single" w:sz="4" w:space="0" w:color="4A4A49" w:themeColor="text1"/>
          <w:left w:val="single" w:sz="4" w:space="0" w:color="4A4A49" w:themeColor="text1"/>
          <w:bottom w:val="single" w:sz="4" w:space="0" w:color="4A4A49" w:themeColor="text1"/>
          <w:right w:val="single" w:sz="4" w:space="0" w:color="4A4A49" w:themeColor="text1"/>
          <w:insideH w:val="nil"/>
        </w:tcBorders>
        <w:shd w:val="clear" w:color="auto" w:fill="4A4A49" w:themeFill="text1"/>
      </w:tcPr>
    </w:tblStylePr>
    <w:tblStylePr w:type="lastRow">
      <w:rPr>
        <w:b/>
        <w:bCs/>
      </w:rPr>
      <w:tblPr/>
      <w:tcPr>
        <w:tcBorders>
          <w:top w:val="double" w:sz="4" w:space="0" w:color="929291" w:themeColor="text1" w:themeTint="99"/>
        </w:tcBorders>
      </w:tcPr>
    </w:tblStylePr>
    <w:tblStylePr w:type="firstCol">
      <w:rPr>
        <w:b/>
        <w:bCs/>
      </w:rPr>
    </w:tblStylePr>
    <w:tblStylePr w:type="lastCol">
      <w:rPr>
        <w:b/>
        <w:bCs/>
      </w:rPr>
    </w:tblStylePr>
    <w:tblStylePr w:type="band1Vert">
      <w:tblPr/>
      <w:tcPr>
        <w:shd w:val="clear" w:color="auto" w:fill="DBDBDA" w:themeFill="text1" w:themeFillTint="33"/>
      </w:tcPr>
    </w:tblStylePr>
    <w:tblStylePr w:type="band1Horz">
      <w:tblPr/>
      <w:tcPr>
        <w:shd w:val="clear" w:color="auto" w:fill="DBDBDA" w:themeFill="text1" w:themeFillTint="33"/>
      </w:tcPr>
    </w:tblStylePr>
  </w:style>
  <w:style w:type="table" w:styleId="Lijsttabel4-Accent1">
    <w:name w:val="List Table 4 Accent 1"/>
    <w:basedOn w:val="Standaardtabel"/>
    <w:uiPriority w:val="49"/>
    <w:semiHidden/>
    <w:rsid w:val="0072336A"/>
    <w:pPr>
      <w:spacing w:line="240" w:lineRule="auto"/>
    </w:pPr>
    <w:tblPr>
      <w:tblStyleRowBandSize w:val="1"/>
      <w:tblStyleColBandSize w:val="1"/>
      <w:tblBorders>
        <w:top w:val="single" w:sz="4" w:space="0" w:color="2D7AF2" w:themeColor="accent1" w:themeTint="99"/>
        <w:left w:val="single" w:sz="4" w:space="0" w:color="2D7AF2" w:themeColor="accent1" w:themeTint="99"/>
        <w:bottom w:val="single" w:sz="4" w:space="0" w:color="2D7AF2" w:themeColor="accent1" w:themeTint="99"/>
        <w:right w:val="single" w:sz="4" w:space="0" w:color="2D7AF2" w:themeColor="accent1" w:themeTint="99"/>
        <w:insideH w:val="single" w:sz="4" w:space="0" w:color="2D7AF2" w:themeColor="accent1" w:themeTint="99"/>
      </w:tblBorders>
    </w:tblPr>
    <w:tblStylePr w:type="firstRow">
      <w:rPr>
        <w:b/>
        <w:bCs/>
        <w:color w:val="FFFFFF" w:themeColor="background1"/>
      </w:rPr>
      <w:tblPr/>
      <w:tcPr>
        <w:tcBorders>
          <w:top w:val="single" w:sz="4" w:space="0" w:color="083984" w:themeColor="accent1"/>
          <w:left w:val="single" w:sz="4" w:space="0" w:color="083984" w:themeColor="accent1"/>
          <w:bottom w:val="single" w:sz="4" w:space="0" w:color="083984" w:themeColor="accent1"/>
          <w:right w:val="single" w:sz="4" w:space="0" w:color="083984" w:themeColor="accent1"/>
          <w:insideH w:val="nil"/>
        </w:tcBorders>
        <w:shd w:val="clear" w:color="auto" w:fill="083984" w:themeFill="accent1"/>
      </w:tcPr>
    </w:tblStylePr>
    <w:tblStylePr w:type="lastRow">
      <w:rPr>
        <w:b/>
        <w:bCs/>
      </w:rPr>
      <w:tblPr/>
      <w:tcPr>
        <w:tcBorders>
          <w:top w:val="double" w:sz="4" w:space="0" w:color="2D7AF2" w:themeColor="accent1" w:themeTint="99"/>
        </w:tcBorders>
      </w:tcPr>
    </w:tblStylePr>
    <w:tblStylePr w:type="firstCol">
      <w:rPr>
        <w:b/>
        <w:bCs/>
      </w:rPr>
    </w:tblStylePr>
    <w:tblStylePr w:type="lastCol">
      <w:rPr>
        <w:b/>
        <w:bCs/>
      </w:rPr>
    </w:tblStylePr>
    <w:tblStylePr w:type="band1Vert">
      <w:tblPr/>
      <w:tcPr>
        <w:shd w:val="clear" w:color="auto" w:fill="B9D2FA" w:themeFill="accent1" w:themeFillTint="33"/>
      </w:tcPr>
    </w:tblStylePr>
    <w:tblStylePr w:type="band1Horz">
      <w:tblPr/>
      <w:tcPr>
        <w:shd w:val="clear" w:color="auto" w:fill="B9D2FA" w:themeFill="accent1" w:themeFillTint="33"/>
      </w:tcPr>
    </w:tblStylePr>
  </w:style>
  <w:style w:type="table" w:styleId="Lijsttabel4-Accent2">
    <w:name w:val="List Table 4 Accent 2"/>
    <w:basedOn w:val="Standaardtabel"/>
    <w:uiPriority w:val="49"/>
    <w:semiHidden/>
    <w:rsid w:val="0072336A"/>
    <w:pPr>
      <w:spacing w:line="240" w:lineRule="auto"/>
    </w:pPr>
    <w:tblPr>
      <w:tblStyleRowBandSize w:val="1"/>
      <w:tblStyleColBandSize w:val="1"/>
      <w:tblBorders>
        <w:top w:val="single" w:sz="4" w:space="0" w:color="F8A561" w:themeColor="accent2" w:themeTint="99"/>
        <w:left w:val="single" w:sz="4" w:space="0" w:color="F8A561" w:themeColor="accent2" w:themeTint="99"/>
        <w:bottom w:val="single" w:sz="4" w:space="0" w:color="F8A561" w:themeColor="accent2" w:themeTint="99"/>
        <w:right w:val="single" w:sz="4" w:space="0" w:color="F8A561" w:themeColor="accent2" w:themeTint="99"/>
        <w:insideH w:val="single" w:sz="4" w:space="0" w:color="F8A561" w:themeColor="accent2" w:themeTint="99"/>
      </w:tblBorders>
    </w:tblPr>
    <w:tblStylePr w:type="firstRow">
      <w:rPr>
        <w:b/>
        <w:bCs/>
        <w:color w:val="FFFFFF" w:themeColor="background1"/>
      </w:rPr>
      <w:tblPr/>
      <w:tcPr>
        <w:tcBorders>
          <w:top w:val="single" w:sz="4" w:space="0" w:color="E36C0A" w:themeColor="accent2"/>
          <w:left w:val="single" w:sz="4" w:space="0" w:color="E36C0A" w:themeColor="accent2"/>
          <w:bottom w:val="single" w:sz="4" w:space="0" w:color="E36C0A" w:themeColor="accent2"/>
          <w:right w:val="single" w:sz="4" w:space="0" w:color="E36C0A" w:themeColor="accent2"/>
          <w:insideH w:val="nil"/>
        </w:tcBorders>
        <w:shd w:val="clear" w:color="auto" w:fill="E36C0A" w:themeFill="accent2"/>
      </w:tcPr>
    </w:tblStylePr>
    <w:tblStylePr w:type="lastRow">
      <w:rPr>
        <w:b/>
        <w:bCs/>
      </w:rPr>
      <w:tblPr/>
      <w:tcPr>
        <w:tcBorders>
          <w:top w:val="double" w:sz="4" w:space="0" w:color="F8A561" w:themeColor="accent2" w:themeTint="99"/>
        </w:tcBorders>
      </w:tcPr>
    </w:tblStylePr>
    <w:tblStylePr w:type="firstCol">
      <w:rPr>
        <w:b/>
        <w:bCs/>
      </w:rPr>
    </w:tblStylePr>
    <w:tblStylePr w:type="lastCol">
      <w:rPr>
        <w:b/>
        <w:bCs/>
      </w:rPr>
    </w:tblStylePr>
    <w:tblStylePr w:type="band1Vert">
      <w:tblPr/>
      <w:tcPr>
        <w:shd w:val="clear" w:color="auto" w:fill="FCE1CA" w:themeFill="accent2" w:themeFillTint="33"/>
      </w:tcPr>
    </w:tblStylePr>
    <w:tblStylePr w:type="band1Horz">
      <w:tblPr/>
      <w:tcPr>
        <w:shd w:val="clear" w:color="auto" w:fill="FCE1CA" w:themeFill="accent2" w:themeFillTint="33"/>
      </w:tcPr>
    </w:tblStylePr>
  </w:style>
  <w:style w:type="table" w:styleId="Lijsttabel4-Accent3">
    <w:name w:val="List Table 4 Accent 3"/>
    <w:basedOn w:val="Standaardtabel"/>
    <w:uiPriority w:val="49"/>
    <w:semiHidden/>
    <w:rsid w:val="0072336A"/>
    <w:pPr>
      <w:spacing w:line="240" w:lineRule="auto"/>
    </w:pPr>
    <w:tblPr>
      <w:tblStyleRowBandSize w:val="1"/>
      <w:tblStyleColBandSize w:val="1"/>
      <w:tblBorders>
        <w:top w:val="single" w:sz="4" w:space="0" w:color="A6B7D2" w:themeColor="accent3" w:themeTint="99"/>
        <w:left w:val="single" w:sz="4" w:space="0" w:color="A6B7D2" w:themeColor="accent3" w:themeTint="99"/>
        <w:bottom w:val="single" w:sz="4" w:space="0" w:color="A6B7D2" w:themeColor="accent3" w:themeTint="99"/>
        <w:right w:val="single" w:sz="4" w:space="0" w:color="A6B7D2" w:themeColor="accent3" w:themeTint="99"/>
        <w:insideH w:val="single" w:sz="4" w:space="0" w:color="A6B7D2" w:themeColor="accent3" w:themeTint="99"/>
      </w:tblBorders>
    </w:tblPr>
    <w:tblStylePr w:type="firstRow">
      <w:rPr>
        <w:b/>
        <w:bCs/>
        <w:color w:val="FFFFFF" w:themeColor="background1"/>
      </w:rPr>
      <w:tblPr/>
      <w:tcPr>
        <w:tcBorders>
          <w:top w:val="single" w:sz="4" w:space="0" w:color="6B88B5" w:themeColor="accent3"/>
          <w:left w:val="single" w:sz="4" w:space="0" w:color="6B88B5" w:themeColor="accent3"/>
          <w:bottom w:val="single" w:sz="4" w:space="0" w:color="6B88B5" w:themeColor="accent3"/>
          <w:right w:val="single" w:sz="4" w:space="0" w:color="6B88B5" w:themeColor="accent3"/>
          <w:insideH w:val="nil"/>
        </w:tcBorders>
        <w:shd w:val="clear" w:color="auto" w:fill="6B88B5" w:themeFill="accent3"/>
      </w:tcPr>
    </w:tblStylePr>
    <w:tblStylePr w:type="lastRow">
      <w:rPr>
        <w:b/>
        <w:bCs/>
      </w:rPr>
      <w:tblPr/>
      <w:tcPr>
        <w:tcBorders>
          <w:top w:val="double" w:sz="4" w:space="0" w:color="A6B7D2" w:themeColor="accent3" w:themeTint="99"/>
        </w:tcBorders>
      </w:tcPr>
    </w:tblStylePr>
    <w:tblStylePr w:type="firstCol">
      <w:rPr>
        <w:b/>
        <w:bCs/>
      </w:rPr>
    </w:tblStylePr>
    <w:tblStylePr w:type="lastCol">
      <w:rPr>
        <w:b/>
        <w:bCs/>
      </w:rPr>
    </w:tblStylePr>
    <w:tblStylePr w:type="band1Vert">
      <w:tblPr/>
      <w:tcPr>
        <w:shd w:val="clear" w:color="auto" w:fill="E1E6F0" w:themeFill="accent3" w:themeFillTint="33"/>
      </w:tcPr>
    </w:tblStylePr>
    <w:tblStylePr w:type="band1Horz">
      <w:tblPr/>
      <w:tcPr>
        <w:shd w:val="clear" w:color="auto" w:fill="E1E6F0" w:themeFill="accent3" w:themeFillTint="33"/>
      </w:tcPr>
    </w:tblStylePr>
  </w:style>
  <w:style w:type="table" w:styleId="Lijsttabel4-Accent4">
    <w:name w:val="List Table 4 Accent 4"/>
    <w:basedOn w:val="Standaardtabel"/>
    <w:uiPriority w:val="49"/>
    <w:semiHidden/>
    <w:rsid w:val="0072336A"/>
    <w:pPr>
      <w:spacing w:line="240" w:lineRule="auto"/>
    </w:pPr>
    <w:tblPr>
      <w:tblStyleRowBandSize w:val="1"/>
      <w:tblStyleColBandSize w:val="1"/>
      <w:tblBorders>
        <w:top w:val="single" w:sz="4" w:space="0" w:color="F4C9A6" w:themeColor="accent4" w:themeTint="99"/>
        <w:left w:val="single" w:sz="4" w:space="0" w:color="F4C9A6" w:themeColor="accent4" w:themeTint="99"/>
        <w:bottom w:val="single" w:sz="4" w:space="0" w:color="F4C9A6" w:themeColor="accent4" w:themeTint="99"/>
        <w:right w:val="single" w:sz="4" w:space="0" w:color="F4C9A6" w:themeColor="accent4" w:themeTint="99"/>
        <w:insideH w:val="single" w:sz="4" w:space="0" w:color="F4C9A6" w:themeColor="accent4" w:themeTint="99"/>
      </w:tblBorders>
    </w:tblPr>
    <w:tblStylePr w:type="firstRow">
      <w:rPr>
        <w:b/>
        <w:bCs/>
        <w:color w:val="FFFFFF" w:themeColor="background1"/>
      </w:rPr>
      <w:tblPr/>
      <w:tcPr>
        <w:tcBorders>
          <w:top w:val="single" w:sz="4" w:space="0" w:color="EEA76C" w:themeColor="accent4"/>
          <w:left w:val="single" w:sz="4" w:space="0" w:color="EEA76C" w:themeColor="accent4"/>
          <w:bottom w:val="single" w:sz="4" w:space="0" w:color="EEA76C" w:themeColor="accent4"/>
          <w:right w:val="single" w:sz="4" w:space="0" w:color="EEA76C" w:themeColor="accent4"/>
          <w:insideH w:val="nil"/>
        </w:tcBorders>
        <w:shd w:val="clear" w:color="auto" w:fill="EEA76C" w:themeFill="accent4"/>
      </w:tcPr>
    </w:tblStylePr>
    <w:tblStylePr w:type="lastRow">
      <w:rPr>
        <w:b/>
        <w:bCs/>
      </w:rPr>
      <w:tblPr/>
      <w:tcPr>
        <w:tcBorders>
          <w:top w:val="double" w:sz="4" w:space="0" w:color="F4C9A6" w:themeColor="accent4" w:themeTint="99"/>
        </w:tcBorders>
      </w:tcPr>
    </w:tblStylePr>
    <w:tblStylePr w:type="firstCol">
      <w:rPr>
        <w:b/>
        <w:bCs/>
      </w:rPr>
    </w:tblStylePr>
    <w:tblStylePr w:type="lastCol">
      <w:rPr>
        <w:b/>
        <w:bCs/>
      </w:rPr>
    </w:tblStylePr>
    <w:tblStylePr w:type="band1Vert">
      <w:tblPr/>
      <w:tcPr>
        <w:shd w:val="clear" w:color="auto" w:fill="FBEDE1" w:themeFill="accent4" w:themeFillTint="33"/>
      </w:tcPr>
    </w:tblStylePr>
    <w:tblStylePr w:type="band1Horz">
      <w:tblPr/>
      <w:tcPr>
        <w:shd w:val="clear" w:color="auto" w:fill="FBEDE1" w:themeFill="accent4" w:themeFillTint="33"/>
      </w:tcPr>
    </w:tblStylePr>
  </w:style>
  <w:style w:type="table" w:styleId="Lijsttabel4-Accent5">
    <w:name w:val="List Table 4 Accent 5"/>
    <w:basedOn w:val="Standaardtabel"/>
    <w:uiPriority w:val="49"/>
    <w:semiHidden/>
    <w:rsid w:val="0072336A"/>
    <w:pPr>
      <w:spacing w:line="240" w:lineRule="auto"/>
    </w:pPr>
    <w:tblPr>
      <w:tblStyleRowBandSize w:val="1"/>
      <w:tblStyleColBandSize w:val="1"/>
      <w:tblBorders>
        <w:top w:val="single" w:sz="4" w:space="0" w:color="E1E6F0" w:themeColor="accent5" w:themeTint="99"/>
        <w:left w:val="single" w:sz="4" w:space="0" w:color="E1E6F0" w:themeColor="accent5" w:themeTint="99"/>
        <w:bottom w:val="single" w:sz="4" w:space="0" w:color="E1E6F0" w:themeColor="accent5" w:themeTint="99"/>
        <w:right w:val="single" w:sz="4" w:space="0" w:color="E1E6F0" w:themeColor="accent5" w:themeTint="99"/>
        <w:insideH w:val="single" w:sz="4" w:space="0" w:color="E1E6F0" w:themeColor="accent5" w:themeTint="99"/>
      </w:tblBorders>
    </w:tblPr>
    <w:tblStylePr w:type="firstRow">
      <w:rPr>
        <w:b/>
        <w:bCs/>
        <w:color w:val="FFFFFF" w:themeColor="background1"/>
      </w:rPr>
      <w:tblPr/>
      <w:tcPr>
        <w:tcBorders>
          <w:top w:val="single" w:sz="4" w:space="0" w:color="CED7E6" w:themeColor="accent5"/>
          <w:left w:val="single" w:sz="4" w:space="0" w:color="CED7E6" w:themeColor="accent5"/>
          <w:bottom w:val="single" w:sz="4" w:space="0" w:color="CED7E6" w:themeColor="accent5"/>
          <w:right w:val="single" w:sz="4" w:space="0" w:color="CED7E6" w:themeColor="accent5"/>
          <w:insideH w:val="nil"/>
        </w:tcBorders>
        <w:shd w:val="clear" w:color="auto" w:fill="CED7E6" w:themeFill="accent5"/>
      </w:tcPr>
    </w:tblStylePr>
    <w:tblStylePr w:type="lastRow">
      <w:rPr>
        <w:b/>
        <w:bCs/>
      </w:rPr>
      <w:tblPr/>
      <w:tcPr>
        <w:tcBorders>
          <w:top w:val="double" w:sz="4" w:space="0" w:color="E1E6F0" w:themeColor="accent5" w:themeTint="99"/>
        </w:tcBorders>
      </w:tcPr>
    </w:tblStylePr>
    <w:tblStylePr w:type="firstCol">
      <w:rPr>
        <w:b/>
        <w:bCs/>
      </w:rPr>
    </w:tblStylePr>
    <w:tblStylePr w:type="lastCol">
      <w:rPr>
        <w:b/>
        <w:bCs/>
      </w:rPr>
    </w:tblStylePr>
    <w:tblStylePr w:type="band1Vert">
      <w:tblPr/>
      <w:tcPr>
        <w:shd w:val="clear" w:color="auto" w:fill="F5F6FA" w:themeFill="accent5" w:themeFillTint="33"/>
      </w:tcPr>
    </w:tblStylePr>
    <w:tblStylePr w:type="band1Horz">
      <w:tblPr/>
      <w:tcPr>
        <w:shd w:val="clear" w:color="auto" w:fill="F5F6FA" w:themeFill="accent5" w:themeFillTint="33"/>
      </w:tcPr>
    </w:tblStylePr>
  </w:style>
  <w:style w:type="table" w:styleId="Lijsttabel4-Accent6">
    <w:name w:val="List Table 4 Accent 6"/>
    <w:basedOn w:val="Standaardtabel"/>
    <w:uiPriority w:val="49"/>
    <w:semiHidden/>
    <w:rsid w:val="0072336A"/>
    <w:pPr>
      <w:spacing w:line="240" w:lineRule="auto"/>
    </w:pPr>
    <w:tblPr>
      <w:tblStyleRowBandSize w:val="1"/>
      <w:tblStyleColBandSize w:val="1"/>
      <w:tblBorders>
        <w:top w:val="single" w:sz="4" w:space="0" w:color="FBEDE1" w:themeColor="accent6" w:themeTint="99"/>
        <w:left w:val="single" w:sz="4" w:space="0" w:color="FBEDE1" w:themeColor="accent6" w:themeTint="99"/>
        <w:bottom w:val="single" w:sz="4" w:space="0" w:color="FBEDE1" w:themeColor="accent6" w:themeTint="99"/>
        <w:right w:val="single" w:sz="4" w:space="0" w:color="FBEDE1" w:themeColor="accent6" w:themeTint="99"/>
        <w:insideH w:val="single" w:sz="4" w:space="0" w:color="FBEDE1" w:themeColor="accent6" w:themeTint="99"/>
      </w:tblBorders>
    </w:tblPr>
    <w:tblStylePr w:type="firstRow">
      <w:rPr>
        <w:b/>
        <w:bCs/>
        <w:color w:val="FFFFFF" w:themeColor="background1"/>
      </w:rPr>
      <w:tblPr/>
      <w:tcPr>
        <w:tcBorders>
          <w:top w:val="single" w:sz="4" w:space="0" w:color="F9E2CE" w:themeColor="accent6"/>
          <w:left w:val="single" w:sz="4" w:space="0" w:color="F9E2CE" w:themeColor="accent6"/>
          <w:bottom w:val="single" w:sz="4" w:space="0" w:color="F9E2CE" w:themeColor="accent6"/>
          <w:right w:val="single" w:sz="4" w:space="0" w:color="F9E2CE" w:themeColor="accent6"/>
          <w:insideH w:val="nil"/>
        </w:tcBorders>
        <w:shd w:val="clear" w:color="auto" w:fill="F9E2CE" w:themeFill="accent6"/>
      </w:tcPr>
    </w:tblStylePr>
    <w:tblStylePr w:type="lastRow">
      <w:rPr>
        <w:b/>
        <w:bCs/>
      </w:rPr>
      <w:tblPr/>
      <w:tcPr>
        <w:tcBorders>
          <w:top w:val="double" w:sz="4" w:space="0" w:color="FBEDE1" w:themeColor="accent6" w:themeTint="99"/>
        </w:tcBorders>
      </w:tcPr>
    </w:tblStylePr>
    <w:tblStylePr w:type="firstCol">
      <w:rPr>
        <w:b/>
        <w:bCs/>
      </w:rPr>
    </w:tblStylePr>
    <w:tblStylePr w:type="lastCol">
      <w:rPr>
        <w:b/>
        <w:bCs/>
      </w:rPr>
    </w:tblStylePr>
    <w:tblStylePr w:type="band1Vert">
      <w:tblPr/>
      <w:tcPr>
        <w:shd w:val="clear" w:color="auto" w:fill="FDF9F5" w:themeFill="accent6" w:themeFillTint="33"/>
      </w:tcPr>
    </w:tblStylePr>
    <w:tblStylePr w:type="band1Horz">
      <w:tblPr/>
      <w:tcPr>
        <w:shd w:val="clear" w:color="auto" w:fill="FDF9F5" w:themeFill="accent6" w:themeFillTint="33"/>
      </w:tcPr>
    </w:tblStylePr>
  </w:style>
  <w:style w:type="table" w:styleId="Lijsttabel5donker">
    <w:name w:val="List Table 5 Dark"/>
    <w:basedOn w:val="Standaardtabel"/>
    <w:uiPriority w:val="50"/>
    <w:semiHidden/>
    <w:rsid w:val="0072336A"/>
    <w:pPr>
      <w:spacing w:line="240" w:lineRule="auto"/>
    </w:pPr>
    <w:rPr>
      <w:color w:val="FFFFFF" w:themeColor="background1"/>
    </w:rPr>
    <w:tblPr>
      <w:tblStyleRowBandSize w:val="1"/>
      <w:tblStyleColBandSize w:val="1"/>
      <w:tblBorders>
        <w:top w:val="single" w:sz="24" w:space="0" w:color="4A4A49" w:themeColor="text1"/>
        <w:left w:val="single" w:sz="24" w:space="0" w:color="4A4A49" w:themeColor="text1"/>
        <w:bottom w:val="single" w:sz="24" w:space="0" w:color="4A4A49" w:themeColor="text1"/>
        <w:right w:val="single" w:sz="24" w:space="0" w:color="4A4A49" w:themeColor="text1"/>
      </w:tblBorders>
    </w:tblPr>
    <w:tcPr>
      <w:shd w:val="clear" w:color="auto" w:fill="4A4A49"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50"/>
    <w:semiHidden/>
    <w:rsid w:val="0072336A"/>
    <w:pPr>
      <w:spacing w:line="240" w:lineRule="auto"/>
    </w:pPr>
    <w:rPr>
      <w:color w:val="FFFFFF" w:themeColor="background1"/>
    </w:rPr>
    <w:tblPr>
      <w:tblStyleRowBandSize w:val="1"/>
      <w:tblStyleColBandSize w:val="1"/>
      <w:tblBorders>
        <w:top w:val="single" w:sz="24" w:space="0" w:color="083984" w:themeColor="accent1"/>
        <w:left w:val="single" w:sz="24" w:space="0" w:color="083984" w:themeColor="accent1"/>
        <w:bottom w:val="single" w:sz="24" w:space="0" w:color="083984" w:themeColor="accent1"/>
        <w:right w:val="single" w:sz="24" w:space="0" w:color="083984" w:themeColor="accent1"/>
      </w:tblBorders>
    </w:tblPr>
    <w:tcPr>
      <w:shd w:val="clear" w:color="auto" w:fill="08398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50"/>
    <w:semiHidden/>
    <w:rsid w:val="0072336A"/>
    <w:pPr>
      <w:spacing w:line="240" w:lineRule="auto"/>
    </w:pPr>
    <w:rPr>
      <w:color w:val="FFFFFF" w:themeColor="background1"/>
    </w:rPr>
    <w:tblPr>
      <w:tblStyleRowBandSize w:val="1"/>
      <w:tblStyleColBandSize w:val="1"/>
      <w:tblBorders>
        <w:top w:val="single" w:sz="24" w:space="0" w:color="E36C0A" w:themeColor="accent2"/>
        <w:left w:val="single" w:sz="24" w:space="0" w:color="E36C0A" w:themeColor="accent2"/>
        <w:bottom w:val="single" w:sz="24" w:space="0" w:color="E36C0A" w:themeColor="accent2"/>
        <w:right w:val="single" w:sz="24" w:space="0" w:color="E36C0A" w:themeColor="accent2"/>
      </w:tblBorders>
    </w:tblPr>
    <w:tcPr>
      <w:shd w:val="clear" w:color="auto" w:fill="E36C0A"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50"/>
    <w:semiHidden/>
    <w:rsid w:val="0072336A"/>
    <w:pPr>
      <w:spacing w:line="240" w:lineRule="auto"/>
    </w:pPr>
    <w:rPr>
      <w:color w:val="FFFFFF" w:themeColor="background1"/>
    </w:rPr>
    <w:tblPr>
      <w:tblStyleRowBandSize w:val="1"/>
      <w:tblStyleColBandSize w:val="1"/>
      <w:tblBorders>
        <w:top w:val="single" w:sz="24" w:space="0" w:color="6B88B5" w:themeColor="accent3"/>
        <w:left w:val="single" w:sz="24" w:space="0" w:color="6B88B5" w:themeColor="accent3"/>
        <w:bottom w:val="single" w:sz="24" w:space="0" w:color="6B88B5" w:themeColor="accent3"/>
        <w:right w:val="single" w:sz="24" w:space="0" w:color="6B88B5" w:themeColor="accent3"/>
      </w:tblBorders>
    </w:tblPr>
    <w:tcPr>
      <w:shd w:val="clear" w:color="auto" w:fill="6B88B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50"/>
    <w:semiHidden/>
    <w:rsid w:val="0072336A"/>
    <w:pPr>
      <w:spacing w:line="240" w:lineRule="auto"/>
    </w:pPr>
    <w:rPr>
      <w:color w:val="FFFFFF" w:themeColor="background1"/>
    </w:rPr>
    <w:tblPr>
      <w:tblStyleRowBandSize w:val="1"/>
      <w:tblStyleColBandSize w:val="1"/>
      <w:tblBorders>
        <w:top w:val="single" w:sz="24" w:space="0" w:color="EEA76C" w:themeColor="accent4"/>
        <w:left w:val="single" w:sz="24" w:space="0" w:color="EEA76C" w:themeColor="accent4"/>
        <w:bottom w:val="single" w:sz="24" w:space="0" w:color="EEA76C" w:themeColor="accent4"/>
        <w:right w:val="single" w:sz="24" w:space="0" w:color="EEA76C" w:themeColor="accent4"/>
      </w:tblBorders>
    </w:tblPr>
    <w:tcPr>
      <w:shd w:val="clear" w:color="auto" w:fill="EEA76C"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50"/>
    <w:semiHidden/>
    <w:rsid w:val="0072336A"/>
    <w:pPr>
      <w:spacing w:line="240" w:lineRule="auto"/>
    </w:pPr>
    <w:rPr>
      <w:color w:val="FFFFFF" w:themeColor="background1"/>
    </w:rPr>
    <w:tblPr>
      <w:tblStyleRowBandSize w:val="1"/>
      <w:tblStyleColBandSize w:val="1"/>
      <w:tblBorders>
        <w:top w:val="single" w:sz="24" w:space="0" w:color="CED7E6" w:themeColor="accent5"/>
        <w:left w:val="single" w:sz="24" w:space="0" w:color="CED7E6" w:themeColor="accent5"/>
        <w:bottom w:val="single" w:sz="24" w:space="0" w:color="CED7E6" w:themeColor="accent5"/>
        <w:right w:val="single" w:sz="24" w:space="0" w:color="CED7E6" w:themeColor="accent5"/>
      </w:tblBorders>
    </w:tblPr>
    <w:tcPr>
      <w:shd w:val="clear" w:color="auto" w:fill="CED7E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50"/>
    <w:semiHidden/>
    <w:rsid w:val="0072336A"/>
    <w:pPr>
      <w:spacing w:line="240" w:lineRule="auto"/>
    </w:pPr>
    <w:rPr>
      <w:color w:val="FFFFFF" w:themeColor="background1"/>
    </w:rPr>
    <w:tblPr>
      <w:tblStyleRowBandSize w:val="1"/>
      <w:tblStyleColBandSize w:val="1"/>
      <w:tblBorders>
        <w:top w:val="single" w:sz="24" w:space="0" w:color="F9E2CE" w:themeColor="accent6"/>
        <w:left w:val="single" w:sz="24" w:space="0" w:color="F9E2CE" w:themeColor="accent6"/>
        <w:bottom w:val="single" w:sz="24" w:space="0" w:color="F9E2CE" w:themeColor="accent6"/>
        <w:right w:val="single" w:sz="24" w:space="0" w:color="F9E2CE" w:themeColor="accent6"/>
      </w:tblBorders>
    </w:tblPr>
    <w:tcPr>
      <w:shd w:val="clear" w:color="auto" w:fill="F9E2CE"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51"/>
    <w:semiHidden/>
    <w:rsid w:val="0072336A"/>
    <w:pPr>
      <w:spacing w:line="240" w:lineRule="auto"/>
    </w:pPr>
    <w:rPr>
      <w:color w:val="4A4A49" w:themeColor="text1"/>
    </w:rPr>
    <w:tblPr>
      <w:tblStyleRowBandSize w:val="1"/>
      <w:tblStyleColBandSize w:val="1"/>
      <w:tblBorders>
        <w:top w:val="single" w:sz="4" w:space="0" w:color="4A4A49" w:themeColor="text1"/>
        <w:bottom w:val="single" w:sz="4" w:space="0" w:color="4A4A49" w:themeColor="text1"/>
      </w:tblBorders>
    </w:tblPr>
    <w:tblStylePr w:type="firstRow">
      <w:rPr>
        <w:b/>
        <w:bCs/>
      </w:rPr>
      <w:tblPr/>
      <w:tcPr>
        <w:tcBorders>
          <w:bottom w:val="single" w:sz="4" w:space="0" w:color="4A4A49" w:themeColor="text1"/>
        </w:tcBorders>
      </w:tcPr>
    </w:tblStylePr>
    <w:tblStylePr w:type="lastRow">
      <w:rPr>
        <w:b/>
        <w:bCs/>
      </w:rPr>
      <w:tblPr/>
      <w:tcPr>
        <w:tcBorders>
          <w:top w:val="double" w:sz="4" w:space="0" w:color="4A4A49" w:themeColor="text1"/>
        </w:tcBorders>
      </w:tcPr>
    </w:tblStylePr>
    <w:tblStylePr w:type="firstCol">
      <w:rPr>
        <w:b/>
        <w:bCs/>
      </w:rPr>
    </w:tblStylePr>
    <w:tblStylePr w:type="lastCol">
      <w:rPr>
        <w:b/>
        <w:bCs/>
      </w:rPr>
    </w:tblStylePr>
    <w:tblStylePr w:type="band1Vert">
      <w:tblPr/>
      <w:tcPr>
        <w:shd w:val="clear" w:color="auto" w:fill="DBDBDA" w:themeFill="text1" w:themeFillTint="33"/>
      </w:tcPr>
    </w:tblStylePr>
    <w:tblStylePr w:type="band1Horz">
      <w:tblPr/>
      <w:tcPr>
        <w:shd w:val="clear" w:color="auto" w:fill="DBDBDA" w:themeFill="text1" w:themeFillTint="33"/>
      </w:tcPr>
    </w:tblStylePr>
  </w:style>
  <w:style w:type="table" w:styleId="Lijsttabel6kleurrijk-Accent1">
    <w:name w:val="List Table 6 Colorful Accent 1"/>
    <w:basedOn w:val="Standaardtabel"/>
    <w:uiPriority w:val="51"/>
    <w:semiHidden/>
    <w:rsid w:val="0072336A"/>
    <w:pPr>
      <w:spacing w:line="240" w:lineRule="auto"/>
    </w:pPr>
    <w:rPr>
      <w:color w:val="062A62" w:themeColor="accent1" w:themeShade="BF"/>
    </w:rPr>
    <w:tblPr>
      <w:tblStyleRowBandSize w:val="1"/>
      <w:tblStyleColBandSize w:val="1"/>
      <w:tblBorders>
        <w:top w:val="single" w:sz="4" w:space="0" w:color="083984" w:themeColor="accent1"/>
        <w:bottom w:val="single" w:sz="4" w:space="0" w:color="083984" w:themeColor="accent1"/>
      </w:tblBorders>
    </w:tblPr>
    <w:tblStylePr w:type="firstRow">
      <w:rPr>
        <w:b/>
        <w:bCs/>
      </w:rPr>
      <w:tblPr/>
      <w:tcPr>
        <w:tcBorders>
          <w:bottom w:val="single" w:sz="4" w:space="0" w:color="083984" w:themeColor="accent1"/>
        </w:tcBorders>
      </w:tcPr>
    </w:tblStylePr>
    <w:tblStylePr w:type="lastRow">
      <w:rPr>
        <w:b/>
        <w:bCs/>
      </w:rPr>
      <w:tblPr/>
      <w:tcPr>
        <w:tcBorders>
          <w:top w:val="double" w:sz="4" w:space="0" w:color="083984" w:themeColor="accent1"/>
        </w:tcBorders>
      </w:tcPr>
    </w:tblStylePr>
    <w:tblStylePr w:type="firstCol">
      <w:rPr>
        <w:b/>
        <w:bCs/>
      </w:rPr>
    </w:tblStylePr>
    <w:tblStylePr w:type="lastCol">
      <w:rPr>
        <w:b/>
        <w:bCs/>
      </w:rPr>
    </w:tblStylePr>
    <w:tblStylePr w:type="band1Vert">
      <w:tblPr/>
      <w:tcPr>
        <w:shd w:val="clear" w:color="auto" w:fill="B9D2FA" w:themeFill="accent1" w:themeFillTint="33"/>
      </w:tcPr>
    </w:tblStylePr>
    <w:tblStylePr w:type="band1Horz">
      <w:tblPr/>
      <w:tcPr>
        <w:shd w:val="clear" w:color="auto" w:fill="B9D2FA" w:themeFill="accent1" w:themeFillTint="33"/>
      </w:tcPr>
    </w:tblStylePr>
  </w:style>
  <w:style w:type="table" w:styleId="Lijsttabel6kleurrijk-Accent2">
    <w:name w:val="List Table 6 Colorful Accent 2"/>
    <w:basedOn w:val="Standaardtabel"/>
    <w:uiPriority w:val="51"/>
    <w:semiHidden/>
    <w:rsid w:val="0072336A"/>
    <w:pPr>
      <w:spacing w:line="240" w:lineRule="auto"/>
    </w:pPr>
    <w:rPr>
      <w:color w:val="A95007" w:themeColor="accent2" w:themeShade="BF"/>
    </w:rPr>
    <w:tblPr>
      <w:tblStyleRowBandSize w:val="1"/>
      <w:tblStyleColBandSize w:val="1"/>
      <w:tblBorders>
        <w:top w:val="single" w:sz="4" w:space="0" w:color="E36C0A" w:themeColor="accent2"/>
        <w:bottom w:val="single" w:sz="4" w:space="0" w:color="E36C0A" w:themeColor="accent2"/>
      </w:tblBorders>
    </w:tblPr>
    <w:tblStylePr w:type="firstRow">
      <w:rPr>
        <w:b/>
        <w:bCs/>
      </w:rPr>
      <w:tblPr/>
      <w:tcPr>
        <w:tcBorders>
          <w:bottom w:val="single" w:sz="4" w:space="0" w:color="E36C0A" w:themeColor="accent2"/>
        </w:tcBorders>
      </w:tcPr>
    </w:tblStylePr>
    <w:tblStylePr w:type="lastRow">
      <w:rPr>
        <w:b/>
        <w:bCs/>
      </w:rPr>
      <w:tblPr/>
      <w:tcPr>
        <w:tcBorders>
          <w:top w:val="double" w:sz="4" w:space="0" w:color="E36C0A" w:themeColor="accent2"/>
        </w:tcBorders>
      </w:tcPr>
    </w:tblStylePr>
    <w:tblStylePr w:type="firstCol">
      <w:rPr>
        <w:b/>
        <w:bCs/>
      </w:rPr>
    </w:tblStylePr>
    <w:tblStylePr w:type="lastCol">
      <w:rPr>
        <w:b/>
        <w:bCs/>
      </w:rPr>
    </w:tblStylePr>
    <w:tblStylePr w:type="band1Vert">
      <w:tblPr/>
      <w:tcPr>
        <w:shd w:val="clear" w:color="auto" w:fill="FCE1CA" w:themeFill="accent2" w:themeFillTint="33"/>
      </w:tcPr>
    </w:tblStylePr>
    <w:tblStylePr w:type="band1Horz">
      <w:tblPr/>
      <w:tcPr>
        <w:shd w:val="clear" w:color="auto" w:fill="FCE1CA" w:themeFill="accent2" w:themeFillTint="33"/>
      </w:tcPr>
    </w:tblStylePr>
  </w:style>
  <w:style w:type="table" w:styleId="Lijsttabel6kleurrijk-Accent3">
    <w:name w:val="List Table 6 Colorful Accent 3"/>
    <w:basedOn w:val="Standaardtabel"/>
    <w:uiPriority w:val="51"/>
    <w:semiHidden/>
    <w:rsid w:val="0072336A"/>
    <w:pPr>
      <w:spacing w:line="240" w:lineRule="auto"/>
    </w:pPr>
    <w:rPr>
      <w:color w:val="48638F" w:themeColor="accent3" w:themeShade="BF"/>
    </w:rPr>
    <w:tblPr>
      <w:tblStyleRowBandSize w:val="1"/>
      <w:tblStyleColBandSize w:val="1"/>
      <w:tblBorders>
        <w:top w:val="single" w:sz="4" w:space="0" w:color="6B88B5" w:themeColor="accent3"/>
        <w:bottom w:val="single" w:sz="4" w:space="0" w:color="6B88B5" w:themeColor="accent3"/>
      </w:tblBorders>
    </w:tblPr>
    <w:tblStylePr w:type="firstRow">
      <w:rPr>
        <w:b/>
        <w:bCs/>
      </w:rPr>
      <w:tblPr/>
      <w:tcPr>
        <w:tcBorders>
          <w:bottom w:val="single" w:sz="4" w:space="0" w:color="6B88B5" w:themeColor="accent3"/>
        </w:tcBorders>
      </w:tcPr>
    </w:tblStylePr>
    <w:tblStylePr w:type="lastRow">
      <w:rPr>
        <w:b/>
        <w:bCs/>
      </w:rPr>
      <w:tblPr/>
      <w:tcPr>
        <w:tcBorders>
          <w:top w:val="double" w:sz="4" w:space="0" w:color="6B88B5" w:themeColor="accent3"/>
        </w:tcBorders>
      </w:tcPr>
    </w:tblStylePr>
    <w:tblStylePr w:type="firstCol">
      <w:rPr>
        <w:b/>
        <w:bCs/>
      </w:rPr>
    </w:tblStylePr>
    <w:tblStylePr w:type="lastCol">
      <w:rPr>
        <w:b/>
        <w:bCs/>
      </w:rPr>
    </w:tblStylePr>
    <w:tblStylePr w:type="band1Vert">
      <w:tblPr/>
      <w:tcPr>
        <w:shd w:val="clear" w:color="auto" w:fill="E1E6F0" w:themeFill="accent3" w:themeFillTint="33"/>
      </w:tcPr>
    </w:tblStylePr>
    <w:tblStylePr w:type="band1Horz">
      <w:tblPr/>
      <w:tcPr>
        <w:shd w:val="clear" w:color="auto" w:fill="E1E6F0" w:themeFill="accent3" w:themeFillTint="33"/>
      </w:tcPr>
    </w:tblStylePr>
  </w:style>
  <w:style w:type="table" w:styleId="Lijsttabel6kleurrijk-Accent4">
    <w:name w:val="List Table 6 Colorful Accent 4"/>
    <w:basedOn w:val="Standaardtabel"/>
    <w:uiPriority w:val="51"/>
    <w:semiHidden/>
    <w:rsid w:val="0072336A"/>
    <w:pPr>
      <w:spacing w:line="240" w:lineRule="auto"/>
    </w:pPr>
    <w:rPr>
      <w:color w:val="E5771E" w:themeColor="accent4" w:themeShade="BF"/>
    </w:rPr>
    <w:tblPr>
      <w:tblStyleRowBandSize w:val="1"/>
      <w:tblStyleColBandSize w:val="1"/>
      <w:tblBorders>
        <w:top w:val="single" w:sz="4" w:space="0" w:color="EEA76C" w:themeColor="accent4"/>
        <w:bottom w:val="single" w:sz="4" w:space="0" w:color="EEA76C" w:themeColor="accent4"/>
      </w:tblBorders>
    </w:tblPr>
    <w:tblStylePr w:type="firstRow">
      <w:rPr>
        <w:b/>
        <w:bCs/>
      </w:rPr>
      <w:tblPr/>
      <w:tcPr>
        <w:tcBorders>
          <w:bottom w:val="single" w:sz="4" w:space="0" w:color="EEA76C" w:themeColor="accent4"/>
        </w:tcBorders>
      </w:tcPr>
    </w:tblStylePr>
    <w:tblStylePr w:type="lastRow">
      <w:rPr>
        <w:b/>
        <w:bCs/>
      </w:rPr>
      <w:tblPr/>
      <w:tcPr>
        <w:tcBorders>
          <w:top w:val="double" w:sz="4" w:space="0" w:color="EEA76C" w:themeColor="accent4"/>
        </w:tcBorders>
      </w:tcPr>
    </w:tblStylePr>
    <w:tblStylePr w:type="firstCol">
      <w:rPr>
        <w:b/>
        <w:bCs/>
      </w:rPr>
    </w:tblStylePr>
    <w:tblStylePr w:type="lastCol">
      <w:rPr>
        <w:b/>
        <w:bCs/>
      </w:rPr>
    </w:tblStylePr>
    <w:tblStylePr w:type="band1Vert">
      <w:tblPr/>
      <w:tcPr>
        <w:shd w:val="clear" w:color="auto" w:fill="FBEDE1" w:themeFill="accent4" w:themeFillTint="33"/>
      </w:tcPr>
    </w:tblStylePr>
    <w:tblStylePr w:type="band1Horz">
      <w:tblPr/>
      <w:tcPr>
        <w:shd w:val="clear" w:color="auto" w:fill="FBEDE1" w:themeFill="accent4" w:themeFillTint="33"/>
      </w:tcPr>
    </w:tblStylePr>
  </w:style>
  <w:style w:type="table" w:styleId="Lijsttabel6kleurrijk-Accent5">
    <w:name w:val="List Table 6 Colorful Accent 5"/>
    <w:basedOn w:val="Standaardtabel"/>
    <w:uiPriority w:val="51"/>
    <w:semiHidden/>
    <w:rsid w:val="0072336A"/>
    <w:pPr>
      <w:spacing w:line="240" w:lineRule="auto"/>
    </w:pPr>
    <w:rPr>
      <w:color w:val="859BC1" w:themeColor="accent5" w:themeShade="BF"/>
    </w:rPr>
    <w:tblPr>
      <w:tblStyleRowBandSize w:val="1"/>
      <w:tblStyleColBandSize w:val="1"/>
      <w:tblBorders>
        <w:top w:val="single" w:sz="4" w:space="0" w:color="CED7E6" w:themeColor="accent5"/>
        <w:bottom w:val="single" w:sz="4" w:space="0" w:color="CED7E6" w:themeColor="accent5"/>
      </w:tblBorders>
    </w:tblPr>
    <w:tblStylePr w:type="firstRow">
      <w:rPr>
        <w:b/>
        <w:bCs/>
      </w:rPr>
      <w:tblPr/>
      <w:tcPr>
        <w:tcBorders>
          <w:bottom w:val="single" w:sz="4" w:space="0" w:color="CED7E6" w:themeColor="accent5"/>
        </w:tcBorders>
      </w:tcPr>
    </w:tblStylePr>
    <w:tblStylePr w:type="lastRow">
      <w:rPr>
        <w:b/>
        <w:bCs/>
      </w:rPr>
      <w:tblPr/>
      <w:tcPr>
        <w:tcBorders>
          <w:top w:val="double" w:sz="4" w:space="0" w:color="CED7E6" w:themeColor="accent5"/>
        </w:tcBorders>
      </w:tcPr>
    </w:tblStylePr>
    <w:tblStylePr w:type="firstCol">
      <w:rPr>
        <w:b/>
        <w:bCs/>
      </w:rPr>
    </w:tblStylePr>
    <w:tblStylePr w:type="lastCol">
      <w:rPr>
        <w:b/>
        <w:bCs/>
      </w:rPr>
    </w:tblStylePr>
    <w:tblStylePr w:type="band1Vert">
      <w:tblPr/>
      <w:tcPr>
        <w:shd w:val="clear" w:color="auto" w:fill="F5F6FA" w:themeFill="accent5" w:themeFillTint="33"/>
      </w:tcPr>
    </w:tblStylePr>
    <w:tblStylePr w:type="band1Horz">
      <w:tblPr/>
      <w:tcPr>
        <w:shd w:val="clear" w:color="auto" w:fill="F5F6FA" w:themeFill="accent5" w:themeFillTint="33"/>
      </w:tcPr>
    </w:tblStylePr>
  </w:style>
  <w:style w:type="table" w:styleId="Lijsttabel6kleurrijk-Accent6">
    <w:name w:val="List Table 6 Colorful Accent 6"/>
    <w:basedOn w:val="Standaardtabel"/>
    <w:uiPriority w:val="51"/>
    <w:semiHidden/>
    <w:rsid w:val="0072336A"/>
    <w:pPr>
      <w:spacing w:line="240" w:lineRule="auto"/>
    </w:pPr>
    <w:rPr>
      <w:color w:val="ECA568" w:themeColor="accent6" w:themeShade="BF"/>
    </w:rPr>
    <w:tblPr>
      <w:tblStyleRowBandSize w:val="1"/>
      <w:tblStyleColBandSize w:val="1"/>
      <w:tblBorders>
        <w:top w:val="single" w:sz="4" w:space="0" w:color="F9E2CE" w:themeColor="accent6"/>
        <w:bottom w:val="single" w:sz="4" w:space="0" w:color="F9E2CE" w:themeColor="accent6"/>
      </w:tblBorders>
    </w:tblPr>
    <w:tblStylePr w:type="firstRow">
      <w:rPr>
        <w:b/>
        <w:bCs/>
      </w:rPr>
      <w:tblPr/>
      <w:tcPr>
        <w:tcBorders>
          <w:bottom w:val="single" w:sz="4" w:space="0" w:color="F9E2CE" w:themeColor="accent6"/>
        </w:tcBorders>
      </w:tcPr>
    </w:tblStylePr>
    <w:tblStylePr w:type="lastRow">
      <w:rPr>
        <w:b/>
        <w:bCs/>
      </w:rPr>
      <w:tblPr/>
      <w:tcPr>
        <w:tcBorders>
          <w:top w:val="double" w:sz="4" w:space="0" w:color="F9E2CE" w:themeColor="accent6"/>
        </w:tcBorders>
      </w:tcPr>
    </w:tblStylePr>
    <w:tblStylePr w:type="firstCol">
      <w:rPr>
        <w:b/>
        <w:bCs/>
      </w:rPr>
    </w:tblStylePr>
    <w:tblStylePr w:type="lastCol">
      <w:rPr>
        <w:b/>
        <w:bCs/>
      </w:rPr>
    </w:tblStylePr>
    <w:tblStylePr w:type="band1Vert">
      <w:tblPr/>
      <w:tcPr>
        <w:shd w:val="clear" w:color="auto" w:fill="FDF9F5" w:themeFill="accent6" w:themeFillTint="33"/>
      </w:tcPr>
    </w:tblStylePr>
    <w:tblStylePr w:type="band1Horz">
      <w:tblPr/>
      <w:tcPr>
        <w:shd w:val="clear" w:color="auto" w:fill="FDF9F5" w:themeFill="accent6" w:themeFillTint="33"/>
      </w:tcPr>
    </w:tblStylePr>
  </w:style>
  <w:style w:type="table" w:styleId="Lijsttabel7kleurrijk">
    <w:name w:val="List Table 7 Colorful"/>
    <w:basedOn w:val="Standaardtabel"/>
    <w:uiPriority w:val="52"/>
    <w:semiHidden/>
    <w:rsid w:val="0072336A"/>
    <w:pPr>
      <w:spacing w:line="240" w:lineRule="auto"/>
    </w:pPr>
    <w:rPr>
      <w:color w:val="4A4A49"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A4A49"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A4A49"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A4A49"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A4A49" w:themeColor="text1"/>
        </w:tcBorders>
        <w:shd w:val="clear" w:color="auto" w:fill="FFFFFF" w:themeFill="background1"/>
      </w:tcPr>
    </w:tblStylePr>
    <w:tblStylePr w:type="band1Vert">
      <w:tblPr/>
      <w:tcPr>
        <w:shd w:val="clear" w:color="auto" w:fill="DBDBDA" w:themeFill="text1" w:themeFillTint="33"/>
      </w:tcPr>
    </w:tblStylePr>
    <w:tblStylePr w:type="band1Horz">
      <w:tblPr/>
      <w:tcPr>
        <w:shd w:val="clear" w:color="auto" w:fill="DBDBDA"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52"/>
    <w:semiHidden/>
    <w:rsid w:val="0072336A"/>
    <w:pPr>
      <w:spacing w:line="240" w:lineRule="auto"/>
    </w:pPr>
    <w:rPr>
      <w:color w:val="062A62"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8398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8398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8398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83984" w:themeColor="accent1"/>
        </w:tcBorders>
        <w:shd w:val="clear" w:color="auto" w:fill="FFFFFF" w:themeFill="background1"/>
      </w:tcPr>
    </w:tblStylePr>
    <w:tblStylePr w:type="band1Vert">
      <w:tblPr/>
      <w:tcPr>
        <w:shd w:val="clear" w:color="auto" w:fill="B9D2FA" w:themeFill="accent1" w:themeFillTint="33"/>
      </w:tcPr>
    </w:tblStylePr>
    <w:tblStylePr w:type="band1Horz">
      <w:tblPr/>
      <w:tcPr>
        <w:shd w:val="clear" w:color="auto" w:fill="B9D2FA"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52"/>
    <w:semiHidden/>
    <w:rsid w:val="0072336A"/>
    <w:pPr>
      <w:spacing w:line="240" w:lineRule="auto"/>
    </w:pPr>
    <w:rPr>
      <w:color w:val="A9500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36C0A"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36C0A"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36C0A"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36C0A" w:themeColor="accent2"/>
        </w:tcBorders>
        <w:shd w:val="clear" w:color="auto" w:fill="FFFFFF" w:themeFill="background1"/>
      </w:tcPr>
    </w:tblStylePr>
    <w:tblStylePr w:type="band1Vert">
      <w:tblPr/>
      <w:tcPr>
        <w:shd w:val="clear" w:color="auto" w:fill="FCE1CA" w:themeFill="accent2" w:themeFillTint="33"/>
      </w:tcPr>
    </w:tblStylePr>
    <w:tblStylePr w:type="band1Horz">
      <w:tblPr/>
      <w:tcPr>
        <w:shd w:val="clear" w:color="auto" w:fill="FCE1CA"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52"/>
    <w:semiHidden/>
    <w:rsid w:val="0072336A"/>
    <w:pPr>
      <w:spacing w:line="240" w:lineRule="auto"/>
    </w:pPr>
    <w:rPr>
      <w:color w:val="48638F"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B88B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B88B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B88B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B88B5" w:themeColor="accent3"/>
        </w:tcBorders>
        <w:shd w:val="clear" w:color="auto" w:fill="FFFFFF" w:themeFill="background1"/>
      </w:tcPr>
    </w:tblStylePr>
    <w:tblStylePr w:type="band1Vert">
      <w:tblPr/>
      <w:tcPr>
        <w:shd w:val="clear" w:color="auto" w:fill="E1E6F0" w:themeFill="accent3" w:themeFillTint="33"/>
      </w:tcPr>
    </w:tblStylePr>
    <w:tblStylePr w:type="band1Horz">
      <w:tblPr/>
      <w:tcPr>
        <w:shd w:val="clear" w:color="auto" w:fill="E1E6F0"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52"/>
    <w:semiHidden/>
    <w:rsid w:val="0072336A"/>
    <w:pPr>
      <w:spacing w:line="240" w:lineRule="auto"/>
    </w:pPr>
    <w:rPr>
      <w:color w:val="E5771E"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EA76C"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EA76C"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EA76C"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EA76C" w:themeColor="accent4"/>
        </w:tcBorders>
        <w:shd w:val="clear" w:color="auto" w:fill="FFFFFF" w:themeFill="background1"/>
      </w:tcPr>
    </w:tblStylePr>
    <w:tblStylePr w:type="band1Vert">
      <w:tblPr/>
      <w:tcPr>
        <w:shd w:val="clear" w:color="auto" w:fill="FBEDE1" w:themeFill="accent4" w:themeFillTint="33"/>
      </w:tcPr>
    </w:tblStylePr>
    <w:tblStylePr w:type="band1Horz">
      <w:tblPr/>
      <w:tcPr>
        <w:shd w:val="clear" w:color="auto" w:fill="FBEDE1"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52"/>
    <w:semiHidden/>
    <w:rsid w:val="0072336A"/>
    <w:pPr>
      <w:spacing w:line="240" w:lineRule="auto"/>
    </w:pPr>
    <w:rPr>
      <w:color w:val="859BC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ED7E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ED7E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ED7E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ED7E6" w:themeColor="accent5"/>
        </w:tcBorders>
        <w:shd w:val="clear" w:color="auto" w:fill="FFFFFF" w:themeFill="background1"/>
      </w:tcPr>
    </w:tblStylePr>
    <w:tblStylePr w:type="band1Vert">
      <w:tblPr/>
      <w:tcPr>
        <w:shd w:val="clear" w:color="auto" w:fill="F5F6FA" w:themeFill="accent5" w:themeFillTint="33"/>
      </w:tcPr>
    </w:tblStylePr>
    <w:tblStylePr w:type="band1Horz">
      <w:tblPr/>
      <w:tcPr>
        <w:shd w:val="clear" w:color="auto" w:fill="F5F6F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52"/>
    <w:semiHidden/>
    <w:rsid w:val="0072336A"/>
    <w:pPr>
      <w:spacing w:line="240" w:lineRule="auto"/>
    </w:pPr>
    <w:rPr>
      <w:color w:val="ECA568"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9E2CE"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9E2CE"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9E2CE"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9E2CE" w:themeColor="accent6"/>
        </w:tcBorders>
        <w:shd w:val="clear" w:color="auto" w:fill="FFFFFF" w:themeFill="background1"/>
      </w:tcPr>
    </w:tblStylePr>
    <w:tblStylePr w:type="band1Vert">
      <w:tblPr/>
      <w:tcPr>
        <w:shd w:val="clear" w:color="auto" w:fill="FDF9F5" w:themeFill="accent6" w:themeFillTint="33"/>
      </w:tcPr>
    </w:tblStylePr>
    <w:tblStylePr w:type="band1Horz">
      <w:tblPr/>
      <w:tcPr>
        <w:shd w:val="clear" w:color="auto" w:fill="FDF9F5"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Onopgemaaktetabel1">
    <w:name w:val="Plain Table 1"/>
    <w:basedOn w:val="Standaardtabel"/>
    <w:uiPriority w:val="41"/>
    <w:semiHidden/>
    <w:rsid w:val="0072336A"/>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42"/>
    <w:semiHidden/>
    <w:rsid w:val="0072336A"/>
    <w:pPr>
      <w:spacing w:line="240" w:lineRule="auto"/>
    </w:pPr>
    <w:tblPr>
      <w:tblStyleRowBandSize w:val="1"/>
      <w:tblStyleColBandSize w:val="1"/>
      <w:tblBorders>
        <w:top w:val="single" w:sz="4" w:space="0" w:color="A4A4A3" w:themeColor="text1" w:themeTint="80"/>
        <w:bottom w:val="single" w:sz="4" w:space="0" w:color="A4A4A3" w:themeColor="text1" w:themeTint="80"/>
      </w:tblBorders>
    </w:tblPr>
    <w:tblStylePr w:type="firstRow">
      <w:rPr>
        <w:b/>
        <w:bCs/>
      </w:rPr>
      <w:tblPr/>
      <w:tcPr>
        <w:tcBorders>
          <w:bottom w:val="single" w:sz="4" w:space="0" w:color="A4A4A3" w:themeColor="text1" w:themeTint="80"/>
        </w:tcBorders>
      </w:tcPr>
    </w:tblStylePr>
    <w:tblStylePr w:type="lastRow">
      <w:rPr>
        <w:b/>
        <w:bCs/>
      </w:rPr>
      <w:tblPr/>
      <w:tcPr>
        <w:tcBorders>
          <w:top w:val="single" w:sz="4" w:space="0" w:color="A4A4A3" w:themeColor="text1" w:themeTint="80"/>
        </w:tcBorders>
      </w:tcPr>
    </w:tblStylePr>
    <w:tblStylePr w:type="firstCol">
      <w:rPr>
        <w:b/>
        <w:bCs/>
      </w:rPr>
    </w:tblStylePr>
    <w:tblStylePr w:type="lastCol">
      <w:rPr>
        <w:b/>
        <w:bCs/>
      </w:rPr>
    </w:tblStylePr>
    <w:tblStylePr w:type="band1Vert">
      <w:tblPr/>
      <w:tcPr>
        <w:tcBorders>
          <w:left w:val="single" w:sz="4" w:space="0" w:color="A4A4A3" w:themeColor="text1" w:themeTint="80"/>
          <w:right w:val="single" w:sz="4" w:space="0" w:color="A4A4A3" w:themeColor="text1" w:themeTint="80"/>
        </w:tcBorders>
      </w:tcPr>
    </w:tblStylePr>
    <w:tblStylePr w:type="band2Vert">
      <w:tblPr/>
      <w:tcPr>
        <w:tcBorders>
          <w:left w:val="single" w:sz="4" w:space="0" w:color="A4A4A3" w:themeColor="text1" w:themeTint="80"/>
          <w:right w:val="single" w:sz="4" w:space="0" w:color="A4A4A3" w:themeColor="text1" w:themeTint="80"/>
        </w:tcBorders>
      </w:tcPr>
    </w:tblStylePr>
    <w:tblStylePr w:type="band1Horz">
      <w:tblPr/>
      <w:tcPr>
        <w:tcBorders>
          <w:top w:val="single" w:sz="4" w:space="0" w:color="A4A4A3" w:themeColor="text1" w:themeTint="80"/>
          <w:bottom w:val="single" w:sz="4" w:space="0" w:color="A4A4A3" w:themeColor="text1" w:themeTint="80"/>
        </w:tcBorders>
      </w:tcPr>
    </w:tblStylePr>
  </w:style>
  <w:style w:type="table" w:styleId="Onopgemaaktetabel3">
    <w:name w:val="Plain Table 3"/>
    <w:basedOn w:val="Standaardtabel"/>
    <w:uiPriority w:val="43"/>
    <w:semiHidden/>
    <w:rsid w:val="0072336A"/>
    <w:pPr>
      <w:spacing w:line="240" w:lineRule="auto"/>
    </w:pPr>
    <w:tblPr>
      <w:tblStyleRowBandSize w:val="1"/>
      <w:tblStyleColBandSize w:val="1"/>
    </w:tblPr>
    <w:tblStylePr w:type="firstRow">
      <w:rPr>
        <w:b/>
        <w:bCs/>
        <w:caps/>
      </w:rPr>
      <w:tblPr/>
      <w:tcPr>
        <w:tcBorders>
          <w:bottom w:val="single" w:sz="4" w:space="0" w:color="A4A4A3"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A4A4A3"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44"/>
    <w:semiHidden/>
    <w:rsid w:val="0072336A"/>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45"/>
    <w:semiHidden/>
    <w:rsid w:val="0072336A"/>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4A4A3"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4A4A3"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4A4A3"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4A4A3"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Rastertabel1licht">
    <w:name w:val="Grid Table 1 Light"/>
    <w:basedOn w:val="Standaardtabel"/>
    <w:uiPriority w:val="46"/>
    <w:semiHidden/>
    <w:rsid w:val="0072336A"/>
    <w:pPr>
      <w:spacing w:line="240" w:lineRule="auto"/>
    </w:pPr>
    <w:tblPr>
      <w:tblStyleRowBandSize w:val="1"/>
      <w:tblStyleColBandSize w:val="1"/>
      <w:tblBorders>
        <w:top w:val="single" w:sz="4" w:space="0" w:color="B6B6B5" w:themeColor="text1" w:themeTint="66"/>
        <w:left w:val="single" w:sz="4" w:space="0" w:color="B6B6B5" w:themeColor="text1" w:themeTint="66"/>
        <w:bottom w:val="single" w:sz="4" w:space="0" w:color="B6B6B5" w:themeColor="text1" w:themeTint="66"/>
        <w:right w:val="single" w:sz="4" w:space="0" w:color="B6B6B5" w:themeColor="text1" w:themeTint="66"/>
        <w:insideH w:val="single" w:sz="4" w:space="0" w:color="B6B6B5" w:themeColor="text1" w:themeTint="66"/>
        <w:insideV w:val="single" w:sz="4" w:space="0" w:color="B6B6B5" w:themeColor="text1" w:themeTint="66"/>
      </w:tblBorders>
    </w:tblPr>
    <w:tblStylePr w:type="firstRow">
      <w:rPr>
        <w:b/>
        <w:bCs/>
      </w:rPr>
      <w:tblPr/>
      <w:tcPr>
        <w:tcBorders>
          <w:bottom w:val="single" w:sz="12" w:space="0" w:color="929291" w:themeColor="text1" w:themeTint="99"/>
        </w:tcBorders>
      </w:tcPr>
    </w:tblStylePr>
    <w:tblStylePr w:type="lastRow">
      <w:rPr>
        <w:b/>
        <w:bCs/>
      </w:rPr>
      <w:tblPr/>
      <w:tcPr>
        <w:tcBorders>
          <w:top w:val="double" w:sz="2" w:space="0" w:color="929291"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46"/>
    <w:semiHidden/>
    <w:rsid w:val="0072336A"/>
    <w:pPr>
      <w:spacing w:line="240" w:lineRule="auto"/>
    </w:pPr>
    <w:tblPr>
      <w:tblStyleRowBandSize w:val="1"/>
      <w:tblStyleColBandSize w:val="1"/>
      <w:tblBorders>
        <w:top w:val="single" w:sz="4" w:space="0" w:color="73A6F6" w:themeColor="accent1" w:themeTint="66"/>
        <w:left w:val="single" w:sz="4" w:space="0" w:color="73A6F6" w:themeColor="accent1" w:themeTint="66"/>
        <w:bottom w:val="single" w:sz="4" w:space="0" w:color="73A6F6" w:themeColor="accent1" w:themeTint="66"/>
        <w:right w:val="single" w:sz="4" w:space="0" w:color="73A6F6" w:themeColor="accent1" w:themeTint="66"/>
        <w:insideH w:val="single" w:sz="4" w:space="0" w:color="73A6F6" w:themeColor="accent1" w:themeTint="66"/>
        <w:insideV w:val="single" w:sz="4" w:space="0" w:color="73A6F6" w:themeColor="accent1" w:themeTint="66"/>
      </w:tblBorders>
    </w:tblPr>
    <w:tblStylePr w:type="firstRow">
      <w:rPr>
        <w:b/>
        <w:bCs/>
      </w:rPr>
      <w:tblPr/>
      <w:tcPr>
        <w:tcBorders>
          <w:bottom w:val="single" w:sz="12" w:space="0" w:color="2D7AF2" w:themeColor="accent1" w:themeTint="99"/>
        </w:tcBorders>
      </w:tcPr>
    </w:tblStylePr>
    <w:tblStylePr w:type="lastRow">
      <w:rPr>
        <w:b/>
        <w:bCs/>
      </w:rPr>
      <w:tblPr/>
      <w:tcPr>
        <w:tcBorders>
          <w:top w:val="double" w:sz="2" w:space="0" w:color="2D7AF2"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46"/>
    <w:semiHidden/>
    <w:rsid w:val="0072336A"/>
    <w:pPr>
      <w:spacing w:line="240" w:lineRule="auto"/>
    </w:pPr>
    <w:tblPr>
      <w:tblStyleRowBandSize w:val="1"/>
      <w:tblStyleColBandSize w:val="1"/>
      <w:tblBorders>
        <w:top w:val="single" w:sz="4" w:space="0" w:color="FAC396" w:themeColor="accent2" w:themeTint="66"/>
        <w:left w:val="single" w:sz="4" w:space="0" w:color="FAC396" w:themeColor="accent2" w:themeTint="66"/>
        <w:bottom w:val="single" w:sz="4" w:space="0" w:color="FAC396" w:themeColor="accent2" w:themeTint="66"/>
        <w:right w:val="single" w:sz="4" w:space="0" w:color="FAC396" w:themeColor="accent2" w:themeTint="66"/>
        <w:insideH w:val="single" w:sz="4" w:space="0" w:color="FAC396" w:themeColor="accent2" w:themeTint="66"/>
        <w:insideV w:val="single" w:sz="4" w:space="0" w:color="FAC396" w:themeColor="accent2" w:themeTint="66"/>
      </w:tblBorders>
    </w:tblPr>
    <w:tblStylePr w:type="firstRow">
      <w:rPr>
        <w:b/>
        <w:bCs/>
      </w:rPr>
      <w:tblPr/>
      <w:tcPr>
        <w:tcBorders>
          <w:bottom w:val="single" w:sz="12" w:space="0" w:color="F8A561" w:themeColor="accent2" w:themeTint="99"/>
        </w:tcBorders>
      </w:tcPr>
    </w:tblStylePr>
    <w:tblStylePr w:type="lastRow">
      <w:rPr>
        <w:b/>
        <w:bCs/>
      </w:rPr>
      <w:tblPr/>
      <w:tcPr>
        <w:tcBorders>
          <w:top w:val="double" w:sz="2" w:space="0" w:color="F8A561"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46"/>
    <w:semiHidden/>
    <w:rsid w:val="0072336A"/>
    <w:pPr>
      <w:spacing w:line="240" w:lineRule="auto"/>
    </w:pPr>
    <w:tblPr>
      <w:tblStyleRowBandSize w:val="1"/>
      <w:tblStyleColBandSize w:val="1"/>
      <w:tblBorders>
        <w:top w:val="single" w:sz="4" w:space="0" w:color="C3CFE1" w:themeColor="accent3" w:themeTint="66"/>
        <w:left w:val="single" w:sz="4" w:space="0" w:color="C3CFE1" w:themeColor="accent3" w:themeTint="66"/>
        <w:bottom w:val="single" w:sz="4" w:space="0" w:color="C3CFE1" w:themeColor="accent3" w:themeTint="66"/>
        <w:right w:val="single" w:sz="4" w:space="0" w:color="C3CFE1" w:themeColor="accent3" w:themeTint="66"/>
        <w:insideH w:val="single" w:sz="4" w:space="0" w:color="C3CFE1" w:themeColor="accent3" w:themeTint="66"/>
        <w:insideV w:val="single" w:sz="4" w:space="0" w:color="C3CFE1" w:themeColor="accent3" w:themeTint="66"/>
      </w:tblBorders>
    </w:tblPr>
    <w:tblStylePr w:type="firstRow">
      <w:rPr>
        <w:b/>
        <w:bCs/>
      </w:rPr>
      <w:tblPr/>
      <w:tcPr>
        <w:tcBorders>
          <w:bottom w:val="single" w:sz="12" w:space="0" w:color="A6B7D2" w:themeColor="accent3" w:themeTint="99"/>
        </w:tcBorders>
      </w:tcPr>
    </w:tblStylePr>
    <w:tblStylePr w:type="lastRow">
      <w:rPr>
        <w:b/>
        <w:bCs/>
      </w:rPr>
      <w:tblPr/>
      <w:tcPr>
        <w:tcBorders>
          <w:top w:val="double" w:sz="2" w:space="0" w:color="A6B7D2"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46"/>
    <w:semiHidden/>
    <w:rsid w:val="0072336A"/>
    <w:pPr>
      <w:spacing w:line="240" w:lineRule="auto"/>
    </w:pPr>
    <w:tblPr>
      <w:tblStyleRowBandSize w:val="1"/>
      <w:tblStyleColBandSize w:val="1"/>
      <w:tblBorders>
        <w:top w:val="single" w:sz="4" w:space="0" w:color="F8DBC4" w:themeColor="accent4" w:themeTint="66"/>
        <w:left w:val="single" w:sz="4" w:space="0" w:color="F8DBC4" w:themeColor="accent4" w:themeTint="66"/>
        <w:bottom w:val="single" w:sz="4" w:space="0" w:color="F8DBC4" w:themeColor="accent4" w:themeTint="66"/>
        <w:right w:val="single" w:sz="4" w:space="0" w:color="F8DBC4" w:themeColor="accent4" w:themeTint="66"/>
        <w:insideH w:val="single" w:sz="4" w:space="0" w:color="F8DBC4" w:themeColor="accent4" w:themeTint="66"/>
        <w:insideV w:val="single" w:sz="4" w:space="0" w:color="F8DBC4" w:themeColor="accent4" w:themeTint="66"/>
      </w:tblBorders>
    </w:tblPr>
    <w:tblStylePr w:type="firstRow">
      <w:rPr>
        <w:b/>
        <w:bCs/>
      </w:rPr>
      <w:tblPr/>
      <w:tcPr>
        <w:tcBorders>
          <w:bottom w:val="single" w:sz="12" w:space="0" w:color="F4C9A6" w:themeColor="accent4" w:themeTint="99"/>
        </w:tcBorders>
      </w:tcPr>
    </w:tblStylePr>
    <w:tblStylePr w:type="lastRow">
      <w:rPr>
        <w:b/>
        <w:bCs/>
      </w:rPr>
      <w:tblPr/>
      <w:tcPr>
        <w:tcBorders>
          <w:top w:val="double" w:sz="2" w:space="0" w:color="F4C9A6"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46"/>
    <w:semiHidden/>
    <w:rsid w:val="0072336A"/>
    <w:pPr>
      <w:spacing w:line="240" w:lineRule="auto"/>
    </w:pPr>
    <w:tblPr>
      <w:tblStyleRowBandSize w:val="1"/>
      <w:tblStyleColBandSize w:val="1"/>
      <w:tblBorders>
        <w:top w:val="single" w:sz="4" w:space="0" w:color="EBEEF5" w:themeColor="accent5" w:themeTint="66"/>
        <w:left w:val="single" w:sz="4" w:space="0" w:color="EBEEF5" w:themeColor="accent5" w:themeTint="66"/>
        <w:bottom w:val="single" w:sz="4" w:space="0" w:color="EBEEF5" w:themeColor="accent5" w:themeTint="66"/>
        <w:right w:val="single" w:sz="4" w:space="0" w:color="EBEEF5" w:themeColor="accent5" w:themeTint="66"/>
        <w:insideH w:val="single" w:sz="4" w:space="0" w:color="EBEEF5" w:themeColor="accent5" w:themeTint="66"/>
        <w:insideV w:val="single" w:sz="4" w:space="0" w:color="EBEEF5" w:themeColor="accent5" w:themeTint="66"/>
      </w:tblBorders>
    </w:tblPr>
    <w:tblStylePr w:type="firstRow">
      <w:rPr>
        <w:b/>
        <w:bCs/>
      </w:rPr>
      <w:tblPr/>
      <w:tcPr>
        <w:tcBorders>
          <w:bottom w:val="single" w:sz="12" w:space="0" w:color="E1E6F0" w:themeColor="accent5" w:themeTint="99"/>
        </w:tcBorders>
      </w:tcPr>
    </w:tblStylePr>
    <w:tblStylePr w:type="lastRow">
      <w:rPr>
        <w:b/>
        <w:bCs/>
      </w:rPr>
      <w:tblPr/>
      <w:tcPr>
        <w:tcBorders>
          <w:top w:val="double" w:sz="2" w:space="0" w:color="E1E6F0"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46"/>
    <w:semiHidden/>
    <w:rsid w:val="0072336A"/>
    <w:pPr>
      <w:spacing w:line="240" w:lineRule="auto"/>
    </w:pPr>
    <w:tblPr>
      <w:tblStyleRowBandSize w:val="1"/>
      <w:tblStyleColBandSize w:val="1"/>
      <w:tblBorders>
        <w:top w:val="single" w:sz="4" w:space="0" w:color="FCF3EB" w:themeColor="accent6" w:themeTint="66"/>
        <w:left w:val="single" w:sz="4" w:space="0" w:color="FCF3EB" w:themeColor="accent6" w:themeTint="66"/>
        <w:bottom w:val="single" w:sz="4" w:space="0" w:color="FCF3EB" w:themeColor="accent6" w:themeTint="66"/>
        <w:right w:val="single" w:sz="4" w:space="0" w:color="FCF3EB" w:themeColor="accent6" w:themeTint="66"/>
        <w:insideH w:val="single" w:sz="4" w:space="0" w:color="FCF3EB" w:themeColor="accent6" w:themeTint="66"/>
        <w:insideV w:val="single" w:sz="4" w:space="0" w:color="FCF3EB" w:themeColor="accent6" w:themeTint="66"/>
      </w:tblBorders>
    </w:tblPr>
    <w:tblStylePr w:type="firstRow">
      <w:rPr>
        <w:b/>
        <w:bCs/>
      </w:rPr>
      <w:tblPr/>
      <w:tcPr>
        <w:tcBorders>
          <w:bottom w:val="single" w:sz="12" w:space="0" w:color="FBEDE1" w:themeColor="accent6" w:themeTint="99"/>
        </w:tcBorders>
      </w:tcPr>
    </w:tblStylePr>
    <w:tblStylePr w:type="lastRow">
      <w:rPr>
        <w:b/>
        <w:bCs/>
      </w:rPr>
      <w:tblPr/>
      <w:tcPr>
        <w:tcBorders>
          <w:top w:val="double" w:sz="2" w:space="0" w:color="FBEDE1"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47"/>
    <w:semiHidden/>
    <w:rsid w:val="0072336A"/>
    <w:pPr>
      <w:spacing w:line="240" w:lineRule="auto"/>
    </w:pPr>
    <w:tblPr>
      <w:tblStyleRowBandSize w:val="1"/>
      <w:tblStyleColBandSize w:val="1"/>
      <w:tblBorders>
        <w:top w:val="single" w:sz="2" w:space="0" w:color="929291" w:themeColor="text1" w:themeTint="99"/>
        <w:bottom w:val="single" w:sz="2" w:space="0" w:color="929291" w:themeColor="text1" w:themeTint="99"/>
        <w:insideH w:val="single" w:sz="2" w:space="0" w:color="929291" w:themeColor="text1" w:themeTint="99"/>
        <w:insideV w:val="single" w:sz="2" w:space="0" w:color="929291" w:themeColor="text1" w:themeTint="99"/>
      </w:tblBorders>
    </w:tblPr>
    <w:tblStylePr w:type="firstRow">
      <w:rPr>
        <w:b/>
        <w:bCs/>
      </w:rPr>
      <w:tblPr/>
      <w:tcPr>
        <w:tcBorders>
          <w:top w:val="nil"/>
          <w:bottom w:val="single" w:sz="12" w:space="0" w:color="929291" w:themeColor="text1" w:themeTint="99"/>
          <w:insideH w:val="nil"/>
          <w:insideV w:val="nil"/>
        </w:tcBorders>
        <w:shd w:val="clear" w:color="auto" w:fill="FFFFFF" w:themeFill="background1"/>
      </w:tcPr>
    </w:tblStylePr>
    <w:tblStylePr w:type="lastRow">
      <w:rPr>
        <w:b/>
        <w:bCs/>
      </w:rPr>
      <w:tblPr/>
      <w:tcPr>
        <w:tcBorders>
          <w:top w:val="double" w:sz="2" w:space="0" w:color="929291"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DBDA" w:themeFill="text1" w:themeFillTint="33"/>
      </w:tcPr>
    </w:tblStylePr>
    <w:tblStylePr w:type="band1Horz">
      <w:tblPr/>
      <w:tcPr>
        <w:shd w:val="clear" w:color="auto" w:fill="DBDBDA" w:themeFill="text1" w:themeFillTint="33"/>
      </w:tcPr>
    </w:tblStylePr>
  </w:style>
  <w:style w:type="table" w:styleId="Rastertabel2-Accent1">
    <w:name w:val="Grid Table 2 Accent 1"/>
    <w:basedOn w:val="Standaardtabel"/>
    <w:uiPriority w:val="47"/>
    <w:semiHidden/>
    <w:rsid w:val="0072336A"/>
    <w:pPr>
      <w:spacing w:line="240" w:lineRule="auto"/>
    </w:pPr>
    <w:tblPr>
      <w:tblStyleRowBandSize w:val="1"/>
      <w:tblStyleColBandSize w:val="1"/>
      <w:tblBorders>
        <w:top w:val="single" w:sz="2" w:space="0" w:color="2D7AF2" w:themeColor="accent1" w:themeTint="99"/>
        <w:bottom w:val="single" w:sz="2" w:space="0" w:color="2D7AF2" w:themeColor="accent1" w:themeTint="99"/>
        <w:insideH w:val="single" w:sz="2" w:space="0" w:color="2D7AF2" w:themeColor="accent1" w:themeTint="99"/>
        <w:insideV w:val="single" w:sz="2" w:space="0" w:color="2D7AF2" w:themeColor="accent1" w:themeTint="99"/>
      </w:tblBorders>
    </w:tblPr>
    <w:tblStylePr w:type="firstRow">
      <w:rPr>
        <w:b/>
        <w:bCs/>
      </w:rPr>
      <w:tblPr/>
      <w:tcPr>
        <w:tcBorders>
          <w:top w:val="nil"/>
          <w:bottom w:val="single" w:sz="12" w:space="0" w:color="2D7AF2" w:themeColor="accent1" w:themeTint="99"/>
          <w:insideH w:val="nil"/>
          <w:insideV w:val="nil"/>
        </w:tcBorders>
        <w:shd w:val="clear" w:color="auto" w:fill="FFFFFF" w:themeFill="background1"/>
      </w:tcPr>
    </w:tblStylePr>
    <w:tblStylePr w:type="lastRow">
      <w:rPr>
        <w:b/>
        <w:bCs/>
      </w:rPr>
      <w:tblPr/>
      <w:tcPr>
        <w:tcBorders>
          <w:top w:val="double" w:sz="2" w:space="0" w:color="2D7AF2"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9D2FA" w:themeFill="accent1" w:themeFillTint="33"/>
      </w:tcPr>
    </w:tblStylePr>
    <w:tblStylePr w:type="band1Horz">
      <w:tblPr/>
      <w:tcPr>
        <w:shd w:val="clear" w:color="auto" w:fill="B9D2FA" w:themeFill="accent1" w:themeFillTint="33"/>
      </w:tcPr>
    </w:tblStylePr>
  </w:style>
  <w:style w:type="table" w:styleId="Rastertabel2-Accent2">
    <w:name w:val="Grid Table 2 Accent 2"/>
    <w:basedOn w:val="Standaardtabel"/>
    <w:uiPriority w:val="47"/>
    <w:semiHidden/>
    <w:rsid w:val="0072336A"/>
    <w:pPr>
      <w:spacing w:line="240" w:lineRule="auto"/>
    </w:pPr>
    <w:tblPr>
      <w:tblStyleRowBandSize w:val="1"/>
      <w:tblStyleColBandSize w:val="1"/>
      <w:tblBorders>
        <w:top w:val="single" w:sz="2" w:space="0" w:color="F8A561" w:themeColor="accent2" w:themeTint="99"/>
        <w:bottom w:val="single" w:sz="2" w:space="0" w:color="F8A561" w:themeColor="accent2" w:themeTint="99"/>
        <w:insideH w:val="single" w:sz="2" w:space="0" w:color="F8A561" w:themeColor="accent2" w:themeTint="99"/>
        <w:insideV w:val="single" w:sz="2" w:space="0" w:color="F8A561" w:themeColor="accent2" w:themeTint="99"/>
      </w:tblBorders>
    </w:tblPr>
    <w:tblStylePr w:type="firstRow">
      <w:rPr>
        <w:b/>
        <w:bCs/>
      </w:rPr>
      <w:tblPr/>
      <w:tcPr>
        <w:tcBorders>
          <w:top w:val="nil"/>
          <w:bottom w:val="single" w:sz="12" w:space="0" w:color="F8A561" w:themeColor="accent2" w:themeTint="99"/>
          <w:insideH w:val="nil"/>
          <w:insideV w:val="nil"/>
        </w:tcBorders>
        <w:shd w:val="clear" w:color="auto" w:fill="FFFFFF" w:themeFill="background1"/>
      </w:tcPr>
    </w:tblStylePr>
    <w:tblStylePr w:type="lastRow">
      <w:rPr>
        <w:b/>
        <w:bCs/>
      </w:rPr>
      <w:tblPr/>
      <w:tcPr>
        <w:tcBorders>
          <w:top w:val="double" w:sz="2" w:space="0" w:color="F8A561"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E1CA" w:themeFill="accent2" w:themeFillTint="33"/>
      </w:tcPr>
    </w:tblStylePr>
    <w:tblStylePr w:type="band1Horz">
      <w:tblPr/>
      <w:tcPr>
        <w:shd w:val="clear" w:color="auto" w:fill="FCE1CA" w:themeFill="accent2" w:themeFillTint="33"/>
      </w:tcPr>
    </w:tblStylePr>
  </w:style>
  <w:style w:type="table" w:styleId="Rastertabel2-Accent3">
    <w:name w:val="Grid Table 2 Accent 3"/>
    <w:basedOn w:val="Standaardtabel"/>
    <w:uiPriority w:val="47"/>
    <w:semiHidden/>
    <w:rsid w:val="0072336A"/>
    <w:pPr>
      <w:spacing w:line="240" w:lineRule="auto"/>
    </w:pPr>
    <w:tblPr>
      <w:tblStyleRowBandSize w:val="1"/>
      <w:tblStyleColBandSize w:val="1"/>
      <w:tblBorders>
        <w:top w:val="single" w:sz="2" w:space="0" w:color="A6B7D2" w:themeColor="accent3" w:themeTint="99"/>
        <w:bottom w:val="single" w:sz="2" w:space="0" w:color="A6B7D2" w:themeColor="accent3" w:themeTint="99"/>
        <w:insideH w:val="single" w:sz="2" w:space="0" w:color="A6B7D2" w:themeColor="accent3" w:themeTint="99"/>
        <w:insideV w:val="single" w:sz="2" w:space="0" w:color="A6B7D2" w:themeColor="accent3" w:themeTint="99"/>
      </w:tblBorders>
    </w:tblPr>
    <w:tblStylePr w:type="firstRow">
      <w:rPr>
        <w:b/>
        <w:bCs/>
      </w:rPr>
      <w:tblPr/>
      <w:tcPr>
        <w:tcBorders>
          <w:top w:val="nil"/>
          <w:bottom w:val="single" w:sz="12" w:space="0" w:color="A6B7D2" w:themeColor="accent3" w:themeTint="99"/>
          <w:insideH w:val="nil"/>
          <w:insideV w:val="nil"/>
        </w:tcBorders>
        <w:shd w:val="clear" w:color="auto" w:fill="FFFFFF" w:themeFill="background1"/>
      </w:tcPr>
    </w:tblStylePr>
    <w:tblStylePr w:type="lastRow">
      <w:rPr>
        <w:b/>
        <w:bCs/>
      </w:rPr>
      <w:tblPr/>
      <w:tcPr>
        <w:tcBorders>
          <w:top w:val="double" w:sz="2" w:space="0" w:color="A6B7D2"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1E6F0" w:themeFill="accent3" w:themeFillTint="33"/>
      </w:tcPr>
    </w:tblStylePr>
    <w:tblStylePr w:type="band1Horz">
      <w:tblPr/>
      <w:tcPr>
        <w:shd w:val="clear" w:color="auto" w:fill="E1E6F0" w:themeFill="accent3" w:themeFillTint="33"/>
      </w:tcPr>
    </w:tblStylePr>
  </w:style>
  <w:style w:type="table" w:styleId="Rastertabel2-Accent4">
    <w:name w:val="Grid Table 2 Accent 4"/>
    <w:basedOn w:val="Standaardtabel"/>
    <w:uiPriority w:val="47"/>
    <w:semiHidden/>
    <w:rsid w:val="0072336A"/>
    <w:pPr>
      <w:spacing w:line="240" w:lineRule="auto"/>
    </w:pPr>
    <w:tblPr>
      <w:tblStyleRowBandSize w:val="1"/>
      <w:tblStyleColBandSize w:val="1"/>
      <w:tblBorders>
        <w:top w:val="single" w:sz="2" w:space="0" w:color="F4C9A6" w:themeColor="accent4" w:themeTint="99"/>
        <w:bottom w:val="single" w:sz="2" w:space="0" w:color="F4C9A6" w:themeColor="accent4" w:themeTint="99"/>
        <w:insideH w:val="single" w:sz="2" w:space="0" w:color="F4C9A6" w:themeColor="accent4" w:themeTint="99"/>
        <w:insideV w:val="single" w:sz="2" w:space="0" w:color="F4C9A6" w:themeColor="accent4" w:themeTint="99"/>
      </w:tblBorders>
    </w:tblPr>
    <w:tblStylePr w:type="firstRow">
      <w:rPr>
        <w:b/>
        <w:bCs/>
      </w:rPr>
      <w:tblPr/>
      <w:tcPr>
        <w:tcBorders>
          <w:top w:val="nil"/>
          <w:bottom w:val="single" w:sz="12" w:space="0" w:color="F4C9A6" w:themeColor="accent4" w:themeTint="99"/>
          <w:insideH w:val="nil"/>
          <w:insideV w:val="nil"/>
        </w:tcBorders>
        <w:shd w:val="clear" w:color="auto" w:fill="FFFFFF" w:themeFill="background1"/>
      </w:tcPr>
    </w:tblStylePr>
    <w:tblStylePr w:type="lastRow">
      <w:rPr>
        <w:b/>
        <w:bCs/>
      </w:rPr>
      <w:tblPr/>
      <w:tcPr>
        <w:tcBorders>
          <w:top w:val="double" w:sz="2" w:space="0" w:color="F4C9A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DE1" w:themeFill="accent4" w:themeFillTint="33"/>
      </w:tcPr>
    </w:tblStylePr>
    <w:tblStylePr w:type="band1Horz">
      <w:tblPr/>
      <w:tcPr>
        <w:shd w:val="clear" w:color="auto" w:fill="FBEDE1" w:themeFill="accent4" w:themeFillTint="33"/>
      </w:tcPr>
    </w:tblStylePr>
  </w:style>
  <w:style w:type="table" w:styleId="Rastertabel2-Accent5">
    <w:name w:val="Grid Table 2 Accent 5"/>
    <w:basedOn w:val="Standaardtabel"/>
    <w:uiPriority w:val="47"/>
    <w:semiHidden/>
    <w:rsid w:val="0072336A"/>
    <w:pPr>
      <w:spacing w:line="240" w:lineRule="auto"/>
    </w:pPr>
    <w:tblPr>
      <w:tblStyleRowBandSize w:val="1"/>
      <w:tblStyleColBandSize w:val="1"/>
      <w:tblBorders>
        <w:top w:val="single" w:sz="2" w:space="0" w:color="E1E6F0" w:themeColor="accent5" w:themeTint="99"/>
        <w:bottom w:val="single" w:sz="2" w:space="0" w:color="E1E6F0" w:themeColor="accent5" w:themeTint="99"/>
        <w:insideH w:val="single" w:sz="2" w:space="0" w:color="E1E6F0" w:themeColor="accent5" w:themeTint="99"/>
        <w:insideV w:val="single" w:sz="2" w:space="0" w:color="E1E6F0" w:themeColor="accent5" w:themeTint="99"/>
      </w:tblBorders>
    </w:tblPr>
    <w:tblStylePr w:type="firstRow">
      <w:rPr>
        <w:b/>
        <w:bCs/>
      </w:rPr>
      <w:tblPr/>
      <w:tcPr>
        <w:tcBorders>
          <w:top w:val="nil"/>
          <w:bottom w:val="single" w:sz="12" w:space="0" w:color="E1E6F0" w:themeColor="accent5" w:themeTint="99"/>
          <w:insideH w:val="nil"/>
          <w:insideV w:val="nil"/>
        </w:tcBorders>
        <w:shd w:val="clear" w:color="auto" w:fill="FFFFFF" w:themeFill="background1"/>
      </w:tcPr>
    </w:tblStylePr>
    <w:tblStylePr w:type="lastRow">
      <w:rPr>
        <w:b/>
        <w:bCs/>
      </w:rPr>
      <w:tblPr/>
      <w:tcPr>
        <w:tcBorders>
          <w:top w:val="double" w:sz="2" w:space="0" w:color="E1E6F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6FA" w:themeFill="accent5" w:themeFillTint="33"/>
      </w:tcPr>
    </w:tblStylePr>
    <w:tblStylePr w:type="band1Horz">
      <w:tblPr/>
      <w:tcPr>
        <w:shd w:val="clear" w:color="auto" w:fill="F5F6FA" w:themeFill="accent5" w:themeFillTint="33"/>
      </w:tcPr>
    </w:tblStylePr>
  </w:style>
  <w:style w:type="table" w:styleId="Rastertabel2-Accent6">
    <w:name w:val="Grid Table 2 Accent 6"/>
    <w:basedOn w:val="Standaardtabel"/>
    <w:uiPriority w:val="47"/>
    <w:semiHidden/>
    <w:rsid w:val="0072336A"/>
    <w:pPr>
      <w:spacing w:line="240" w:lineRule="auto"/>
    </w:pPr>
    <w:tblPr>
      <w:tblStyleRowBandSize w:val="1"/>
      <w:tblStyleColBandSize w:val="1"/>
      <w:tblBorders>
        <w:top w:val="single" w:sz="2" w:space="0" w:color="FBEDE1" w:themeColor="accent6" w:themeTint="99"/>
        <w:bottom w:val="single" w:sz="2" w:space="0" w:color="FBEDE1" w:themeColor="accent6" w:themeTint="99"/>
        <w:insideH w:val="single" w:sz="2" w:space="0" w:color="FBEDE1" w:themeColor="accent6" w:themeTint="99"/>
        <w:insideV w:val="single" w:sz="2" w:space="0" w:color="FBEDE1" w:themeColor="accent6" w:themeTint="99"/>
      </w:tblBorders>
    </w:tblPr>
    <w:tblStylePr w:type="firstRow">
      <w:rPr>
        <w:b/>
        <w:bCs/>
      </w:rPr>
      <w:tblPr/>
      <w:tcPr>
        <w:tcBorders>
          <w:top w:val="nil"/>
          <w:bottom w:val="single" w:sz="12" w:space="0" w:color="FBEDE1" w:themeColor="accent6" w:themeTint="99"/>
          <w:insideH w:val="nil"/>
          <w:insideV w:val="nil"/>
        </w:tcBorders>
        <w:shd w:val="clear" w:color="auto" w:fill="FFFFFF" w:themeFill="background1"/>
      </w:tcPr>
    </w:tblStylePr>
    <w:tblStylePr w:type="lastRow">
      <w:rPr>
        <w:b/>
        <w:bCs/>
      </w:rPr>
      <w:tblPr/>
      <w:tcPr>
        <w:tcBorders>
          <w:top w:val="double" w:sz="2" w:space="0" w:color="FBEDE1"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F9F5" w:themeFill="accent6" w:themeFillTint="33"/>
      </w:tcPr>
    </w:tblStylePr>
    <w:tblStylePr w:type="band1Horz">
      <w:tblPr/>
      <w:tcPr>
        <w:shd w:val="clear" w:color="auto" w:fill="FDF9F5" w:themeFill="accent6" w:themeFillTint="33"/>
      </w:tcPr>
    </w:tblStylePr>
  </w:style>
  <w:style w:type="table" w:styleId="Rastertabel3">
    <w:name w:val="Grid Table 3"/>
    <w:basedOn w:val="Standaardtabel"/>
    <w:uiPriority w:val="48"/>
    <w:semiHidden/>
    <w:rsid w:val="0072336A"/>
    <w:pPr>
      <w:spacing w:line="240" w:lineRule="auto"/>
    </w:pPr>
    <w:tblPr>
      <w:tblStyleRowBandSize w:val="1"/>
      <w:tblStyleColBandSize w:val="1"/>
      <w:tblBorders>
        <w:top w:val="single" w:sz="4" w:space="0" w:color="929291" w:themeColor="text1" w:themeTint="99"/>
        <w:left w:val="single" w:sz="4" w:space="0" w:color="929291" w:themeColor="text1" w:themeTint="99"/>
        <w:bottom w:val="single" w:sz="4" w:space="0" w:color="929291" w:themeColor="text1" w:themeTint="99"/>
        <w:right w:val="single" w:sz="4" w:space="0" w:color="929291" w:themeColor="text1" w:themeTint="99"/>
        <w:insideH w:val="single" w:sz="4" w:space="0" w:color="929291" w:themeColor="text1" w:themeTint="99"/>
        <w:insideV w:val="single" w:sz="4" w:space="0" w:color="929291"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A" w:themeFill="text1" w:themeFillTint="33"/>
      </w:tcPr>
    </w:tblStylePr>
    <w:tblStylePr w:type="band1Horz">
      <w:tblPr/>
      <w:tcPr>
        <w:shd w:val="clear" w:color="auto" w:fill="DBDBDA" w:themeFill="text1" w:themeFillTint="33"/>
      </w:tcPr>
    </w:tblStylePr>
    <w:tblStylePr w:type="neCell">
      <w:tblPr/>
      <w:tcPr>
        <w:tcBorders>
          <w:bottom w:val="single" w:sz="4" w:space="0" w:color="929291" w:themeColor="text1" w:themeTint="99"/>
        </w:tcBorders>
      </w:tcPr>
    </w:tblStylePr>
    <w:tblStylePr w:type="nwCell">
      <w:tblPr/>
      <w:tcPr>
        <w:tcBorders>
          <w:bottom w:val="single" w:sz="4" w:space="0" w:color="929291" w:themeColor="text1" w:themeTint="99"/>
        </w:tcBorders>
      </w:tcPr>
    </w:tblStylePr>
    <w:tblStylePr w:type="seCell">
      <w:tblPr/>
      <w:tcPr>
        <w:tcBorders>
          <w:top w:val="single" w:sz="4" w:space="0" w:color="929291" w:themeColor="text1" w:themeTint="99"/>
        </w:tcBorders>
      </w:tcPr>
    </w:tblStylePr>
    <w:tblStylePr w:type="swCell">
      <w:tblPr/>
      <w:tcPr>
        <w:tcBorders>
          <w:top w:val="single" w:sz="4" w:space="0" w:color="929291" w:themeColor="text1" w:themeTint="99"/>
        </w:tcBorders>
      </w:tcPr>
    </w:tblStylePr>
  </w:style>
  <w:style w:type="table" w:styleId="Rastertabel3-Accent1">
    <w:name w:val="Grid Table 3 Accent 1"/>
    <w:basedOn w:val="Standaardtabel"/>
    <w:uiPriority w:val="48"/>
    <w:semiHidden/>
    <w:rsid w:val="0072336A"/>
    <w:pPr>
      <w:spacing w:line="240" w:lineRule="auto"/>
    </w:pPr>
    <w:tblPr>
      <w:tblStyleRowBandSize w:val="1"/>
      <w:tblStyleColBandSize w:val="1"/>
      <w:tblBorders>
        <w:top w:val="single" w:sz="4" w:space="0" w:color="2D7AF2" w:themeColor="accent1" w:themeTint="99"/>
        <w:left w:val="single" w:sz="4" w:space="0" w:color="2D7AF2" w:themeColor="accent1" w:themeTint="99"/>
        <w:bottom w:val="single" w:sz="4" w:space="0" w:color="2D7AF2" w:themeColor="accent1" w:themeTint="99"/>
        <w:right w:val="single" w:sz="4" w:space="0" w:color="2D7AF2" w:themeColor="accent1" w:themeTint="99"/>
        <w:insideH w:val="single" w:sz="4" w:space="0" w:color="2D7AF2" w:themeColor="accent1" w:themeTint="99"/>
        <w:insideV w:val="single" w:sz="4" w:space="0" w:color="2D7AF2"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2FA" w:themeFill="accent1" w:themeFillTint="33"/>
      </w:tcPr>
    </w:tblStylePr>
    <w:tblStylePr w:type="band1Horz">
      <w:tblPr/>
      <w:tcPr>
        <w:shd w:val="clear" w:color="auto" w:fill="B9D2FA" w:themeFill="accent1" w:themeFillTint="33"/>
      </w:tcPr>
    </w:tblStylePr>
    <w:tblStylePr w:type="neCell">
      <w:tblPr/>
      <w:tcPr>
        <w:tcBorders>
          <w:bottom w:val="single" w:sz="4" w:space="0" w:color="2D7AF2" w:themeColor="accent1" w:themeTint="99"/>
        </w:tcBorders>
      </w:tcPr>
    </w:tblStylePr>
    <w:tblStylePr w:type="nwCell">
      <w:tblPr/>
      <w:tcPr>
        <w:tcBorders>
          <w:bottom w:val="single" w:sz="4" w:space="0" w:color="2D7AF2" w:themeColor="accent1" w:themeTint="99"/>
        </w:tcBorders>
      </w:tcPr>
    </w:tblStylePr>
    <w:tblStylePr w:type="seCell">
      <w:tblPr/>
      <w:tcPr>
        <w:tcBorders>
          <w:top w:val="single" w:sz="4" w:space="0" w:color="2D7AF2" w:themeColor="accent1" w:themeTint="99"/>
        </w:tcBorders>
      </w:tcPr>
    </w:tblStylePr>
    <w:tblStylePr w:type="swCell">
      <w:tblPr/>
      <w:tcPr>
        <w:tcBorders>
          <w:top w:val="single" w:sz="4" w:space="0" w:color="2D7AF2" w:themeColor="accent1" w:themeTint="99"/>
        </w:tcBorders>
      </w:tcPr>
    </w:tblStylePr>
  </w:style>
  <w:style w:type="table" w:styleId="Rastertabel3-Accent2">
    <w:name w:val="Grid Table 3 Accent 2"/>
    <w:basedOn w:val="Standaardtabel"/>
    <w:uiPriority w:val="48"/>
    <w:semiHidden/>
    <w:rsid w:val="0072336A"/>
    <w:pPr>
      <w:spacing w:line="240" w:lineRule="auto"/>
    </w:pPr>
    <w:tblPr>
      <w:tblStyleRowBandSize w:val="1"/>
      <w:tblStyleColBandSize w:val="1"/>
      <w:tblBorders>
        <w:top w:val="single" w:sz="4" w:space="0" w:color="F8A561" w:themeColor="accent2" w:themeTint="99"/>
        <w:left w:val="single" w:sz="4" w:space="0" w:color="F8A561" w:themeColor="accent2" w:themeTint="99"/>
        <w:bottom w:val="single" w:sz="4" w:space="0" w:color="F8A561" w:themeColor="accent2" w:themeTint="99"/>
        <w:right w:val="single" w:sz="4" w:space="0" w:color="F8A561" w:themeColor="accent2" w:themeTint="99"/>
        <w:insideH w:val="single" w:sz="4" w:space="0" w:color="F8A561" w:themeColor="accent2" w:themeTint="99"/>
        <w:insideV w:val="single" w:sz="4" w:space="0" w:color="F8A561"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E1CA" w:themeFill="accent2" w:themeFillTint="33"/>
      </w:tcPr>
    </w:tblStylePr>
    <w:tblStylePr w:type="band1Horz">
      <w:tblPr/>
      <w:tcPr>
        <w:shd w:val="clear" w:color="auto" w:fill="FCE1CA" w:themeFill="accent2" w:themeFillTint="33"/>
      </w:tcPr>
    </w:tblStylePr>
    <w:tblStylePr w:type="neCell">
      <w:tblPr/>
      <w:tcPr>
        <w:tcBorders>
          <w:bottom w:val="single" w:sz="4" w:space="0" w:color="F8A561" w:themeColor="accent2" w:themeTint="99"/>
        </w:tcBorders>
      </w:tcPr>
    </w:tblStylePr>
    <w:tblStylePr w:type="nwCell">
      <w:tblPr/>
      <w:tcPr>
        <w:tcBorders>
          <w:bottom w:val="single" w:sz="4" w:space="0" w:color="F8A561" w:themeColor="accent2" w:themeTint="99"/>
        </w:tcBorders>
      </w:tcPr>
    </w:tblStylePr>
    <w:tblStylePr w:type="seCell">
      <w:tblPr/>
      <w:tcPr>
        <w:tcBorders>
          <w:top w:val="single" w:sz="4" w:space="0" w:color="F8A561" w:themeColor="accent2" w:themeTint="99"/>
        </w:tcBorders>
      </w:tcPr>
    </w:tblStylePr>
    <w:tblStylePr w:type="swCell">
      <w:tblPr/>
      <w:tcPr>
        <w:tcBorders>
          <w:top w:val="single" w:sz="4" w:space="0" w:color="F8A561" w:themeColor="accent2" w:themeTint="99"/>
        </w:tcBorders>
      </w:tcPr>
    </w:tblStylePr>
  </w:style>
  <w:style w:type="table" w:styleId="Rastertabel3-Accent3">
    <w:name w:val="Grid Table 3 Accent 3"/>
    <w:basedOn w:val="Standaardtabel"/>
    <w:uiPriority w:val="48"/>
    <w:semiHidden/>
    <w:rsid w:val="0072336A"/>
    <w:pPr>
      <w:spacing w:line="240" w:lineRule="auto"/>
    </w:pPr>
    <w:tblPr>
      <w:tblStyleRowBandSize w:val="1"/>
      <w:tblStyleColBandSize w:val="1"/>
      <w:tblBorders>
        <w:top w:val="single" w:sz="4" w:space="0" w:color="A6B7D2" w:themeColor="accent3" w:themeTint="99"/>
        <w:left w:val="single" w:sz="4" w:space="0" w:color="A6B7D2" w:themeColor="accent3" w:themeTint="99"/>
        <w:bottom w:val="single" w:sz="4" w:space="0" w:color="A6B7D2" w:themeColor="accent3" w:themeTint="99"/>
        <w:right w:val="single" w:sz="4" w:space="0" w:color="A6B7D2" w:themeColor="accent3" w:themeTint="99"/>
        <w:insideH w:val="single" w:sz="4" w:space="0" w:color="A6B7D2" w:themeColor="accent3" w:themeTint="99"/>
        <w:insideV w:val="single" w:sz="4" w:space="0" w:color="A6B7D2"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1E6F0" w:themeFill="accent3" w:themeFillTint="33"/>
      </w:tcPr>
    </w:tblStylePr>
    <w:tblStylePr w:type="band1Horz">
      <w:tblPr/>
      <w:tcPr>
        <w:shd w:val="clear" w:color="auto" w:fill="E1E6F0" w:themeFill="accent3" w:themeFillTint="33"/>
      </w:tcPr>
    </w:tblStylePr>
    <w:tblStylePr w:type="neCell">
      <w:tblPr/>
      <w:tcPr>
        <w:tcBorders>
          <w:bottom w:val="single" w:sz="4" w:space="0" w:color="A6B7D2" w:themeColor="accent3" w:themeTint="99"/>
        </w:tcBorders>
      </w:tcPr>
    </w:tblStylePr>
    <w:tblStylePr w:type="nwCell">
      <w:tblPr/>
      <w:tcPr>
        <w:tcBorders>
          <w:bottom w:val="single" w:sz="4" w:space="0" w:color="A6B7D2" w:themeColor="accent3" w:themeTint="99"/>
        </w:tcBorders>
      </w:tcPr>
    </w:tblStylePr>
    <w:tblStylePr w:type="seCell">
      <w:tblPr/>
      <w:tcPr>
        <w:tcBorders>
          <w:top w:val="single" w:sz="4" w:space="0" w:color="A6B7D2" w:themeColor="accent3" w:themeTint="99"/>
        </w:tcBorders>
      </w:tcPr>
    </w:tblStylePr>
    <w:tblStylePr w:type="swCell">
      <w:tblPr/>
      <w:tcPr>
        <w:tcBorders>
          <w:top w:val="single" w:sz="4" w:space="0" w:color="A6B7D2" w:themeColor="accent3" w:themeTint="99"/>
        </w:tcBorders>
      </w:tcPr>
    </w:tblStylePr>
  </w:style>
  <w:style w:type="table" w:styleId="Rastertabel3-Accent4">
    <w:name w:val="Grid Table 3 Accent 4"/>
    <w:basedOn w:val="Standaardtabel"/>
    <w:uiPriority w:val="48"/>
    <w:semiHidden/>
    <w:rsid w:val="0072336A"/>
    <w:pPr>
      <w:spacing w:line="240" w:lineRule="auto"/>
    </w:pPr>
    <w:tblPr>
      <w:tblStyleRowBandSize w:val="1"/>
      <w:tblStyleColBandSize w:val="1"/>
      <w:tblBorders>
        <w:top w:val="single" w:sz="4" w:space="0" w:color="F4C9A6" w:themeColor="accent4" w:themeTint="99"/>
        <w:left w:val="single" w:sz="4" w:space="0" w:color="F4C9A6" w:themeColor="accent4" w:themeTint="99"/>
        <w:bottom w:val="single" w:sz="4" w:space="0" w:color="F4C9A6" w:themeColor="accent4" w:themeTint="99"/>
        <w:right w:val="single" w:sz="4" w:space="0" w:color="F4C9A6" w:themeColor="accent4" w:themeTint="99"/>
        <w:insideH w:val="single" w:sz="4" w:space="0" w:color="F4C9A6" w:themeColor="accent4" w:themeTint="99"/>
        <w:insideV w:val="single" w:sz="4" w:space="0" w:color="F4C9A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DE1" w:themeFill="accent4" w:themeFillTint="33"/>
      </w:tcPr>
    </w:tblStylePr>
    <w:tblStylePr w:type="band1Horz">
      <w:tblPr/>
      <w:tcPr>
        <w:shd w:val="clear" w:color="auto" w:fill="FBEDE1" w:themeFill="accent4" w:themeFillTint="33"/>
      </w:tcPr>
    </w:tblStylePr>
    <w:tblStylePr w:type="neCell">
      <w:tblPr/>
      <w:tcPr>
        <w:tcBorders>
          <w:bottom w:val="single" w:sz="4" w:space="0" w:color="F4C9A6" w:themeColor="accent4" w:themeTint="99"/>
        </w:tcBorders>
      </w:tcPr>
    </w:tblStylePr>
    <w:tblStylePr w:type="nwCell">
      <w:tblPr/>
      <w:tcPr>
        <w:tcBorders>
          <w:bottom w:val="single" w:sz="4" w:space="0" w:color="F4C9A6" w:themeColor="accent4" w:themeTint="99"/>
        </w:tcBorders>
      </w:tcPr>
    </w:tblStylePr>
    <w:tblStylePr w:type="seCell">
      <w:tblPr/>
      <w:tcPr>
        <w:tcBorders>
          <w:top w:val="single" w:sz="4" w:space="0" w:color="F4C9A6" w:themeColor="accent4" w:themeTint="99"/>
        </w:tcBorders>
      </w:tcPr>
    </w:tblStylePr>
    <w:tblStylePr w:type="swCell">
      <w:tblPr/>
      <w:tcPr>
        <w:tcBorders>
          <w:top w:val="single" w:sz="4" w:space="0" w:color="F4C9A6" w:themeColor="accent4" w:themeTint="99"/>
        </w:tcBorders>
      </w:tcPr>
    </w:tblStylePr>
  </w:style>
  <w:style w:type="table" w:styleId="Rastertabel3-Accent5">
    <w:name w:val="Grid Table 3 Accent 5"/>
    <w:basedOn w:val="Standaardtabel"/>
    <w:uiPriority w:val="48"/>
    <w:semiHidden/>
    <w:rsid w:val="0072336A"/>
    <w:pPr>
      <w:spacing w:line="240" w:lineRule="auto"/>
    </w:pPr>
    <w:tblPr>
      <w:tblStyleRowBandSize w:val="1"/>
      <w:tblStyleColBandSize w:val="1"/>
      <w:tblBorders>
        <w:top w:val="single" w:sz="4" w:space="0" w:color="E1E6F0" w:themeColor="accent5" w:themeTint="99"/>
        <w:left w:val="single" w:sz="4" w:space="0" w:color="E1E6F0" w:themeColor="accent5" w:themeTint="99"/>
        <w:bottom w:val="single" w:sz="4" w:space="0" w:color="E1E6F0" w:themeColor="accent5" w:themeTint="99"/>
        <w:right w:val="single" w:sz="4" w:space="0" w:color="E1E6F0" w:themeColor="accent5" w:themeTint="99"/>
        <w:insideH w:val="single" w:sz="4" w:space="0" w:color="E1E6F0" w:themeColor="accent5" w:themeTint="99"/>
        <w:insideV w:val="single" w:sz="4" w:space="0" w:color="E1E6F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6FA" w:themeFill="accent5" w:themeFillTint="33"/>
      </w:tcPr>
    </w:tblStylePr>
    <w:tblStylePr w:type="band1Horz">
      <w:tblPr/>
      <w:tcPr>
        <w:shd w:val="clear" w:color="auto" w:fill="F5F6FA" w:themeFill="accent5" w:themeFillTint="33"/>
      </w:tcPr>
    </w:tblStylePr>
    <w:tblStylePr w:type="neCell">
      <w:tblPr/>
      <w:tcPr>
        <w:tcBorders>
          <w:bottom w:val="single" w:sz="4" w:space="0" w:color="E1E6F0" w:themeColor="accent5" w:themeTint="99"/>
        </w:tcBorders>
      </w:tcPr>
    </w:tblStylePr>
    <w:tblStylePr w:type="nwCell">
      <w:tblPr/>
      <w:tcPr>
        <w:tcBorders>
          <w:bottom w:val="single" w:sz="4" w:space="0" w:color="E1E6F0" w:themeColor="accent5" w:themeTint="99"/>
        </w:tcBorders>
      </w:tcPr>
    </w:tblStylePr>
    <w:tblStylePr w:type="seCell">
      <w:tblPr/>
      <w:tcPr>
        <w:tcBorders>
          <w:top w:val="single" w:sz="4" w:space="0" w:color="E1E6F0" w:themeColor="accent5" w:themeTint="99"/>
        </w:tcBorders>
      </w:tcPr>
    </w:tblStylePr>
    <w:tblStylePr w:type="swCell">
      <w:tblPr/>
      <w:tcPr>
        <w:tcBorders>
          <w:top w:val="single" w:sz="4" w:space="0" w:color="E1E6F0" w:themeColor="accent5" w:themeTint="99"/>
        </w:tcBorders>
      </w:tcPr>
    </w:tblStylePr>
  </w:style>
  <w:style w:type="table" w:styleId="Rastertabel3-Accent6">
    <w:name w:val="Grid Table 3 Accent 6"/>
    <w:basedOn w:val="Standaardtabel"/>
    <w:uiPriority w:val="48"/>
    <w:semiHidden/>
    <w:rsid w:val="0072336A"/>
    <w:pPr>
      <w:spacing w:line="240" w:lineRule="auto"/>
    </w:pPr>
    <w:tblPr>
      <w:tblStyleRowBandSize w:val="1"/>
      <w:tblStyleColBandSize w:val="1"/>
      <w:tblBorders>
        <w:top w:val="single" w:sz="4" w:space="0" w:color="FBEDE1" w:themeColor="accent6" w:themeTint="99"/>
        <w:left w:val="single" w:sz="4" w:space="0" w:color="FBEDE1" w:themeColor="accent6" w:themeTint="99"/>
        <w:bottom w:val="single" w:sz="4" w:space="0" w:color="FBEDE1" w:themeColor="accent6" w:themeTint="99"/>
        <w:right w:val="single" w:sz="4" w:space="0" w:color="FBEDE1" w:themeColor="accent6" w:themeTint="99"/>
        <w:insideH w:val="single" w:sz="4" w:space="0" w:color="FBEDE1" w:themeColor="accent6" w:themeTint="99"/>
        <w:insideV w:val="single" w:sz="4" w:space="0" w:color="FBEDE1"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F9F5" w:themeFill="accent6" w:themeFillTint="33"/>
      </w:tcPr>
    </w:tblStylePr>
    <w:tblStylePr w:type="band1Horz">
      <w:tblPr/>
      <w:tcPr>
        <w:shd w:val="clear" w:color="auto" w:fill="FDF9F5" w:themeFill="accent6" w:themeFillTint="33"/>
      </w:tcPr>
    </w:tblStylePr>
    <w:tblStylePr w:type="neCell">
      <w:tblPr/>
      <w:tcPr>
        <w:tcBorders>
          <w:bottom w:val="single" w:sz="4" w:space="0" w:color="FBEDE1" w:themeColor="accent6" w:themeTint="99"/>
        </w:tcBorders>
      </w:tcPr>
    </w:tblStylePr>
    <w:tblStylePr w:type="nwCell">
      <w:tblPr/>
      <w:tcPr>
        <w:tcBorders>
          <w:bottom w:val="single" w:sz="4" w:space="0" w:color="FBEDE1" w:themeColor="accent6" w:themeTint="99"/>
        </w:tcBorders>
      </w:tcPr>
    </w:tblStylePr>
    <w:tblStylePr w:type="seCell">
      <w:tblPr/>
      <w:tcPr>
        <w:tcBorders>
          <w:top w:val="single" w:sz="4" w:space="0" w:color="FBEDE1" w:themeColor="accent6" w:themeTint="99"/>
        </w:tcBorders>
      </w:tcPr>
    </w:tblStylePr>
    <w:tblStylePr w:type="swCell">
      <w:tblPr/>
      <w:tcPr>
        <w:tcBorders>
          <w:top w:val="single" w:sz="4" w:space="0" w:color="FBEDE1" w:themeColor="accent6" w:themeTint="99"/>
        </w:tcBorders>
      </w:tcPr>
    </w:tblStylePr>
  </w:style>
  <w:style w:type="table" w:styleId="Rastertabel4">
    <w:name w:val="Grid Table 4"/>
    <w:basedOn w:val="Standaardtabel"/>
    <w:uiPriority w:val="49"/>
    <w:semiHidden/>
    <w:rsid w:val="0072336A"/>
    <w:pPr>
      <w:spacing w:line="240" w:lineRule="auto"/>
    </w:pPr>
    <w:tblPr>
      <w:tblStyleRowBandSize w:val="1"/>
      <w:tblStyleColBandSize w:val="1"/>
      <w:tblBorders>
        <w:top w:val="single" w:sz="4" w:space="0" w:color="929291" w:themeColor="text1" w:themeTint="99"/>
        <w:left w:val="single" w:sz="4" w:space="0" w:color="929291" w:themeColor="text1" w:themeTint="99"/>
        <w:bottom w:val="single" w:sz="4" w:space="0" w:color="929291" w:themeColor="text1" w:themeTint="99"/>
        <w:right w:val="single" w:sz="4" w:space="0" w:color="929291" w:themeColor="text1" w:themeTint="99"/>
        <w:insideH w:val="single" w:sz="4" w:space="0" w:color="929291" w:themeColor="text1" w:themeTint="99"/>
        <w:insideV w:val="single" w:sz="4" w:space="0" w:color="929291" w:themeColor="text1" w:themeTint="99"/>
      </w:tblBorders>
    </w:tblPr>
    <w:tblStylePr w:type="firstRow">
      <w:rPr>
        <w:b/>
        <w:bCs/>
        <w:color w:val="FFFFFF" w:themeColor="background1"/>
      </w:rPr>
      <w:tblPr/>
      <w:tcPr>
        <w:tcBorders>
          <w:top w:val="single" w:sz="4" w:space="0" w:color="4A4A49" w:themeColor="text1"/>
          <w:left w:val="single" w:sz="4" w:space="0" w:color="4A4A49" w:themeColor="text1"/>
          <w:bottom w:val="single" w:sz="4" w:space="0" w:color="4A4A49" w:themeColor="text1"/>
          <w:right w:val="single" w:sz="4" w:space="0" w:color="4A4A49" w:themeColor="text1"/>
          <w:insideH w:val="nil"/>
          <w:insideV w:val="nil"/>
        </w:tcBorders>
        <w:shd w:val="clear" w:color="auto" w:fill="4A4A49" w:themeFill="text1"/>
      </w:tcPr>
    </w:tblStylePr>
    <w:tblStylePr w:type="lastRow">
      <w:rPr>
        <w:b/>
        <w:bCs/>
      </w:rPr>
      <w:tblPr/>
      <w:tcPr>
        <w:tcBorders>
          <w:top w:val="double" w:sz="4" w:space="0" w:color="4A4A49" w:themeColor="text1"/>
        </w:tcBorders>
      </w:tcPr>
    </w:tblStylePr>
    <w:tblStylePr w:type="firstCol">
      <w:rPr>
        <w:b/>
        <w:bCs/>
      </w:rPr>
    </w:tblStylePr>
    <w:tblStylePr w:type="lastCol">
      <w:rPr>
        <w:b/>
        <w:bCs/>
      </w:rPr>
    </w:tblStylePr>
    <w:tblStylePr w:type="band1Vert">
      <w:tblPr/>
      <w:tcPr>
        <w:shd w:val="clear" w:color="auto" w:fill="DBDBDA" w:themeFill="text1" w:themeFillTint="33"/>
      </w:tcPr>
    </w:tblStylePr>
    <w:tblStylePr w:type="band1Horz">
      <w:tblPr/>
      <w:tcPr>
        <w:shd w:val="clear" w:color="auto" w:fill="DBDBDA" w:themeFill="text1" w:themeFillTint="33"/>
      </w:tcPr>
    </w:tblStylePr>
  </w:style>
  <w:style w:type="table" w:styleId="Rastertabel4-Accent1">
    <w:name w:val="Grid Table 4 Accent 1"/>
    <w:basedOn w:val="Standaardtabel"/>
    <w:uiPriority w:val="49"/>
    <w:semiHidden/>
    <w:rsid w:val="0072336A"/>
    <w:pPr>
      <w:spacing w:line="240" w:lineRule="auto"/>
    </w:pPr>
    <w:tblPr>
      <w:tblStyleRowBandSize w:val="1"/>
      <w:tblStyleColBandSize w:val="1"/>
      <w:tblBorders>
        <w:top w:val="single" w:sz="4" w:space="0" w:color="2D7AF2" w:themeColor="accent1" w:themeTint="99"/>
        <w:left w:val="single" w:sz="4" w:space="0" w:color="2D7AF2" w:themeColor="accent1" w:themeTint="99"/>
        <w:bottom w:val="single" w:sz="4" w:space="0" w:color="2D7AF2" w:themeColor="accent1" w:themeTint="99"/>
        <w:right w:val="single" w:sz="4" w:space="0" w:color="2D7AF2" w:themeColor="accent1" w:themeTint="99"/>
        <w:insideH w:val="single" w:sz="4" w:space="0" w:color="2D7AF2" w:themeColor="accent1" w:themeTint="99"/>
        <w:insideV w:val="single" w:sz="4" w:space="0" w:color="2D7AF2" w:themeColor="accent1" w:themeTint="99"/>
      </w:tblBorders>
    </w:tblPr>
    <w:tblStylePr w:type="firstRow">
      <w:rPr>
        <w:b/>
        <w:bCs/>
        <w:color w:val="FFFFFF" w:themeColor="background1"/>
      </w:rPr>
      <w:tblPr/>
      <w:tcPr>
        <w:tcBorders>
          <w:top w:val="single" w:sz="4" w:space="0" w:color="083984" w:themeColor="accent1"/>
          <w:left w:val="single" w:sz="4" w:space="0" w:color="083984" w:themeColor="accent1"/>
          <w:bottom w:val="single" w:sz="4" w:space="0" w:color="083984" w:themeColor="accent1"/>
          <w:right w:val="single" w:sz="4" w:space="0" w:color="083984" w:themeColor="accent1"/>
          <w:insideH w:val="nil"/>
          <w:insideV w:val="nil"/>
        </w:tcBorders>
        <w:shd w:val="clear" w:color="auto" w:fill="083984" w:themeFill="accent1"/>
      </w:tcPr>
    </w:tblStylePr>
    <w:tblStylePr w:type="lastRow">
      <w:rPr>
        <w:b/>
        <w:bCs/>
      </w:rPr>
      <w:tblPr/>
      <w:tcPr>
        <w:tcBorders>
          <w:top w:val="double" w:sz="4" w:space="0" w:color="083984" w:themeColor="accent1"/>
        </w:tcBorders>
      </w:tcPr>
    </w:tblStylePr>
    <w:tblStylePr w:type="firstCol">
      <w:rPr>
        <w:b/>
        <w:bCs/>
      </w:rPr>
    </w:tblStylePr>
    <w:tblStylePr w:type="lastCol">
      <w:rPr>
        <w:b/>
        <w:bCs/>
      </w:rPr>
    </w:tblStylePr>
    <w:tblStylePr w:type="band1Vert">
      <w:tblPr/>
      <w:tcPr>
        <w:shd w:val="clear" w:color="auto" w:fill="B9D2FA" w:themeFill="accent1" w:themeFillTint="33"/>
      </w:tcPr>
    </w:tblStylePr>
    <w:tblStylePr w:type="band1Horz">
      <w:tblPr/>
      <w:tcPr>
        <w:shd w:val="clear" w:color="auto" w:fill="B9D2FA" w:themeFill="accent1" w:themeFillTint="33"/>
      </w:tcPr>
    </w:tblStylePr>
  </w:style>
  <w:style w:type="table" w:styleId="Rastertabel4-Accent2">
    <w:name w:val="Grid Table 4 Accent 2"/>
    <w:basedOn w:val="Standaardtabel"/>
    <w:uiPriority w:val="49"/>
    <w:semiHidden/>
    <w:rsid w:val="0072336A"/>
    <w:pPr>
      <w:spacing w:line="240" w:lineRule="auto"/>
    </w:pPr>
    <w:tblPr>
      <w:tblStyleRowBandSize w:val="1"/>
      <w:tblStyleColBandSize w:val="1"/>
      <w:tblBorders>
        <w:top w:val="single" w:sz="4" w:space="0" w:color="F8A561" w:themeColor="accent2" w:themeTint="99"/>
        <w:left w:val="single" w:sz="4" w:space="0" w:color="F8A561" w:themeColor="accent2" w:themeTint="99"/>
        <w:bottom w:val="single" w:sz="4" w:space="0" w:color="F8A561" w:themeColor="accent2" w:themeTint="99"/>
        <w:right w:val="single" w:sz="4" w:space="0" w:color="F8A561" w:themeColor="accent2" w:themeTint="99"/>
        <w:insideH w:val="single" w:sz="4" w:space="0" w:color="F8A561" w:themeColor="accent2" w:themeTint="99"/>
        <w:insideV w:val="single" w:sz="4" w:space="0" w:color="F8A561" w:themeColor="accent2" w:themeTint="99"/>
      </w:tblBorders>
    </w:tblPr>
    <w:tblStylePr w:type="firstRow">
      <w:rPr>
        <w:b/>
        <w:bCs/>
        <w:color w:val="FFFFFF" w:themeColor="background1"/>
      </w:rPr>
      <w:tblPr/>
      <w:tcPr>
        <w:tcBorders>
          <w:top w:val="single" w:sz="4" w:space="0" w:color="E36C0A" w:themeColor="accent2"/>
          <w:left w:val="single" w:sz="4" w:space="0" w:color="E36C0A" w:themeColor="accent2"/>
          <w:bottom w:val="single" w:sz="4" w:space="0" w:color="E36C0A" w:themeColor="accent2"/>
          <w:right w:val="single" w:sz="4" w:space="0" w:color="E36C0A" w:themeColor="accent2"/>
          <w:insideH w:val="nil"/>
          <w:insideV w:val="nil"/>
        </w:tcBorders>
        <w:shd w:val="clear" w:color="auto" w:fill="E36C0A" w:themeFill="accent2"/>
      </w:tcPr>
    </w:tblStylePr>
    <w:tblStylePr w:type="lastRow">
      <w:rPr>
        <w:b/>
        <w:bCs/>
      </w:rPr>
      <w:tblPr/>
      <w:tcPr>
        <w:tcBorders>
          <w:top w:val="double" w:sz="4" w:space="0" w:color="E36C0A" w:themeColor="accent2"/>
        </w:tcBorders>
      </w:tcPr>
    </w:tblStylePr>
    <w:tblStylePr w:type="firstCol">
      <w:rPr>
        <w:b/>
        <w:bCs/>
      </w:rPr>
    </w:tblStylePr>
    <w:tblStylePr w:type="lastCol">
      <w:rPr>
        <w:b/>
        <w:bCs/>
      </w:rPr>
    </w:tblStylePr>
    <w:tblStylePr w:type="band1Vert">
      <w:tblPr/>
      <w:tcPr>
        <w:shd w:val="clear" w:color="auto" w:fill="FCE1CA" w:themeFill="accent2" w:themeFillTint="33"/>
      </w:tcPr>
    </w:tblStylePr>
    <w:tblStylePr w:type="band1Horz">
      <w:tblPr/>
      <w:tcPr>
        <w:shd w:val="clear" w:color="auto" w:fill="FCE1CA" w:themeFill="accent2" w:themeFillTint="33"/>
      </w:tcPr>
    </w:tblStylePr>
  </w:style>
  <w:style w:type="table" w:styleId="Rastertabel4-Accent3">
    <w:name w:val="Grid Table 4 Accent 3"/>
    <w:basedOn w:val="Standaardtabel"/>
    <w:uiPriority w:val="49"/>
    <w:semiHidden/>
    <w:rsid w:val="0072336A"/>
    <w:pPr>
      <w:spacing w:line="240" w:lineRule="auto"/>
    </w:pPr>
    <w:tblPr>
      <w:tblStyleRowBandSize w:val="1"/>
      <w:tblStyleColBandSize w:val="1"/>
      <w:tblBorders>
        <w:top w:val="single" w:sz="4" w:space="0" w:color="A6B7D2" w:themeColor="accent3" w:themeTint="99"/>
        <w:left w:val="single" w:sz="4" w:space="0" w:color="A6B7D2" w:themeColor="accent3" w:themeTint="99"/>
        <w:bottom w:val="single" w:sz="4" w:space="0" w:color="A6B7D2" w:themeColor="accent3" w:themeTint="99"/>
        <w:right w:val="single" w:sz="4" w:space="0" w:color="A6B7D2" w:themeColor="accent3" w:themeTint="99"/>
        <w:insideH w:val="single" w:sz="4" w:space="0" w:color="A6B7D2" w:themeColor="accent3" w:themeTint="99"/>
        <w:insideV w:val="single" w:sz="4" w:space="0" w:color="A6B7D2" w:themeColor="accent3" w:themeTint="99"/>
      </w:tblBorders>
    </w:tblPr>
    <w:tblStylePr w:type="firstRow">
      <w:rPr>
        <w:b/>
        <w:bCs/>
        <w:color w:val="FFFFFF" w:themeColor="background1"/>
      </w:rPr>
      <w:tblPr/>
      <w:tcPr>
        <w:tcBorders>
          <w:top w:val="single" w:sz="4" w:space="0" w:color="6B88B5" w:themeColor="accent3"/>
          <w:left w:val="single" w:sz="4" w:space="0" w:color="6B88B5" w:themeColor="accent3"/>
          <w:bottom w:val="single" w:sz="4" w:space="0" w:color="6B88B5" w:themeColor="accent3"/>
          <w:right w:val="single" w:sz="4" w:space="0" w:color="6B88B5" w:themeColor="accent3"/>
          <w:insideH w:val="nil"/>
          <w:insideV w:val="nil"/>
        </w:tcBorders>
        <w:shd w:val="clear" w:color="auto" w:fill="6B88B5" w:themeFill="accent3"/>
      </w:tcPr>
    </w:tblStylePr>
    <w:tblStylePr w:type="lastRow">
      <w:rPr>
        <w:b/>
        <w:bCs/>
      </w:rPr>
      <w:tblPr/>
      <w:tcPr>
        <w:tcBorders>
          <w:top w:val="double" w:sz="4" w:space="0" w:color="6B88B5" w:themeColor="accent3"/>
        </w:tcBorders>
      </w:tcPr>
    </w:tblStylePr>
    <w:tblStylePr w:type="firstCol">
      <w:rPr>
        <w:b/>
        <w:bCs/>
      </w:rPr>
    </w:tblStylePr>
    <w:tblStylePr w:type="lastCol">
      <w:rPr>
        <w:b/>
        <w:bCs/>
      </w:rPr>
    </w:tblStylePr>
    <w:tblStylePr w:type="band1Vert">
      <w:tblPr/>
      <w:tcPr>
        <w:shd w:val="clear" w:color="auto" w:fill="E1E6F0" w:themeFill="accent3" w:themeFillTint="33"/>
      </w:tcPr>
    </w:tblStylePr>
    <w:tblStylePr w:type="band1Horz">
      <w:tblPr/>
      <w:tcPr>
        <w:shd w:val="clear" w:color="auto" w:fill="E1E6F0" w:themeFill="accent3" w:themeFillTint="33"/>
      </w:tcPr>
    </w:tblStylePr>
  </w:style>
  <w:style w:type="table" w:styleId="Rastertabel4-Accent4">
    <w:name w:val="Grid Table 4 Accent 4"/>
    <w:basedOn w:val="Standaardtabel"/>
    <w:uiPriority w:val="49"/>
    <w:semiHidden/>
    <w:rsid w:val="0072336A"/>
    <w:pPr>
      <w:spacing w:line="240" w:lineRule="auto"/>
    </w:pPr>
    <w:tblPr>
      <w:tblStyleRowBandSize w:val="1"/>
      <w:tblStyleColBandSize w:val="1"/>
      <w:tblBorders>
        <w:top w:val="single" w:sz="4" w:space="0" w:color="F4C9A6" w:themeColor="accent4" w:themeTint="99"/>
        <w:left w:val="single" w:sz="4" w:space="0" w:color="F4C9A6" w:themeColor="accent4" w:themeTint="99"/>
        <w:bottom w:val="single" w:sz="4" w:space="0" w:color="F4C9A6" w:themeColor="accent4" w:themeTint="99"/>
        <w:right w:val="single" w:sz="4" w:space="0" w:color="F4C9A6" w:themeColor="accent4" w:themeTint="99"/>
        <w:insideH w:val="single" w:sz="4" w:space="0" w:color="F4C9A6" w:themeColor="accent4" w:themeTint="99"/>
        <w:insideV w:val="single" w:sz="4" w:space="0" w:color="F4C9A6" w:themeColor="accent4" w:themeTint="99"/>
      </w:tblBorders>
    </w:tblPr>
    <w:tblStylePr w:type="firstRow">
      <w:rPr>
        <w:b/>
        <w:bCs/>
        <w:color w:val="FFFFFF" w:themeColor="background1"/>
      </w:rPr>
      <w:tblPr/>
      <w:tcPr>
        <w:tcBorders>
          <w:top w:val="single" w:sz="4" w:space="0" w:color="EEA76C" w:themeColor="accent4"/>
          <w:left w:val="single" w:sz="4" w:space="0" w:color="EEA76C" w:themeColor="accent4"/>
          <w:bottom w:val="single" w:sz="4" w:space="0" w:color="EEA76C" w:themeColor="accent4"/>
          <w:right w:val="single" w:sz="4" w:space="0" w:color="EEA76C" w:themeColor="accent4"/>
          <w:insideH w:val="nil"/>
          <w:insideV w:val="nil"/>
        </w:tcBorders>
        <w:shd w:val="clear" w:color="auto" w:fill="EEA76C" w:themeFill="accent4"/>
      </w:tcPr>
    </w:tblStylePr>
    <w:tblStylePr w:type="lastRow">
      <w:rPr>
        <w:b/>
        <w:bCs/>
      </w:rPr>
      <w:tblPr/>
      <w:tcPr>
        <w:tcBorders>
          <w:top w:val="double" w:sz="4" w:space="0" w:color="EEA76C" w:themeColor="accent4"/>
        </w:tcBorders>
      </w:tcPr>
    </w:tblStylePr>
    <w:tblStylePr w:type="firstCol">
      <w:rPr>
        <w:b/>
        <w:bCs/>
      </w:rPr>
    </w:tblStylePr>
    <w:tblStylePr w:type="lastCol">
      <w:rPr>
        <w:b/>
        <w:bCs/>
      </w:rPr>
    </w:tblStylePr>
    <w:tblStylePr w:type="band1Vert">
      <w:tblPr/>
      <w:tcPr>
        <w:shd w:val="clear" w:color="auto" w:fill="FBEDE1" w:themeFill="accent4" w:themeFillTint="33"/>
      </w:tcPr>
    </w:tblStylePr>
    <w:tblStylePr w:type="band1Horz">
      <w:tblPr/>
      <w:tcPr>
        <w:shd w:val="clear" w:color="auto" w:fill="FBEDE1" w:themeFill="accent4" w:themeFillTint="33"/>
      </w:tcPr>
    </w:tblStylePr>
  </w:style>
  <w:style w:type="table" w:styleId="Rastertabel4-Accent5">
    <w:name w:val="Grid Table 4 Accent 5"/>
    <w:basedOn w:val="Standaardtabel"/>
    <w:uiPriority w:val="49"/>
    <w:semiHidden/>
    <w:rsid w:val="0072336A"/>
    <w:pPr>
      <w:spacing w:line="240" w:lineRule="auto"/>
    </w:pPr>
    <w:tblPr>
      <w:tblStyleRowBandSize w:val="1"/>
      <w:tblStyleColBandSize w:val="1"/>
      <w:tblBorders>
        <w:top w:val="single" w:sz="4" w:space="0" w:color="E1E6F0" w:themeColor="accent5" w:themeTint="99"/>
        <w:left w:val="single" w:sz="4" w:space="0" w:color="E1E6F0" w:themeColor="accent5" w:themeTint="99"/>
        <w:bottom w:val="single" w:sz="4" w:space="0" w:color="E1E6F0" w:themeColor="accent5" w:themeTint="99"/>
        <w:right w:val="single" w:sz="4" w:space="0" w:color="E1E6F0" w:themeColor="accent5" w:themeTint="99"/>
        <w:insideH w:val="single" w:sz="4" w:space="0" w:color="E1E6F0" w:themeColor="accent5" w:themeTint="99"/>
        <w:insideV w:val="single" w:sz="4" w:space="0" w:color="E1E6F0" w:themeColor="accent5" w:themeTint="99"/>
      </w:tblBorders>
    </w:tblPr>
    <w:tblStylePr w:type="firstRow">
      <w:rPr>
        <w:b/>
        <w:bCs/>
        <w:color w:val="FFFFFF" w:themeColor="background1"/>
      </w:rPr>
      <w:tblPr/>
      <w:tcPr>
        <w:tcBorders>
          <w:top w:val="single" w:sz="4" w:space="0" w:color="CED7E6" w:themeColor="accent5"/>
          <w:left w:val="single" w:sz="4" w:space="0" w:color="CED7E6" w:themeColor="accent5"/>
          <w:bottom w:val="single" w:sz="4" w:space="0" w:color="CED7E6" w:themeColor="accent5"/>
          <w:right w:val="single" w:sz="4" w:space="0" w:color="CED7E6" w:themeColor="accent5"/>
          <w:insideH w:val="nil"/>
          <w:insideV w:val="nil"/>
        </w:tcBorders>
        <w:shd w:val="clear" w:color="auto" w:fill="CED7E6" w:themeFill="accent5"/>
      </w:tcPr>
    </w:tblStylePr>
    <w:tblStylePr w:type="lastRow">
      <w:rPr>
        <w:b/>
        <w:bCs/>
      </w:rPr>
      <w:tblPr/>
      <w:tcPr>
        <w:tcBorders>
          <w:top w:val="double" w:sz="4" w:space="0" w:color="CED7E6" w:themeColor="accent5"/>
        </w:tcBorders>
      </w:tcPr>
    </w:tblStylePr>
    <w:tblStylePr w:type="firstCol">
      <w:rPr>
        <w:b/>
        <w:bCs/>
      </w:rPr>
    </w:tblStylePr>
    <w:tblStylePr w:type="lastCol">
      <w:rPr>
        <w:b/>
        <w:bCs/>
      </w:rPr>
    </w:tblStylePr>
    <w:tblStylePr w:type="band1Vert">
      <w:tblPr/>
      <w:tcPr>
        <w:shd w:val="clear" w:color="auto" w:fill="F5F6FA" w:themeFill="accent5" w:themeFillTint="33"/>
      </w:tcPr>
    </w:tblStylePr>
    <w:tblStylePr w:type="band1Horz">
      <w:tblPr/>
      <w:tcPr>
        <w:shd w:val="clear" w:color="auto" w:fill="F5F6FA" w:themeFill="accent5" w:themeFillTint="33"/>
      </w:tcPr>
    </w:tblStylePr>
  </w:style>
  <w:style w:type="table" w:styleId="Rastertabel4-Accent6">
    <w:name w:val="Grid Table 4 Accent 6"/>
    <w:basedOn w:val="Standaardtabel"/>
    <w:uiPriority w:val="49"/>
    <w:semiHidden/>
    <w:rsid w:val="0072336A"/>
    <w:pPr>
      <w:spacing w:line="240" w:lineRule="auto"/>
    </w:pPr>
    <w:tblPr>
      <w:tblStyleRowBandSize w:val="1"/>
      <w:tblStyleColBandSize w:val="1"/>
      <w:tblBorders>
        <w:top w:val="single" w:sz="4" w:space="0" w:color="FBEDE1" w:themeColor="accent6" w:themeTint="99"/>
        <w:left w:val="single" w:sz="4" w:space="0" w:color="FBEDE1" w:themeColor="accent6" w:themeTint="99"/>
        <w:bottom w:val="single" w:sz="4" w:space="0" w:color="FBEDE1" w:themeColor="accent6" w:themeTint="99"/>
        <w:right w:val="single" w:sz="4" w:space="0" w:color="FBEDE1" w:themeColor="accent6" w:themeTint="99"/>
        <w:insideH w:val="single" w:sz="4" w:space="0" w:color="FBEDE1" w:themeColor="accent6" w:themeTint="99"/>
        <w:insideV w:val="single" w:sz="4" w:space="0" w:color="FBEDE1" w:themeColor="accent6" w:themeTint="99"/>
      </w:tblBorders>
    </w:tblPr>
    <w:tblStylePr w:type="firstRow">
      <w:rPr>
        <w:b/>
        <w:bCs/>
        <w:color w:val="FFFFFF" w:themeColor="background1"/>
      </w:rPr>
      <w:tblPr/>
      <w:tcPr>
        <w:tcBorders>
          <w:top w:val="single" w:sz="4" w:space="0" w:color="F9E2CE" w:themeColor="accent6"/>
          <w:left w:val="single" w:sz="4" w:space="0" w:color="F9E2CE" w:themeColor="accent6"/>
          <w:bottom w:val="single" w:sz="4" w:space="0" w:color="F9E2CE" w:themeColor="accent6"/>
          <w:right w:val="single" w:sz="4" w:space="0" w:color="F9E2CE" w:themeColor="accent6"/>
          <w:insideH w:val="nil"/>
          <w:insideV w:val="nil"/>
        </w:tcBorders>
        <w:shd w:val="clear" w:color="auto" w:fill="F9E2CE" w:themeFill="accent6"/>
      </w:tcPr>
    </w:tblStylePr>
    <w:tblStylePr w:type="lastRow">
      <w:rPr>
        <w:b/>
        <w:bCs/>
      </w:rPr>
      <w:tblPr/>
      <w:tcPr>
        <w:tcBorders>
          <w:top w:val="double" w:sz="4" w:space="0" w:color="F9E2CE" w:themeColor="accent6"/>
        </w:tcBorders>
      </w:tcPr>
    </w:tblStylePr>
    <w:tblStylePr w:type="firstCol">
      <w:rPr>
        <w:b/>
        <w:bCs/>
      </w:rPr>
    </w:tblStylePr>
    <w:tblStylePr w:type="lastCol">
      <w:rPr>
        <w:b/>
        <w:bCs/>
      </w:rPr>
    </w:tblStylePr>
    <w:tblStylePr w:type="band1Vert">
      <w:tblPr/>
      <w:tcPr>
        <w:shd w:val="clear" w:color="auto" w:fill="FDF9F5" w:themeFill="accent6" w:themeFillTint="33"/>
      </w:tcPr>
    </w:tblStylePr>
    <w:tblStylePr w:type="band1Horz">
      <w:tblPr/>
      <w:tcPr>
        <w:shd w:val="clear" w:color="auto" w:fill="FDF9F5" w:themeFill="accent6" w:themeFillTint="33"/>
      </w:tcPr>
    </w:tblStylePr>
  </w:style>
  <w:style w:type="table" w:styleId="Rastertabel5donker">
    <w:name w:val="Grid Table 5 Dark"/>
    <w:basedOn w:val="Standaardtabel"/>
    <w:uiPriority w:val="50"/>
    <w:semiHidden/>
    <w:rsid w:val="0072336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DBDA"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A4A49"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A4A49"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A4A49"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A4A49" w:themeFill="text1"/>
      </w:tcPr>
    </w:tblStylePr>
    <w:tblStylePr w:type="band1Vert">
      <w:tblPr/>
      <w:tcPr>
        <w:shd w:val="clear" w:color="auto" w:fill="B6B6B5" w:themeFill="text1" w:themeFillTint="66"/>
      </w:tcPr>
    </w:tblStylePr>
    <w:tblStylePr w:type="band1Horz">
      <w:tblPr/>
      <w:tcPr>
        <w:shd w:val="clear" w:color="auto" w:fill="B6B6B5" w:themeFill="text1" w:themeFillTint="66"/>
      </w:tcPr>
    </w:tblStylePr>
  </w:style>
  <w:style w:type="table" w:styleId="Rastertabel5donker-Accent1">
    <w:name w:val="Grid Table 5 Dark Accent 1"/>
    <w:basedOn w:val="Standaardtabel"/>
    <w:uiPriority w:val="50"/>
    <w:semiHidden/>
    <w:rsid w:val="0072336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9D2F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8398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8398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8398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83984" w:themeFill="accent1"/>
      </w:tcPr>
    </w:tblStylePr>
    <w:tblStylePr w:type="band1Vert">
      <w:tblPr/>
      <w:tcPr>
        <w:shd w:val="clear" w:color="auto" w:fill="73A6F6" w:themeFill="accent1" w:themeFillTint="66"/>
      </w:tcPr>
    </w:tblStylePr>
    <w:tblStylePr w:type="band1Horz">
      <w:tblPr/>
      <w:tcPr>
        <w:shd w:val="clear" w:color="auto" w:fill="73A6F6" w:themeFill="accent1" w:themeFillTint="66"/>
      </w:tcPr>
    </w:tblStylePr>
  </w:style>
  <w:style w:type="table" w:styleId="Rastertabel5donker-Accent2">
    <w:name w:val="Grid Table 5 Dark Accent 2"/>
    <w:basedOn w:val="Standaardtabel"/>
    <w:uiPriority w:val="50"/>
    <w:semiHidden/>
    <w:rsid w:val="0072336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1CA"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36C0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36C0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36C0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36C0A" w:themeFill="accent2"/>
      </w:tcPr>
    </w:tblStylePr>
    <w:tblStylePr w:type="band1Vert">
      <w:tblPr/>
      <w:tcPr>
        <w:shd w:val="clear" w:color="auto" w:fill="FAC396" w:themeFill="accent2" w:themeFillTint="66"/>
      </w:tcPr>
    </w:tblStylePr>
    <w:tblStylePr w:type="band1Horz">
      <w:tblPr/>
      <w:tcPr>
        <w:shd w:val="clear" w:color="auto" w:fill="FAC396" w:themeFill="accent2" w:themeFillTint="66"/>
      </w:tcPr>
    </w:tblStylePr>
  </w:style>
  <w:style w:type="table" w:styleId="Rastertabel5donker-Accent3">
    <w:name w:val="Grid Table 5 Dark Accent 3"/>
    <w:basedOn w:val="Standaardtabel"/>
    <w:uiPriority w:val="50"/>
    <w:semiHidden/>
    <w:rsid w:val="0072336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6F0"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B88B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B88B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B88B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B88B5" w:themeFill="accent3"/>
      </w:tcPr>
    </w:tblStylePr>
    <w:tblStylePr w:type="band1Vert">
      <w:tblPr/>
      <w:tcPr>
        <w:shd w:val="clear" w:color="auto" w:fill="C3CFE1" w:themeFill="accent3" w:themeFillTint="66"/>
      </w:tcPr>
    </w:tblStylePr>
    <w:tblStylePr w:type="band1Horz">
      <w:tblPr/>
      <w:tcPr>
        <w:shd w:val="clear" w:color="auto" w:fill="C3CFE1" w:themeFill="accent3" w:themeFillTint="66"/>
      </w:tcPr>
    </w:tblStylePr>
  </w:style>
  <w:style w:type="table" w:styleId="Rastertabel5donker-Accent4">
    <w:name w:val="Grid Table 5 Dark Accent 4"/>
    <w:basedOn w:val="Standaardtabel"/>
    <w:uiPriority w:val="50"/>
    <w:semiHidden/>
    <w:rsid w:val="0072336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DE1"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EA76C"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EA76C"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EA76C"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EA76C" w:themeFill="accent4"/>
      </w:tcPr>
    </w:tblStylePr>
    <w:tblStylePr w:type="band1Vert">
      <w:tblPr/>
      <w:tcPr>
        <w:shd w:val="clear" w:color="auto" w:fill="F8DBC4" w:themeFill="accent4" w:themeFillTint="66"/>
      </w:tcPr>
    </w:tblStylePr>
    <w:tblStylePr w:type="band1Horz">
      <w:tblPr/>
      <w:tcPr>
        <w:shd w:val="clear" w:color="auto" w:fill="F8DBC4" w:themeFill="accent4" w:themeFillTint="66"/>
      </w:tcPr>
    </w:tblStylePr>
  </w:style>
  <w:style w:type="table" w:styleId="Rastertabel5donker-Accent5">
    <w:name w:val="Grid Table 5 Dark Accent 5"/>
    <w:basedOn w:val="Standaardtabel"/>
    <w:uiPriority w:val="50"/>
    <w:semiHidden/>
    <w:rsid w:val="0072336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6F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ED7E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ED7E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ED7E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ED7E6" w:themeFill="accent5"/>
      </w:tcPr>
    </w:tblStylePr>
    <w:tblStylePr w:type="band1Vert">
      <w:tblPr/>
      <w:tcPr>
        <w:shd w:val="clear" w:color="auto" w:fill="EBEEF5" w:themeFill="accent5" w:themeFillTint="66"/>
      </w:tcPr>
    </w:tblStylePr>
    <w:tblStylePr w:type="band1Horz">
      <w:tblPr/>
      <w:tcPr>
        <w:shd w:val="clear" w:color="auto" w:fill="EBEEF5" w:themeFill="accent5" w:themeFillTint="66"/>
      </w:tcPr>
    </w:tblStylePr>
  </w:style>
  <w:style w:type="table" w:styleId="Rastertabel5donker-Accent6">
    <w:name w:val="Grid Table 5 Dark Accent 6"/>
    <w:basedOn w:val="Standaardtabel"/>
    <w:uiPriority w:val="50"/>
    <w:semiHidden/>
    <w:rsid w:val="0072336A"/>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F9F5"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9E2CE"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9E2CE"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9E2CE"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9E2CE" w:themeFill="accent6"/>
      </w:tcPr>
    </w:tblStylePr>
    <w:tblStylePr w:type="band1Vert">
      <w:tblPr/>
      <w:tcPr>
        <w:shd w:val="clear" w:color="auto" w:fill="FCF3EB" w:themeFill="accent6" w:themeFillTint="66"/>
      </w:tcPr>
    </w:tblStylePr>
    <w:tblStylePr w:type="band1Horz">
      <w:tblPr/>
      <w:tcPr>
        <w:shd w:val="clear" w:color="auto" w:fill="FCF3EB" w:themeFill="accent6" w:themeFillTint="66"/>
      </w:tcPr>
    </w:tblStylePr>
  </w:style>
  <w:style w:type="table" w:styleId="Rastertabel6kleurrijk">
    <w:name w:val="Grid Table 6 Colorful"/>
    <w:basedOn w:val="Standaardtabel"/>
    <w:uiPriority w:val="51"/>
    <w:semiHidden/>
    <w:rsid w:val="0072336A"/>
    <w:pPr>
      <w:spacing w:line="240" w:lineRule="auto"/>
    </w:pPr>
    <w:rPr>
      <w:color w:val="4A4A49" w:themeColor="text1"/>
    </w:rPr>
    <w:tblPr>
      <w:tblStyleRowBandSize w:val="1"/>
      <w:tblStyleColBandSize w:val="1"/>
      <w:tblBorders>
        <w:top w:val="single" w:sz="4" w:space="0" w:color="929291" w:themeColor="text1" w:themeTint="99"/>
        <w:left w:val="single" w:sz="4" w:space="0" w:color="929291" w:themeColor="text1" w:themeTint="99"/>
        <w:bottom w:val="single" w:sz="4" w:space="0" w:color="929291" w:themeColor="text1" w:themeTint="99"/>
        <w:right w:val="single" w:sz="4" w:space="0" w:color="929291" w:themeColor="text1" w:themeTint="99"/>
        <w:insideH w:val="single" w:sz="4" w:space="0" w:color="929291" w:themeColor="text1" w:themeTint="99"/>
        <w:insideV w:val="single" w:sz="4" w:space="0" w:color="929291" w:themeColor="text1" w:themeTint="99"/>
      </w:tblBorders>
    </w:tblPr>
    <w:tblStylePr w:type="firstRow">
      <w:rPr>
        <w:b/>
        <w:bCs/>
      </w:rPr>
      <w:tblPr/>
      <w:tcPr>
        <w:tcBorders>
          <w:bottom w:val="single" w:sz="12" w:space="0" w:color="929291" w:themeColor="text1" w:themeTint="99"/>
        </w:tcBorders>
      </w:tcPr>
    </w:tblStylePr>
    <w:tblStylePr w:type="lastRow">
      <w:rPr>
        <w:b/>
        <w:bCs/>
      </w:rPr>
      <w:tblPr/>
      <w:tcPr>
        <w:tcBorders>
          <w:top w:val="double" w:sz="4" w:space="0" w:color="929291" w:themeColor="text1" w:themeTint="99"/>
        </w:tcBorders>
      </w:tcPr>
    </w:tblStylePr>
    <w:tblStylePr w:type="firstCol">
      <w:rPr>
        <w:b/>
        <w:bCs/>
      </w:rPr>
    </w:tblStylePr>
    <w:tblStylePr w:type="lastCol">
      <w:rPr>
        <w:b/>
        <w:bCs/>
      </w:rPr>
    </w:tblStylePr>
    <w:tblStylePr w:type="band1Vert">
      <w:tblPr/>
      <w:tcPr>
        <w:shd w:val="clear" w:color="auto" w:fill="DBDBDA" w:themeFill="text1" w:themeFillTint="33"/>
      </w:tcPr>
    </w:tblStylePr>
    <w:tblStylePr w:type="band1Horz">
      <w:tblPr/>
      <w:tcPr>
        <w:shd w:val="clear" w:color="auto" w:fill="DBDBDA" w:themeFill="text1" w:themeFillTint="33"/>
      </w:tcPr>
    </w:tblStylePr>
  </w:style>
  <w:style w:type="table" w:styleId="Rastertabel6kleurrijk-Accent1">
    <w:name w:val="Grid Table 6 Colorful Accent 1"/>
    <w:basedOn w:val="Standaardtabel"/>
    <w:uiPriority w:val="51"/>
    <w:semiHidden/>
    <w:rsid w:val="0072336A"/>
    <w:pPr>
      <w:spacing w:line="240" w:lineRule="auto"/>
    </w:pPr>
    <w:rPr>
      <w:color w:val="062A62" w:themeColor="accent1" w:themeShade="BF"/>
    </w:rPr>
    <w:tblPr>
      <w:tblStyleRowBandSize w:val="1"/>
      <w:tblStyleColBandSize w:val="1"/>
      <w:tblBorders>
        <w:top w:val="single" w:sz="4" w:space="0" w:color="2D7AF2" w:themeColor="accent1" w:themeTint="99"/>
        <w:left w:val="single" w:sz="4" w:space="0" w:color="2D7AF2" w:themeColor="accent1" w:themeTint="99"/>
        <w:bottom w:val="single" w:sz="4" w:space="0" w:color="2D7AF2" w:themeColor="accent1" w:themeTint="99"/>
        <w:right w:val="single" w:sz="4" w:space="0" w:color="2D7AF2" w:themeColor="accent1" w:themeTint="99"/>
        <w:insideH w:val="single" w:sz="4" w:space="0" w:color="2D7AF2" w:themeColor="accent1" w:themeTint="99"/>
        <w:insideV w:val="single" w:sz="4" w:space="0" w:color="2D7AF2" w:themeColor="accent1" w:themeTint="99"/>
      </w:tblBorders>
    </w:tblPr>
    <w:tblStylePr w:type="firstRow">
      <w:rPr>
        <w:b/>
        <w:bCs/>
      </w:rPr>
      <w:tblPr/>
      <w:tcPr>
        <w:tcBorders>
          <w:bottom w:val="single" w:sz="12" w:space="0" w:color="2D7AF2" w:themeColor="accent1" w:themeTint="99"/>
        </w:tcBorders>
      </w:tcPr>
    </w:tblStylePr>
    <w:tblStylePr w:type="lastRow">
      <w:rPr>
        <w:b/>
        <w:bCs/>
      </w:rPr>
      <w:tblPr/>
      <w:tcPr>
        <w:tcBorders>
          <w:top w:val="double" w:sz="4" w:space="0" w:color="2D7AF2" w:themeColor="accent1" w:themeTint="99"/>
        </w:tcBorders>
      </w:tcPr>
    </w:tblStylePr>
    <w:tblStylePr w:type="firstCol">
      <w:rPr>
        <w:b/>
        <w:bCs/>
      </w:rPr>
    </w:tblStylePr>
    <w:tblStylePr w:type="lastCol">
      <w:rPr>
        <w:b/>
        <w:bCs/>
      </w:rPr>
    </w:tblStylePr>
    <w:tblStylePr w:type="band1Vert">
      <w:tblPr/>
      <w:tcPr>
        <w:shd w:val="clear" w:color="auto" w:fill="B9D2FA" w:themeFill="accent1" w:themeFillTint="33"/>
      </w:tcPr>
    </w:tblStylePr>
    <w:tblStylePr w:type="band1Horz">
      <w:tblPr/>
      <w:tcPr>
        <w:shd w:val="clear" w:color="auto" w:fill="B9D2FA" w:themeFill="accent1" w:themeFillTint="33"/>
      </w:tcPr>
    </w:tblStylePr>
  </w:style>
  <w:style w:type="table" w:styleId="Rastertabel6kleurrijk-Accent2">
    <w:name w:val="Grid Table 6 Colorful Accent 2"/>
    <w:basedOn w:val="Standaardtabel"/>
    <w:uiPriority w:val="51"/>
    <w:semiHidden/>
    <w:rsid w:val="0072336A"/>
    <w:pPr>
      <w:spacing w:line="240" w:lineRule="auto"/>
    </w:pPr>
    <w:rPr>
      <w:color w:val="A95007" w:themeColor="accent2" w:themeShade="BF"/>
    </w:rPr>
    <w:tblPr>
      <w:tblStyleRowBandSize w:val="1"/>
      <w:tblStyleColBandSize w:val="1"/>
      <w:tblBorders>
        <w:top w:val="single" w:sz="4" w:space="0" w:color="F8A561" w:themeColor="accent2" w:themeTint="99"/>
        <w:left w:val="single" w:sz="4" w:space="0" w:color="F8A561" w:themeColor="accent2" w:themeTint="99"/>
        <w:bottom w:val="single" w:sz="4" w:space="0" w:color="F8A561" w:themeColor="accent2" w:themeTint="99"/>
        <w:right w:val="single" w:sz="4" w:space="0" w:color="F8A561" w:themeColor="accent2" w:themeTint="99"/>
        <w:insideH w:val="single" w:sz="4" w:space="0" w:color="F8A561" w:themeColor="accent2" w:themeTint="99"/>
        <w:insideV w:val="single" w:sz="4" w:space="0" w:color="F8A561" w:themeColor="accent2" w:themeTint="99"/>
      </w:tblBorders>
    </w:tblPr>
    <w:tblStylePr w:type="firstRow">
      <w:rPr>
        <w:b/>
        <w:bCs/>
      </w:rPr>
      <w:tblPr/>
      <w:tcPr>
        <w:tcBorders>
          <w:bottom w:val="single" w:sz="12" w:space="0" w:color="F8A561" w:themeColor="accent2" w:themeTint="99"/>
        </w:tcBorders>
      </w:tcPr>
    </w:tblStylePr>
    <w:tblStylePr w:type="lastRow">
      <w:rPr>
        <w:b/>
        <w:bCs/>
      </w:rPr>
      <w:tblPr/>
      <w:tcPr>
        <w:tcBorders>
          <w:top w:val="double" w:sz="4" w:space="0" w:color="F8A561" w:themeColor="accent2" w:themeTint="99"/>
        </w:tcBorders>
      </w:tcPr>
    </w:tblStylePr>
    <w:tblStylePr w:type="firstCol">
      <w:rPr>
        <w:b/>
        <w:bCs/>
      </w:rPr>
    </w:tblStylePr>
    <w:tblStylePr w:type="lastCol">
      <w:rPr>
        <w:b/>
        <w:bCs/>
      </w:rPr>
    </w:tblStylePr>
    <w:tblStylePr w:type="band1Vert">
      <w:tblPr/>
      <w:tcPr>
        <w:shd w:val="clear" w:color="auto" w:fill="FCE1CA" w:themeFill="accent2" w:themeFillTint="33"/>
      </w:tcPr>
    </w:tblStylePr>
    <w:tblStylePr w:type="band1Horz">
      <w:tblPr/>
      <w:tcPr>
        <w:shd w:val="clear" w:color="auto" w:fill="FCE1CA" w:themeFill="accent2" w:themeFillTint="33"/>
      </w:tcPr>
    </w:tblStylePr>
  </w:style>
  <w:style w:type="table" w:styleId="Rastertabel6kleurrijk-Accent3">
    <w:name w:val="Grid Table 6 Colorful Accent 3"/>
    <w:basedOn w:val="Standaardtabel"/>
    <w:uiPriority w:val="51"/>
    <w:semiHidden/>
    <w:rsid w:val="0072336A"/>
    <w:pPr>
      <w:spacing w:line="240" w:lineRule="auto"/>
    </w:pPr>
    <w:rPr>
      <w:color w:val="48638F" w:themeColor="accent3" w:themeShade="BF"/>
    </w:rPr>
    <w:tblPr>
      <w:tblStyleRowBandSize w:val="1"/>
      <w:tblStyleColBandSize w:val="1"/>
      <w:tblBorders>
        <w:top w:val="single" w:sz="4" w:space="0" w:color="A6B7D2" w:themeColor="accent3" w:themeTint="99"/>
        <w:left w:val="single" w:sz="4" w:space="0" w:color="A6B7D2" w:themeColor="accent3" w:themeTint="99"/>
        <w:bottom w:val="single" w:sz="4" w:space="0" w:color="A6B7D2" w:themeColor="accent3" w:themeTint="99"/>
        <w:right w:val="single" w:sz="4" w:space="0" w:color="A6B7D2" w:themeColor="accent3" w:themeTint="99"/>
        <w:insideH w:val="single" w:sz="4" w:space="0" w:color="A6B7D2" w:themeColor="accent3" w:themeTint="99"/>
        <w:insideV w:val="single" w:sz="4" w:space="0" w:color="A6B7D2" w:themeColor="accent3" w:themeTint="99"/>
      </w:tblBorders>
    </w:tblPr>
    <w:tblStylePr w:type="firstRow">
      <w:rPr>
        <w:b/>
        <w:bCs/>
      </w:rPr>
      <w:tblPr/>
      <w:tcPr>
        <w:tcBorders>
          <w:bottom w:val="single" w:sz="12" w:space="0" w:color="A6B7D2" w:themeColor="accent3" w:themeTint="99"/>
        </w:tcBorders>
      </w:tcPr>
    </w:tblStylePr>
    <w:tblStylePr w:type="lastRow">
      <w:rPr>
        <w:b/>
        <w:bCs/>
      </w:rPr>
      <w:tblPr/>
      <w:tcPr>
        <w:tcBorders>
          <w:top w:val="double" w:sz="4" w:space="0" w:color="A6B7D2" w:themeColor="accent3" w:themeTint="99"/>
        </w:tcBorders>
      </w:tcPr>
    </w:tblStylePr>
    <w:tblStylePr w:type="firstCol">
      <w:rPr>
        <w:b/>
        <w:bCs/>
      </w:rPr>
    </w:tblStylePr>
    <w:tblStylePr w:type="lastCol">
      <w:rPr>
        <w:b/>
        <w:bCs/>
      </w:rPr>
    </w:tblStylePr>
    <w:tblStylePr w:type="band1Vert">
      <w:tblPr/>
      <w:tcPr>
        <w:shd w:val="clear" w:color="auto" w:fill="E1E6F0" w:themeFill="accent3" w:themeFillTint="33"/>
      </w:tcPr>
    </w:tblStylePr>
    <w:tblStylePr w:type="band1Horz">
      <w:tblPr/>
      <w:tcPr>
        <w:shd w:val="clear" w:color="auto" w:fill="E1E6F0" w:themeFill="accent3" w:themeFillTint="33"/>
      </w:tcPr>
    </w:tblStylePr>
  </w:style>
  <w:style w:type="table" w:styleId="Rastertabel6kleurrijk-Accent4">
    <w:name w:val="Grid Table 6 Colorful Accent 4"/>
    <w:basedOn w:val="Standaardtabel"/>
    <w:uiPriority w:val="51"/>
    <w:semiHidden/>
    <w:rsid w:val="0072336A"/>
    <w:pPr>
      <w:spacing w:line="240" w:lineRule="auto"/>
    </w:pPr>
    <w:rPr>
      <w:color w:val="E5771E" w:themeColor="accent4" w:themeShade="BF"/>
    </w:rPr>
    <w:tblPr>
      <w:tblStyleRowBandSize w:val="1"/>
      <w:tblStyleColBandSize w:val="1"/>
      <w:tblBorders>
        <w:top w:val="single" w:sz="4" w:space="0" w:color="F4C9A6" w:themeColor="accent4" w:themeTint="99"/>
        <w:left w:val="single" w:sz="4" w:space="0" w:color="F4C9A6" w:themeColor="accent4" w:themeTint="99"/>
        <w:bottom w:val="single" w:sz="4" w:space="0" w:color="F4C9A6" w:themeColor="accent4" w:themeTint="99"/>
        <w:right w:val="single" w:sz="4" w:space="0" w:color="F4C9A6" w:themeColor="accent4" w:themeTint="99"/>
        <w:insideH w:val="single" w:sz="4" w:space="0" w:color="F4C9A6" w:themeColor="accent4" w:themeTint="99"/>
        <w:insideV w:val="single" w:sz="4" w:space="0" w:color="F4C9A6" w:themeColor="accent4" w:themeTint="99"/>
      </w:tblBorders>
    </w:tblPr>
    <w:tblStylePr w:type="firstRow">
      <w:rPr>
        <w:b/>
        <w:bCs/>
      </w:rPr>
      <w:tblPr/>
      <w:tcPr>
        <w:tcBorders>
          <w:bottom w:val="single" w:sz="12" w:space="0" w:color="F4C9A6" w:themeColor="accent4" w:themeTint="99"/>
        </w:tcBorders>
      </w:tcPr>
    </w:tblStylePr>
    <w:tblStylePr w:type="lastRow">
      <w:rPr>
        <w:b/>
        <w:bCs/>
      </w:rPr>
      <w:tblPr/>
      <w:tcPr>
        <w:tcBorders>
          <w:top w:val="double" w:sz="4" w:space="0" w:color="F4C9A6" w:themeColor="accent4" w:themeTint="99"/>
        </w:tcBorders>
      </w:tcPr>
    </w:tblStylePr>
    <w:tblStylePr w:type="firstCol">
      <w:rPr>
        <w:b/>
        <w:bCs/>
      </w:rPr>
    </w:tblStylePr>
    <w:tblStylePr w:type="lastCol">
      <w:rPr>
        <w:b/>
        <w:bCs/>
      </w:rPr>
    </w:tblStylePr>
    <w:tblStylePr w:type="band1Vert">
      <w:tblPr/>
      <w:tcPr>
        <w:shd w:val="clear" w:color="auto" w:fill="FBEDE1" w:themeFill="accent4" w:themeFillTint="33"/>
      </w:tcPr>
    </w:tblStylePr>
    <w:tblStylePr w:type="band1Horz">
      <w:tblPr/>
      <w:tcPr>
        <w:shd w:val="clear" w:color="auto" w:fill="FBEDE1" w:themeFill="accent4" w:themeFillTint="33"/>
      </w:tcPr>
    </w:tblStylePr>
  </w:style>
  <w:style w:type="table" w:styleId="Rastertabel6kleurrijk-Accent5">
    <w:name w:val="Grid Table 6 Colorful Accent 5"/>
    <w:basedOn w:val="Standaardtabel"/>
    <w:uiPriority w:val="51"/>
    <w:semiHidden/>
    <w:rsid w:val="0072336A"/>
    <w:pPr>
      <w:spacing w:line="240" w:lineRule="auto"/>
    </w:pPr>
    <w:rPr>
      <w:color w:val="859BC1" w:themeColor="accent5" w:themeShade="BF"/>
    </w:rPr>
    <w:tblPr>
      <w:tblStyleRowBandSize w:val="1"/>
      <w:tblStyleColBandSize w:val="1"/>
      <w:tblBorders>
        <w:top w:val="single" w:sz="4" w:space="0" w:color="E1E6F0" w:themeColor="accent5" w:themeTint="99"/>
        <w:left w:val="single" w:sz="4" w:space="0" w:color="E1E6F0" w:themeColor="accent5" w:themeTint="99"/>
        <w:bottom w:val="single" w:sz="4" w:space="0" w:color="E1E6F0" w:themeColor="accent5" w:themeTint="99"/>
        <w:right w:val="single" w:sz="4" w:space="0" w:color="E1E6F0" w:themeColor="accent5" w:themeTint="99"/>
        <w:insideH w:val="single" w:sz="4" w:space="0" w:color="E1E6F0" w:themeColor="accent5" w:themeTint="99"/>
        <w:insideV w:val="single" w:sz="4" w:space="0" w:color="E1E6F0" w:themeColor="accent5" w:themeTint="99"/>
      </w:tblBorders>
    </w:tblPr>
    <w:tblStylePr w:type="firstRow">
      <w:rPr>
        <w:b/>
        <w:bCs/>
      </w:rPr>
      <w:tblPr/>
      <w:tcPr>
        <w:tcBorders>
          <w:bottom w:val="single" w:sz="12" w:space="0" w:color="E1E6F0" w:themeColor="accent5" w:themeTint="99"/>
        </w:tcBorders>
      </w:tcPr>
    </w:tblStylePr>
    <w:tblStylePr w:type="lastRow">
      <w:rPr>
        <w:b/>
        <w:bCs/>
      </w:rPr>
      <w:tblPr/>
      <w:tcPr>
        <w:tcBorders>
          <w:top w:val="double" w:sz="4" w:space="0" w:color="E1E6F0" w:themeColor="accent5" w:themeTint="99"/>
        </w:tcBorders>
      </w:tcPr>
    </w:tblStylePr>
    <w:tblStylePr w:type="firstCol">
      <w:rPr>
        <w:b/>
        <w:bCs/>
      </w:rPr>
    </w:tblStylePr>
    <w:tblStylePr w:type="lastCol">
      <w:rPr>
        <w:b/>
        <w:bCs/>
      </w:rPr>
    </w:tblStylePr>
    <w:tblStylePr w:type="band1Vert">
      <w:tblPr/>
      <w:tcPr>
        <w:shd w:val="clear" w:color="auto" w:fill="F5F6FA" w:themeFill="accent5" w:themeFillTint="33"/>
      </w:tcPr>
    </w:tblStylePr>
    <w:tblStylePr w:type="band1Horz">
      <w:tblPr/>
      <w:tcPr>
        <w:shd w:val="clear" w:color="auto" w:fill="F5F6FA" w:themeFill="accent5" w:themeFillTint="33"/>
      </w:tcPr>
    </w:tblStylePr>
  </w:style>
  <w:style w:type="table" w:styleId="Rastertabel6kleurrijk-Accent6">
    <w:name w:val="Grid Table 6 Colorful Accent 6"/>
    <w:basedOn w:val="Standaardtabel"/>
    <w:uiPriority w:val="51"/>
    <w:semiHidden/>
    <w:rsid w:val="0072336A"/>
    <w:pPr>
      <w:spacing w:line="240" w:lineRule="auto"/>
    </w:pPr>
    <w:rPr>
      <w:color w:val="ECA568" w:themeColor="accent6" w:themeShade="BF"/>
    </w:rPr>
    <w:tblPr>
      <w:tblStyleRowBandSize w:val="1"/>
      <w:tblStyleColBandSize w:val="1"/>
      <w:tblBorders>
        <w:top w:val="single" w:sz="4" w:space="0" w:color="FBEDE1" w:themeColor="accent6" w:themeTint="99"/>
        <w:left w:val="single" w:sz="4" w:space="0" w:color="FBEDE1" w:themeColor="accent6" w:themeTint="99"/>
        <w:bottom w:val="single" w:sz="4" w:space="0" w:color="FBEDE1" w:themeColor="accent6" w:themeTint="99"/>
        <w:right w:val="single" w:sz="4" w:space="0" w:color="FBEDE1" w:themeColor="accent6" w:themeTint="99"/>
        <w:insideH w:val="single" w:sz="4" w:space="0" w:color="FBEDE1" w:themeColor="accent6" w:themeTint="99"/>
        <w:insideV w:val="single" w:sz="4" w:space="0" w:color="FBEDE1" w:themeColor="accent6" w:themeTint="99"/>
      </w:tblBorders>
    </w:tblPr>
    <w:tblStylePr w:type="firstRow">
      <w:rPr>
        <w:b/>
        <w:bCs/>
      </w:rPr>
      <w:tblPr/>
      <w:tcPr>
        <w:tcBorders>
          <w:bottom w:val="single" w:sz="12" w:space="0" w:color="FBEDE1" w:themeColor="accent6" w:themeTint="99"/>
        </w:tcBorders>
      </w:tcPr>
    </w:tblStylePr>
    <w:tblStylePr w:type="lastRow">
      <w:rPr>
        <w:b/>
        <w:bCs/>
      </w:rPr>
      <w:tblPr/>
      <w:tcPr>
        <w:tcBorders>
          <w:top w:val="double" w:sz="4" w:space="0" w:color="FBEDE1" w:themeColor="accent6" w:themeTint="99"/>
        </w:tcBorders>
      </w:tcPr>
    </w:tblStylePr>
    <w:tblStylePr w:type="firstCol">
      <w:rPr>
        <w:b/>
        <w:bCs/>
      </w:rPr>
    </w:tblStylePr>
    <w:tblStylePr w:type="lastCol">
      <w:rPr>
        <w:b/>
        <w:bCs/>
      </w:rPr>
    </w:tblStylePr>
    <w:tblStylePr w:type="band1Vert">
      <w:tblPr/>
      <w:tcPr>
        <w:shd w:val="clear" w:color="auto" w:fill="FDF9F5" w:themeFill="accent6" w:themeFillTint="33"/>
      </w:tcPr>
    </w:tblStylePr>
    <w:tblStylePr w:type="band1Horz">
      <w:tblPr/>
      <w:tcPr>
        <w:shd w:val="clear" w:color="auto" w:fill="FDF9F5" w:themeFill="accent6" w:themeFillTint="33"/>
      </w:tcPr>
    </w:tblStylePr>
  </w:style>
  <w:style w:type="table" w:styleId="Rastertabel7kleurrijk">
    <w:name w:val="Grid Table 7 Colorful"/>
    <w:basedOn w:val="Standaardtabel"/>
    <w:uiPriority w:val="52"/>
    <w:semiHidden/>
    <w:rsid w:val="0072336A"/>
    <w:pPr>
      <w:spacing w:line="240" w:lineRule="auto"/>
    </w:pPr>
    <w:rPr>
      <w:color w:val="4A4A49" w:themeColor="text1"/>
    </w:rPr>
    <w:tblPr>
      <w:tblStyleRowBandSize w:val="1"/>
      <w:tblStyleColBandSize w:val="1"/>
      <w:tblBorders>
        <w:top w:val="single" w:sz="4" w:space="0" w:color="929291" w:themeColor="text1" w:themeTint="99"/>
        <w:left w:val="single" w:sz="4" w:space="0" w:color="929291" w:themeColor="text1" w:themeTint="99"/>
        <w:bottom w:val="single" w:sz="4" w:space="0" w:color="929291" w:themeColor="text1" w:themeTint="99"/>
        <w:right w:val="single" w:sz="4" w:space="0" w:color="929291" w:themeColor="text1" w:themeTint="99"/>
        <w:insideH w:val="single" w:sz="4" w:space="0" w:color="929291" w:themeColor="text1" w:themeTint="99"/>
        <w:insideV w:val="single" w:sz="4" w:space="0" w:color="929291"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A" w:themeFill="text1" w:themeFillTint="33"/>
      </w:tcPr>
    </w:tblStylePr>
    <w:tblStylePr w:type="band1Horz">
      <w:tblPr/>
      <w:tcPr>
        <w:shd w:val="clear" w:color="auto" w:fill="DBDBDA" w:themeFill="text1" w:themeFillTint="33"/>
      </w:tcPr>
    </w:tblStylePr>
    <w:tblStylePr w:type="neCell">
      <w:tblPr/>
      <w:tcPr>
        <w:tcBorders>
          <w:bottom w:val="single" w:sz="4" w:space="0" w:color="929291" w:themeColor="text1" w:themeTint="99"/>
        </w:tcBorders>
      </w:tcPr>
    </w:tblStylePr>
    <w:tblStylePr w:type="nwCell">
      <w:tblPr/>
      <w:tcPr>
        <w:tcBorders>
          <w:bottom w:val="single" w:sz="4" w:space="0" w:color="929291" w:themeColor="text1" w:themeTint="99"/>
        </w:tcBorders>
      </w:tcPr>
    </w:tblStylePr>
    <w:tblStylePr w:type="seCell">
      <w:tblPr/>
      <w:tcPr>
        <w:tcBorders>
          <w:top w:val="single" w:sz="4" w:space="0" w:color="929291" w:themeColor="text1" w:themeTint="99"/>
        </w:tcBorders>
      </w:tcPr>
    </w:tblStylePr>
    <w:tblStylePr w:type="swCell">
      <w:tblPr/>
      <w:tcPr>
        <w:tcBorders>
          <w:top w:val="single" w:sz="4" w:space="0" w:color="929291" w:themeColor="text1" w:themeTint="99"/>
        </w:tcBorders>
      </w:tcPr>
    </w:tblStylePr>
  </w:style>
  <w:style w:type="table" w:styleId="Rastertabel7kleurrijk-Accent1">
    <w:name w:val="Grid Table 7 Colorful Accent 1"/>
    <w:basedOn w:val="Standaardtabel"/>
    <w:uiPriority w:val="52"/>
    <w:semiHidden/>
    <w:rsid w:val="0072336A"/>
    <w:pPr>
      <w:spacing w:line="240" w:lineRule="auto"/>
    </w:pPr>
    <w:rPr>
      <w:color w:val="062A62" w:themeColor="accent1" w:themeShade="BF"/>
    </w:rPr>
    <w:tblPr>
      <w:tblStyleRowBandSize w:val="1"/>
      <w:tblStyleColBandSize w:val="1"/>
      <w:tblBorders>
        <w:top w:val="single" w:sz="4" w:space="0" w:color="2D7AF2" w:themeColor="accent1" w:themeTint="99"/>
        <w:left w:val="single" w:sz="4" w:space="0" w:color="2D7AF2" w:themeColor="accent1" w:themeTint="99"/>
        <w:bottom w:val="single" w:sz="4" w:space="0" w:color="2D7AF2" w:themeColor="accent1" w:themeTint="99"/>
        <w:right w:val="single" w:sz="4" w:space="0" w:color="2D7AF2" w:themeColor="accent1" w:themeTint="99"/>
        <w:insideH w:val="single" w:sz="4" w:space="0" w:color="2D7AF2" w:themeColor="accent1" w:themeTint="99"/>
        <w:insideV w:val="single" w:sz="4" w:space="0" w:color="2D7AF2"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2FA" w:themeFill="accent1" w:themeFillTint="33"/>
      </w:tcPr>
    </w:tblStylePr>
    <w:tblStylePr w:type="band1Horz">
      <w:tblPr/>
      <w:tcPr>
        <w:shd w:val="clear" w:color="auto" w:fill="B9D2FA" w:themeFill="accent1" w:themeFillTint="33"/>
      </w:tcPr>
    </w:tblStylePr>
    <w:tblStylePr w:type="neCell">
      <w:tblPr/>
      <w:tcPr>
        <w:tcBorders>
          <w:bottom w:val="single" w:sz="4" w:space="0" w:color="2D7AF2" w:themeColor="accent1" w:themeTint="99"/>
        </w:tcBorders>
      </w:tcPr>
    </w:tblStylePr>
    <w:tblStylePr w:type="nwCell">
      <w:tblPr/>
      <w:tcPr>
        <w:tcBorders>
          <w:bottom w:val="single" w:sz="4" w:space="0" w:color="2D7AF2" w:themeColor="accent1" w:themeTint="99"/>
        </w:tcBorders>
      </w:tcPr>
    </w:tblStylePr>
    <w:tblStylePr w:type="seCell">
      <w:tblPr/>
      <w:tcPr>
        <w:tcBorders>
          <w:top w:val="single" w:sz="4" w:space="0" w:color="2D7AF2" w:themeColor="accent1" w:themeTint="99"/>
        </w:tcBorders>
      </w:tcPr>
    </w:tblStylePr>
    <w:tblStylePr w:type="swCell">
      <w:tblPr/>
      <w:tcPr>
        <w:tcBorders>
          <w:top w:val="single" w:sz="4" w:space="0" w:color="2D7AF2" w:themeColor="accent1" w:themeTint="99"/>
        </w:tcBorders>
      </w:tcPr>
    </w:tblStylePr>
  </w:style>
  <w:style w:type="table" w:styleId="Rastertabel7kleurrijk-Accent2">
    <w:name w:val="Grid Table 7 Colorful Accent 2"/>
    <w:basedOn w:val="Standaardtabel"/>
    <w:uiPriority w:val="52"/>
    <w:semiHidden/>
    <w:rsid w:val="0072336A"/>
    <w:pPr>
      <w:spacing w:line="240" w:lineRule="auto"/>
    </w:pPr>
    <w:rPr>
      <w:color w:val="A95007" w:themeColor="accent2" w:themeShade="BF"/>
    </w:rPr>
    <w:tblPr>
      <w:tblStyleRowBandSize w:val="1"/>
      <w:tblStyleColBandSize w:val="1"/>
      <w:tblBorders>
        <w:top w:val="single" w:sz="4" w:space="0" w:color="F8A561" w:themeColor="accent2" w:themeTint="99"/>
        <w:left w:val="single" w:sz="4" w:space="0" w:color="F8A561" w:themeColor="accent2" w:themeTint="99"/>
        <w:bottom w:val="single" w:sz="4" w:space="0" w:color="F8A561" w:themeColor="accent2" w:themeTint="99"/>
        <w:right w:val="single" w:sz="4" w:space="0" w:color="F8A561" w:themeColor="accent2" w:themeTint="99"/>
        <w:insideH w:val="single" w:sz="4" w:space="0" w:color="F8A561" w:themeColor="accent2" w:themeTint="99"/>
        <w:insideV w:val="single" w:sz="4" w:space="0" w:color="F8A561"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E1CA" w:themeFill="accent2" w:themeFillTint="33"/>
      </w:tcPr>
    </w:tblStylePr>
    <w:tblStylePr w:type="band1Horz">
      <w:tblPr/>
      <w:tcPr>
        <w:shd w:val="clear" w:color="auto" w:fill="FCE1CA" w:themeFill="accent2" w:themeFillTint="33"/>
      </w:tcPr>
    </w:tblStylePr>
    <w:tblStylePr w:type="neCell">
      <w:tblPr/>
      <w:tcPr>
        <w:tcBorders>
          <w:bottom w:val="single" w:sz="4" w:space="0" w:color="F8A561" w:themeColor="accent2" w:themeTint="99"/>
        </w:tcBorders>
      </w:tcPr>
    </w:tblStylePr>
    <w:tblStylePr w:type="nwCell">
      <w:tblPr/>
      <w:tcPr>
        <w:tcBorders>
          <w:bottom w:val="single" w:sz="4" w:space="0" w:color="F8A561" w:themeColor="accent2" w:themeTint="99"/>
        </w:tcBorders>
      </w:tcPr>
    </w:tblStylePr>
    <w:tblStylePr w:type="seCell">
      <w:tblPr/>
      <w:tcPr>
        <w:tcBorders>
          <w:top w:val="single" w:sz="4" w:space="0" w:color="F8A561" w:themeColor="accent2" w:themeTint="99"/>
        </w:tcBorders>
      </w:tcPr>
    </w:tblStylePr>
    <w:tblStylePr w:type="swCell">
      <w:tblPr/>
      <w:tcPr>
        <w:tcBorders>
          <w:top w:val="single" w:sz="4" w:space="0" w:color="F8A561" w:themeColor="accent2" w:themeTint="99"/>
        </w:tcBorders>
      </w:tcPr>
    </w:tblStylePr>
  </w:style>
  <w:style w:type="table" w:styleId="Rastertabel7kleurrijk-Accent3">
    <w:name w:val="Grid Table 7 Colorful Accent 3"/>
    <w:basedOn w:val="Standaardtabel"/>
    <w:uiPriority w:val="52"/>
    <w:semiHidden/>
    <w:rsid w:val="0072336A"/>
    <w:pPr>
      <w:spacing w:line="240" w:lineRule="auto"/>
    </w:pPr>
    <w:rPr>
      <w:color w:val="48638F" w:themeColor="accent3" w:themeShade="BF"/>
    </w:rPr>
    <w:tblPr>
      <w:tblStyleRowBandSize w:val="1"/>
      <w:tblStyleColBandSize w:val="1"/>
      <w:tblBorders>
        <w:top w:val="single" w:sz="4" w:space="0" w:color="A6B7D2" w:themeColor="accent3" w:themeTint="99"/>
        <w:left w:val="single" w:sz="4" w:space="0" w:color="A6B7D2" w:themeColor="accent3" w:themeTint="99"/>
        <w:bottom w:val="single" w:sz="4" w:space="0" w:color="A6B7D2" w:themeColor="accent3" w:themeTint="99"/>
        <w:right w:val="single" w:sz="4" w:space="0" w:color="A6B7D2" w:themeColor="accent3" w:themeTint="99"/>
        <w:insideH w:val="single" w:sz="4" w:space="0" w:color="A6B7D2" w:themeColor="accent3" w:themeTint="99"/>
        <w:insideV w:val="single" w:sz="4" w:space="0" w:color="A6B7D2"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1E6F0" w:themeFill="accent3" w:themeFillTint="33"/>
      </w:tcPr>
    </w:tblStylePr>
    <w:tblStylePr w:type="band1Horz">
      <w:tblPr/>
      <w:tcPr>
        <w:shd w:val="clear" w:color="auto" w:fill="E1E6F0" w:themeFill="accent3" w:themeFillTint="33"/>
      </w:tcPr>
    </w:tblStylePr>
    <w:tblStylePr w:type="neCell">
      <w:tblPr/>
      <w:tcPr>
        <w:tcBorders>
          <w:bottom w:val="single" w:sz="4" w:space="0" w:color="A6B7D2" w:themeColor="accent3" w:themeTint="99"/>
        </w:tcBorders>
      </w:tcPr>
    </w:tblStylePr>
    <w:tblStylePr w:type="nwCell">
      <w:tblPr/>
      <w:tcPr>
        <w:tcBorders>
          <w:bottom w:val="single" w:sz="4" w:space="0" w:color="A6B7D2" w:themeColor="accent3" w:themeTint="99"/>
        </w:tcBorders>
      </w:tcPr>
    </w:tblStylePr>
    <w:tblStylePr w:type="seCell">
      <w:tblPr/>
      <w:tcPr>
        <w:tcBorders>
          <w:top w:val="single" w:sz="4" w:space="0" w:color="A6B7D2" w:themeColor="accent3" w:themeTint="99"/>
        </w:tcBorders>
      </w:tcPr>
    </w:tblStylePr>
    <w:tblStylePr w:type="swCell">
      <w:tblPr/>
      <w:tcPr>
        <w:tcBorders>
          <w:top w:val="single" w:sz="4" w:space="0" w:color="A6B7D2" w:themeColor="accent3" w:themeTint="99"/>
        </w:tcBorders>
      </w:tcPr>
    </w:tblStylePr>
  </w:style>
  <w:style w:type="table" w:styleId="Rastertabel7kleurrijk-Accent4">
    <w:name w:val="Grid Table 7 Colorful Accent 4"/>
    <w:basedOn w:val="Standaardtabel"/>
    <w:uiPriority w:val="52"/>
    <w:semiHidden/>
    <w:rsid w:val="0072336A"/>
    <w:pPr>
      <w:spacing w:line="240" w:lineRule="auto"/>
    </w:pPr>
    <w:rPr>
      <w:color w:val="E5771E" w:themeColor="accent4" w:themeShade="BF"/>
    </w:rPr>
    <w:tblPr>
      <w:tblStyleRowBandSize w:val="1"/>
      <w:tblStyleColBandSize w:val="1"/>
      <w:tblBorders>
        <w:top w:val="single" w:sz="4" w:space="0" w:color="F4C9A6" w:themeColor="accent4" w:themeTint="99"/>
        <w:left w:val="single" w:sz="4" w:space="0" w:color="F4C9A6" w:themeColor="accent4" w:themeTint="99"/>
        <w:bottom w:val="single" w:sz="4" w:space="0" w:color="F4C9A6" w:themeColor="accent4" w:themeTint="99"/>
        <w:right w:val="single" w:sz="4" w:space="0" w:color="F4C9A6" w:themeColor="accent4" w:themeTint="99"/>
        <w:insideH w:val="single" w:sz="4" w:space="0" w:color="F4C9A6" w:themeColor="accent4" w:themeTint="99"/>
        <w:insideV w:val="single" w:sz="4" w:space="0" w:color="F4C9A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DE1" w:themeFill="accent4" w:themeFillTint="33"/>
      </w:tcPr>
    </w:tblStylePr>
    <w:tblStylePr w:type="band1Horz">
      <w:tblPr/>
      <w:tcPr>
        <w:shd w:val="clear" w:color="auto" w:fill="FBEDE1" w:themeFill="accent4" w:themeFillTint="33"/>
      </w:tcPr>
    </w:tblStylePr>
    <w:tblStylePr w:type="neCell">
      <w:tblPr/>
      <w:tcPr>
        <w:tcBorders>
          <w:bottom w:val="single" w:sz="4" w:space="0" w:color="F4C9A6" w:themeColor="accent4" w:themeTint="99"/>
        </w:tcBorders>
      </w:tcPr>
    </w:tblStylePr>
    <w:tblStylePr w:type="nwCell">
      <w:tblPr/>
      <w:tcPr>
        <w:tcBorders>
          <w:bottom w:val="single" w:sz="4" w:space="0" w:color="F4C9A6" w:themeColor="accent4" w:themeTint="99"/>
        </w:tcBorders>
      </w:tcPr>
    </w:tblStylePr>
    <w:tblStylePr w:type="seCell">
      <w:tblPr/>
      <w:tcPr>
        <w:tcBorders>
          <w:top w:val="single" w:sz="4" w:space="0" w:color="F4C9A6" w:themeColor="accent4" w:themeTint="99"/>
        </w:tcBorders>
      </w:tcPr>
    </w:tblStylePr>
    <w:tblStylePr w:type="swCell">
      <w:tblPr/>
      <w:tcPr>
        <w:tcBorders>
          <w:top w:val="single" w:sz="4" w:space="0" w:color="F4C9A6" w:themeColor="accent4" w:themeTint="99"/>
        </w:tcBorders>
      </w:tcPr>
    </w:tblStylePr>
  </w:style>
  <w:style w:type="table" w:styleId="Rastertabel7kleurrijk-Accent5">
    <w:name w:val="Grid Table 7 Colorful Accent 5"/>
    <w:basedOn w:val="Standaardtabel"/>
    <w:uiPriority w:val="52"/>
    <w:semiHidden/>
    <w:rsid w:val="0072336A"/>
    <w:pPr>
      <w:spacing w:line="240" w:lineRule="auto"/>
    </w:pPr>
    <w:rPr>
      <w:color w:val="859BC1" w:themeColor="accent5" w:themeShade="BF"/>
    </w:rPr>
    <w:tblPr>
      <w:tblStyleRowBandSize w:val="1"/>
      <w:tblStyleColBandSize w:val="1"/>
      <w:tblBorders>
        <w:top w:val="single" w:sz="4" w:space="0" w:color="E1E6F0" w:themeColor="accent5" w:themeTint="99"/>
        <w:left w:val="single" w:sz="4" w:space="0" w:color="E1E6F0" w:themeColor="accent5" w:themeTint="99"/>
        <w:bottom w:val="single" w:sz="4" w:space="0" w:color="E1E6F0" w:themeColor="accent5" w:themeTint="99"/>
        <w:right w:val="single" w:sz="4" w:space="0" w:color="E1E6F0" w:themeColor="accent5" w:themeTint="99"/>
        <w:insideH w:val="single" w:sz="4" w:space="0" w:color="E1E6F0" w:themeColor="accent5" w:themeTint="99"/>
        <w:insideV w:val="single" w:sz="4" w:space="0" w:color="E1E6F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6FA" w:themeFill="accent5" w:themeFillTint="33"/>
      </w:tcPr>
    </w:tblStylePr>
    <w:tblStylePr w:type="band1Horz">
      <w:tblPr/>
      <w:tcPr>
        <w:shd w:val="clear" w:color="auto" w:fill="F5F6FA" w:themeFill="accent5" w:themeFillTint="33"/>
      </w:tcPr>
    </w:tblStylePr>
    <w:tblStylePr w:type="neCell">
      <w:tblPr/>
      <w:tcPr>
        <w:tcBorders>
          <w:bottom w:val="single" w:sz="4" w:space="0" w:color="E1E6F0" w:themeColor="accent5" w:themeTint="99"/>
        </w:tcBorders>
      </w:tcPr>
    </w:tblStylePr>
    <w:tblStylePr w:type="nwCell">
      <w:tblPr/>
      <w:tcPr>
        <w:tcBorders>
          <w:bottom w:val="single" w:sz="4" w:space="0" w:color="E1E6F0" w:themeColor="accent5" w:themeTint="99"/>
        </w:tcBorders>
      </w:tcPr>
    </w:tblStylePr>
    <w:tblStylePr w:type="seCell">
      <w:tblPr/>
      <w:tcPr>
        <w:tcBorders>
          <w:top w:val="single" w:sz="4" w:space="0" w:color="E1E6F0" w:themeColor="accent5" w:themeTint="99"/>
        </w:tcBorders>
      </w:tcPr>
    </w:tblStylePr>
    <w:tblStylePr w:type="swCell">
      <w:tblPr/>
      <w:tcPr>
        <w:tcBorders>
          <w:top w:val="single" w:sz="4" w:space="0" w:color="E1E6F0" w:themeColor="accent5" w:themeTint="99"/>
        </w:tcBorders>
      </w:tcPr>
    </w:tblStylePr>
  </w:style>
  <w:style w:type="table" w:styleId="Rastertabel7kleurrijk-Accent6">
    <w:name w:val="Grid Table 7 Colorful Accent 6"/>
    <w:basedOn w:val="Standaardtabel"/>
    <w:uiPriority w:val="52"/>
    <w:semiHidden/>
    <w:rsid w:val="0072336A"/>
    <w:pPr>
      <w:spacing w:line="240" w:lineRule="auto"/>
    </w:pPr>
    <w:rPr>
      <w:color w:val="ECA568" w:themeColor="accent6" w:themeShade="BF"/>
    </w:rPr>
    <w:tblPr>
      <w:tblStyleRowBandSize w:val="1"/>
      <w:tblStyleColBandSize w:val="1"/>
      <w:tblBorders>
        <w:top w:val="single" w:sz="4" w:space="0" w:color="FBEDE1" w:themeColor="accent6" w:themeTint="99"/>
        <w:left w:val="single" w:sz="4" w:space="0" w:color="FBEDE1" w:themeColor="accent6" w:themeTint="99"/>
        <w:bottom w:val="single" w:sz="4" w:space="0" w:color="FBEDE1" w:themeColor="accent6" w:themeTint="99"/>
        <w:right w:val="single" w:sz="4" w:space="0" w:color="FBEDE1" w:themeColor="accent6" w:themeTint="99"/>
        <w:insideH w:val="single" w:sz="4" w:space="0" w:color="FBEDE1" w:themeColor="accent6" w:themeTint="99"/>
        <w:insideV w:val="single" w:sz="4" w:space="0" w:color="FBEDE1"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F9F5" w:themeFill="accent6" w:themeFillTint="33"/>
      </w:tcPr>
    </w:tblStylePr>
    <w:tblStylePr w:type="band1Horz">
      <w:tblPr/>
      <w:tcPr>
        <w:shd w:val="clear" w:color="auto" w:fill="FDF9F5" w:themeFill="accent6" w:themeFillTint="33"/>
      </w:tcPr>
    </w:tblStylePr>
    <w:tblStylePr w:type="neCell">
      <w:tblPr/>
      <w:tcPr>
        <w:tcBorders>
          <w:bottom w:val="single" w:sz="4" w:space="0" w:color="FBEDE1" w:themeColor="accent6" w:themeTint="99"/>
        </w:tcBorders>
      </w:tcPr>
    </w:tblStylePr>
    <w:tblStylePr w:type="nwCell">
      <w:tblPr/>
      <w:tcPr>
        <w:tcBorders>
          <w:bottom w:val="single" w:sz="4" w:space="0" w:color="FBEDE1" w:themeColor="accent6" w:themeTint="99"/>
        </w:tcBorders>
      </w:tcPr>
    </w:tblStylePr>
    <w:tblStylePr w:type="seCell">
      <w:tblPr/>
      <w:tcPr>
        <w:tcBorders>
          <w:top w:val="single" w:sz="4" w:space="0" w:color="FBEDE1" w:themeColor="accent6" w:themeTint="99"/>
        </w:tcBorders>
      </w:tcPr>
    </w:tblStylePr>
    <w:tblStylePr w:type="swCell">
      <w:tblPr/>
      <w:tcPr>
        <w:tcBorders>
          <w:top w:val="single" w:sz="4" w:space="0" w:color="FBEDE1" w:themeColor="accent6" w:themeTint="99"/>
        </w:tcBorders>
      </w:tcPr>
    </w:tblStylePr>
  </w:style>
  <w:style w:type="table" w:styleId="Tabelrasterlicht">
    <w:name w:val="Grid Table Light"/>
    <w:basedOn w:val="Standaardtabel"/>
    <w:uiPriority w:val="40"/>
    <w:semiHidden/>
    <w:rsid w:val="0072336A"/>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5711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thema">
  <a:themeElements>
    <a:clrScheme name="Kleuren Word Nibud">
      <a:dk1>
        <a:srgbClr val="4A4A49"/>
      </a:dk1>
      <a:lt1>
        <a:sysClr val="window" lastClr="FFFFFF"/>
      </a:lt1>
      <a:dk2>
        <a:srgbClr val="000000"/>
      </a:dk2>
      <a:lt2>
        <a:srgbClr val="FFFFFF"/>
      </a:lt2>
      <a:accent1>
        <a:srgbClr val="083984"/>
      </a:accent1>
      <a:accent2>
        <a:srgbClr val="E36C0A"/>
      </a:accent2>
      <a:accent3>
        <a:srgbClr val="6B88B5"/>
      </a:accent3>
      <a:accent4>
        <a:srgbClr val="EEA76C"/>
      </a:accent4>
      <a:accent5>
        <a:srgbClr val="CED7E6"/>
      </a:accent5>
      <a:accent6>
        <a:srgbClr val="F9E2CE"/>
      </a:accent6>
      <a:hlink>
        <a:srgbClr val="000000"/>
      </a:hlink>
      <a:folHlink>
        <a:srgbClr val="000000"/>
      </a:folHlink>
    </a:clrScheme>
    <a:fontScheme name="Lettertypen Nibud Museo">
      <a:majorFont>
        <a:latin typeface="Museo Sans 500"/>
        <a:ea typeface=""/>
        <a:cs typeface=""/>
      </a:majorFont>
      <a:minorFont>
        <a:latin typeface="Museo Sans 500"/>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uw 1">
      <a:srgbClr val="083885"/>
    </a:custClr>
    <a:custClr name="blauw 2">
      <a:srgbClr val="38619E"/>
    </a:custClr>
    <a:custClr name="blauw 3">
      <a:srgbClr val="6B87B5"/>
    </a:custClr>
    <a:custClr name="blauw 4">
      <a:srgbClr val="9CB0CF"/>
    </a:custClr>
    <a:custClr name="blauw 5">
      <a:srgbClr val="CFD6E6"/>
    </a:custClr>
    <a:custClr name="oranje 1">
      <a:srgbClr val="E36B0A"/>
    </a:custClr>
    <a:custClr name="oranje 2">
      <a:srgbClr val="E88A3B"/>
    </a:custClr>
    <a:custClr name="oranje 3">
      <a:srgbClr val="EDA66B"/>
    </a:custClr>
    <a:custClr name="oranje 4">
      <a:srgbClr val="F5C49E"/>
    </a:custClr>
    <a:custClr name="oranje 5">
      <a:srgbClr val="FAE3CF"/>
    </a:custClr>
    <a:custClr name="grijs 1">
      <a:srgbClr val="707070"/>
    </a:custClr>
    <a:custClr name="grijs 2">
      <a:srgbClr val="9E9E9C"/>
    </a:custClr>
    <a:custClr name="grijs 3">
      <a:srgbClr val="C7C7C7"/>
    </a:custClr>
    <a:custClr name="grijs 4">
      <a:srgbClr val="EDEDED"/>
    </a:custClr>
    <a:custClr name="grijs 5">
      <a:srgbClr val="FFFFFF"/>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ju xmlns="http://www.joulesunlimited.com/ccmappings">
  <Datum/>
  <Titel/>
  <Subtitel/>
  <Auteur_28_1_29_/>
  <Auteur_28_2_29_/>
  <Auteur_28_3_29_/>
  <Auteur_28_4_29_/>
  <Auteur_28_5_29_/>
  <Auteur_28_6_29_/>
  <Auteur_28_7_29_/>
  <Auteur_28_8_29_/>
</ju>
</file>

<file path=customXml/item2.xml><?xml version="1.0" encoding="utf-8"?>
<ct:contentTypeSchema xmlns:ct="http://schemas.microsoft.com/office/2006/metadata/contentType" xmlns:ma="http://schemas.microsoft.com/office/2006/metadata/properties/metaAttributes" ct:_="" ma:_="" ma:contentTypeName="Document" ma:contentTypeID="0x0101004E5A52A29D232D4C94DD6EB32806832C" ma:contentTypeVersion="2" ma:contentTypeDescription="Een nieuw document maken." ma:contentTypeScope="" ma:versionID="0eb75ef62f8045415c680b7fea794dfb">
  <xsd:schema xmlns:xsd="http://www.w3.org/2001/XMLSchema" xmlns:xs="http://www.w3.org/2001/XMLSchema" xmlns:p="http://schemas.microsoft.com/office/2006/metadata/properties" xmlns:ns2="9c140797-017e-48af-96e9-9f4388f2de2c" targetNamespace="http://schemas.microsoft.com/office/2006/metadata/properties" ma:root="true" ma:fieldsID="29e6583ec2678ce56bb1327bfc74a570" ns2:_="">
    <xsd:import namespace="9c140797-017e-48af-96e9-9f4388f2de2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140797-017e-48af-96e9-9f4388f2de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C8FA1-40C0-420A-817F-F0A5E80685A8}">
  <ds:schemaRefs>
    <ds:schemaRef ds:uri="http://www.joulesunlimited.com/ccmappings"/>
  </ds:schemaRefs>
</ds:datastoreItem>
</file>

<file path=customXml/itemProps2.xml><?xml version="1.0" encoding="utf-8"?>
<ds:datastoreItem xmlns:ds="http://schemas.openxmlformats.org/officeDocument/2006/customXml" ds:itemID="{AB725875-1553-446E-87EA-E9D093AB53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140797-017e-48af-96e9-9f4388f2de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CDAD83-9B4D-45BB-AA00-B24621DBAADE}">
  <ds:schemaRefs>
    <ds:schemaRef ds:uri="http://schemas.microsoft.com/sharepoint/v3/contenttype/forms"/>
  </ds:schemaRefs>
</ds:datastoreItem>
</file>

<file path=customXml/itemProps4.xml><?xml version="1.0" encoding="utf-8"?>
<ds:datastoreItem xmlns:ds="http://schemas.openxmlformats.org/officeDocument/2006/customXml" ds:itemID="{2B69F18C-5CCE-4D21-B452-54F40102CBA6}">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6E0AFD45-6F7D-4D4A-99A1-7B098300D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139</Words>
  <Characters>768</Characters>
  <Application>Microsoft Office Word</Application>
  <DocSecurity>0</DocSecurity>
  <Lines>6</Lines>
  <Paragraphs>1</Paragraphs>
  <ScaleCrop>false</ScaleCrop>
  <Company/>
  <LinksUpToDate>false</LinksUpToDate>
  <CharactersWithSpaces>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Vermeer</dc:creator>
  <cp:keywords/>
  <dc:description/>
  <cp:lastModifiedBy>Max Vermeer</cp:lastModifiedBy>
  <cp:revision>3</cp:revision>
  <cp:lastPrinted>2009-10-06T11:51:00Z</cp:lastPrinted>
  <dcterms:created xsi:type="dcterms:W3CDTF">2020-06-22T12:05:00Z</dcterms:created>
  <dcterms:modified xsi:type="dcterms:W3CDTF">2020-06-22T12:10:00Z</dcterms:modified>
</cp:coreProperties>
</file>